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4DBD" w:rsidRPr="00613FD4" w:rsidRDefault="00613FD4">
      <w:pPr>
        <w:spacing w:after="0" w:line="408" w:lineRule="auto"/>
        <w:ind w:left="120"/>
        <w:jc w:val="center"/>
        <w:rPr>
          <w:lang w:val="ru-RU"/>
        </w:rPr>
      </w:pPr>
      <w:r w:rsidRPr="00613FD4">
        <w:rPr>
          <w:rFonts w:ascii="Times New Roman" w:hAnsi="Times New Roman"/>
          <w:b/>
          <w:color w:val="000000"/>
          <w:sz w:val="28"/>
          <w:lang w:val="ru-RU"/>
        </w:rPr>
        <w:t>МИНИСТЕРСТВО ПРОСВЕЩЕНИЯ РОССИЙСКОЙ ФЕДЕРАЦИИ</w:t>
      </w:r>
    </w:p>
    <w:p w:rsidR="007A4DBD" w:rsidRPr="00613FD4" w:rsidRDefault="007A4DBD">
      <w:pPr>
        <w:spacing w:after="0" w:line="408" w:lineRule="auto"/>
        <w:ind w:left="120"/>
        <w:jc w:val="center"/>
        <w:rPr>
          <w:lang w:val="ru-RU"/>
        </w:rPr>
      </w:pPr>
    </w:p>
    <w:p w:rsidR="007A4DBD" w:rsidRPr="00613FD4" w:rsidRDefault="007A4DBD">
      <w:pPr>
        <w:spacing w:after="0" w:line="408" w:lineRule="auto"/>
        <w:ind w:left="120"/>
        <w:jc w:val="center"/>
        <w:rPr>
          <w:lang w:val="ru-RU"/>
        </w:rPr>
      </w:pPr>
    </w:p>
    <w:p w:rsidR="00613FD4" w:rsidRPr="00613FD4" w:rsidRDefault="00613FD4" w:rsidP="00613FD4">
      <w:pPr>
        <w:spacing w:after="0" w:line="408" w:lineRule="auto"/>
        <w:ind w:left="120"/>
        <w:jc w:val="center"/>
        <w:rPr>
          <w:rFonts w:ascii="Times New Roman" w:hAnsi="Times New Roman" w:cs="Times New Roman"/>
        </w:rPr>
      </w:pPr>
      <w:r w:rsidRPr="00613FD4">
        <w:rPr>
          <w:rFonts w:ascii="Times New Roman" w:hAnsi="Times New Roman" w:cs="Times New Roman"/>
          <w:b/>
          <w:lang w:val="ru-RU"/>
        </w:rPr>
        <w:t xml:space="preserve">ЧОУ "Лицей при ТГПУ им. </w:t>
      </w:r>
      <w:r w:rsidRPr="00613FD4">
        <w:rPr>
          <w:rFonts w:ascii="Times New Roman" w:hAnsi="Times New Roman" w:cs="Times New Roman"/>
          <w:b/>
        </w:rPr>
        <w:t>Л.Н. Толстого"</w:t>
      </w:r>
    </w:p>
    <w:p w:rsidR="00613FD4" w:rsidRPr="00613FD4" w:rsidRDefault="00613FD4" w:rsidP="00613FD4">
      <w:pPr>
        <w:spacing w:after="0"/>
        <w:ind w:left="120"/>
        <w:rPr>
          <w:rFonts w:ascii="Times New Roman" w:hAnsi="Times New Roman" w:cs="Times New Roman"/>
        </w:rPr>
      </w:pPr>
    </w:p>
    <w:tbl>
      <w:tblPr>
        <w:tblW w:w="9344" w:type="dxa"/>
        <w:tblLayout w:type="fixed"/>
        <w:tblLook w:val="04A0" w:firstRow="1" w:lastRow="0" w:firstColumn="1" w:lastColumn="0" w:noHBand="0" w:noVBand="1"/>
      </w:tblPr>
      <w:tblGrid>
        <w:gridCol w:w="3114"/>
        <w:gridCol w:w="3115"/>
        <w:gridCol w:w="3115"/>
      </w:tblGrid>
      <w:tr w:rsidR="00613FD4" w:rsidRPr="00613FD4" w:rsidTr="00613FD4">
        <w:tc>
          <w:tcPr>
            <w:tcW w:w="3114" w:type="dxa"/>
          </w:tcPr>
          <w:p w:rsidR="00613FD4" w:rsidRPr="00613FD4" w:rsidRDefault="00613FD4" w:rsidP="00613FD4">
            <w:pPr>
              <w:spacing w:after="0"/>
              <w:jc w:val="center"/>
              <w:rPr>
                <w:rFonts w:ascii="Times New Roman" w:hAnsi="Times New Roman" w:cs="Times New Roman"/>
                <w:lang w:val="ru-RU"/>
              </w:rPr>
            </w:pPr>
          </w:p>
          <w:p w:rsidR="00613FD4" w:rsidRPr="00613FD4" w:rsidRDefault="00613FD4" w:rsidP="00613FD4">
            <w:pPr>
              <w:spacing w:after="0"/>
              <w:jc w:val="center"/>
              <w:rPr>
                <w:rFonts w:ascii="Times New Roman" w:hAnsi="Times New Roman" w:cs="Times New Roman"/>
                <w:lang w:val="ru-RU"/>
              </w:rPr>
            </w:pPr>
            <w:r w:rsidRPr="00613FD4">
              <w:rPr>
                <w:rFonts w:ascii="Times New Roman" w:hAnsi="Times New Roman" w:cs="Times New Roman"/>
                <w:lang w:val="ru-RU"/>
              </w:rPr>
              <w:t>РАССМОТРЕНО</w:t>
            </w:r>
          </w:p>
          <w:p w:rsidR="00613FD4" w:rsidRPr="00613FD4" w:rsidRDefault="00613FD4" w:rsidP="00613FD4">
            <w:pPr>
              <w:spacing w:after="0"/>
              <w:jc w:val="center"/>
              <w:rPr>
                <w:rFonts w:ascii="Times New Roman" w:hAnsi="Times New Roman" w:cs="Times New Roman"/>
                <w:lang w:val="ru-RU"/>
              </w:rPr>
            </w:pPr>
            <w:r w:rsidRPr="00613FD4">
              <w:rPr>
                <w:rFonts w:ascii="Times New Roman" w:hAnsi="Times New Roman" w:cs="Times New Roman"/>
                <w:lang w:val="ru-RU"/>
              </w:rPr>
              <w:t>На заседании педагогического совета</w:t>
            </w:r>
          </w:p>
          <w:p w:rsidR="00613FD4" w:rsidRPr="00613FD4" w:rsidRDefault="00613FD4" w:rsidP="00613FD4">
            <w:pPr>
              <w:spacing w:after="0"/>
              <w:jc w:val="center"/>
              <w:rPr>
                <w:rFonts w:ascii="Times New Roman" w:hAnsi="Times New Roman" w:cs="Times New Roman"/>
                <w:lang w:val="ru-RU"/>
              </w:rPr>
            </w:pPr>
          </w:p>
          <w:p w:rsidR="00613FD4" w:rsidRPr="00613FD4" w:rsidRDefault="00613FD4" w:rsidP="00613FD4">
            <w:pPr>
              <w:spacing w:after="0"/>
              <w:jc w:val="center"/>
              <w:rPr>
                <w:rFonts w:ascii="Times New Roman" w:hAnsi="Times New Roman" w:cs="Times New Roman"/>
                <w:lang w:val="ru-RU"/>
              </w:rPr>
            </w:pPr>
          </w:p>
          <w:p w:rsidR="00613FD4" w:rsidRPr="00613FD4" w:rsidRDefault="00613FD4" w:rsidP="00613FD4">
            <w:pPr>
              <w:spacing w:after="0"/>
              <w:jc w:val="center"/>
              <w:rPr>
                <w:rFonts w:ascii="Times New Roman" w:hAnsi="Times New Roman" w:cs="Times New Roman"/>
                <w:lang w:val="ru-RU"/>
              </w:rPr>
            </w:pPr>
            <w:r w:rsidRPr="00613FD4">
              <w:rPr>
                <w:rFonts w:ascii="Times New Roman" w:hAnsi="Times New Roman" w:cs="Times New Roman"/>
                <w:lang w:val="ru-RU"/>
              </w:rPr>
              <w:t>Протокол №1</w:t>
            </w:r>
          </w:p>
          <w:p w:rsidR="00613FD4" w:rsidRPr="00613FD4" w:rsidRDefault="00613FD4" w:rsidP="00613FD4">
            <w:pPr>
              <w:spacing w:after="0"/>
              <w:jc w:val="center"/>
              <w:rPr>
                <w:rFonts w:ascii="Times New Roman" w:hAnsi="Times New Roman" w:cs="Times New Roman"/>
              </w:rPr>
            </w:pPr>
            <w:r w:rsidRPr="00613FD4">
              <w:rPr>
                <w:rFonts w:ascii="Times New Roman" w:hAnsi="Times New Roman" w:cs="Times New Roman"/>
              </w:rPr>
              <w:t>от “26.08.2025”</w:t>
            </w:r>
          </w:p>
          <w:p w:rsidR="00613FD4" w:rsidRPr="00613FD4" w:rsidRDefault="00613FD4" w:rsidP="00613FD4">
            <w:pPr>
              <w:spacing w:after="0"/>
              <w:jc w:val="center"/>
              <w:rPr>
                <w:rFonts w:ascii="Times New Roman" w:hAnsi="Times New Roman" w:cs="Times New Roman"/>
              </w:rPr>
            </w:pPr>
          </w:p>
          <w:p w:rsidR="00613FD4" w:rsidRPr="00613FD4" w:rsidRDefault="00613FD4" w:rsidP="00613FD4">
            <w:pPr>
              <w:spacing w:after="0"/>
              <w:jc w:val="center"/>
              <w:rPr>
                <w:rFonts w:ascii="Times New Roman" w:hAnsi="Times New Roman" w:cs="Times New Roman"/>
              </w:rPr>
            </w:pPr>
          </w:p>
        </w:tc>
        <w:tc>
          <w:tcPr>
            <w:tcW w:w="3115" w:type="dxa"/>
          </w:tcPr>
          <w:p w:rsidR="00613FD4" w:rsidRPr="00613FD4" w:rsidRDefault="00613FD4" w:rsidP="00613FD4">
            <w:pPr>
              <w:spacing w:after="0"/>
              <w:jc w:val="center"/>
              <w:rPr>
                <w:rFonts w:ascii="Times New Roman" w:hAnsi="Times New Roman" w:cs="Times New Roman"/>
                <w:lang w:val="ru-RU"/>
              </w:rPr>
            </w:pPr>
          </w:p>
          <w:p w:rsidR="00613FD4" w:rsidRPr="00613FD4" w:rsidRDefault="00613FD4" w:rsidP="00613FD4">
            <w:pPr>
              <w:spacing w:after="0"/>
              <w:jc w:val="center"/>
              <w:rPr>
                <w:rFonts w:ascii="Times New Roman" w:hAnsi="Times New Roman" w:cs="Times New Roman"/>
                <w:lang w:val="ru-RU"/>
              </w:rPr>
            </w:pPr>
            <w:r w:rsidRPr="00613FD4">
              <w:rPr>
                <w:rFonts w:ascii="Times New Roman" w:hAnsi="Times New Roman" w:cs="Times New Roman"/>
                <w:lang w:val="ru-RU"/>
              </w:rPr>
              <w:t>СОГЛАСОВАНО</w:t>
            </w:r>
          </w:p>
          <w:p w:rsidR="00613FD4" w:rsidRPr="00613FD4" w:rsidRDefault="00613FD4" w:rsidP="00613FD4">
            <w:pPr>
              <w:spacing w:after="0"/>
              <w:jc w:val="center"/>
              <w:rPr>
                <w:rFonts w:ascii="Times New Roman" w:hAnsi="Times New Roman" w:cs="Times New Roman"/>
              </w:rPr>
            </w:pPr>
            <w:r w:rsidRPr="00613FD4">
              <w:rPr>
                <w:rFonts w:ascii="Times New Roman" w:hAnsi="Times New Roman" w:cs="Times New Roman"/>
                <w:lang w:val="ru-RU"/>
              </w:rPr>
              <w:t xml:space="preserve">На заседании Совета Частного общеобразовательного учреждения «Лицей при ТГПУ им. </w:t>
            </w:r>
            <w:r w:rsidRPr="00613FD4">
              <w:rPr>
                <w:rFonts w:ascii="Times New Roman" w:hAnsi="Times New Roman" w:cs="Times New Roman"/>
              </w:rPr>
              <w:t>Л.Н. Толстого»</w:t>
            </w:r>
          </w:p>
          <w:p w:rsidR="00613FD4" w:rsidRPr="00613FD4" w:rsidRDefault="00613FD4" w:rsidP="00613FD4">
            <w:pPr>
              <w:spacing w:after="0"/>
              <w:jc w:val="center"/>
              <w:rPr>
                <w:rFonts w:ascii="Times New Roman" w:hAnsi="Times New Roman" w:cs="Times New Roman"/>
              </w:rPr>
            </w:pPr>
          </w:p>
          <w:p w:rsidR="00613FD4" w:rsidRPr="00613FD4" w:rsidRDefault="00613FD4" w:rsidP="00613FD4">
            <w:pPr>
              <w:spacing w:after="0"/>
              <w:jc w:val="center"/>
              <w:rPr>
                <w:rFonts w:ascii="Times New Roman" w:hAnsi="Times New Roman" w:cs="Times New Roman"/>
              </w:rPr>
            </w:pPr>
            <w:r w:rsidRPr="00613FD4">
              <w:rPr>
                <w:rFonts w:ascii="Times New Roman" w:hAnsi="Times New Roman" w:cs="Times New Roman"/>
              </w:rPr>
              <w:t>Протокол №1</w:t>
            </w:r>
          </w:p>
          <w:p w:rsidR="00613FD4" w:rsidRPr="00613FD4" w:rsidRDefault="00613FD4" w:rsidP="00613FD4">
            <w:pPr>
              <w:spacing w:after="0"/>
              <w:jc w:val="center"/>
              <w:rPr>
                <w:rFonts w:ascii="Times New Roman" w:hAnsi="Times New Roman" w:cs="Times New Roman"/>
              </w:rPr>
            </w:pPr>
            <w:r w:rsidRPr="00613FD4">
              <w:rPr>
                <w:rFonts w:ascii="Times New Roman" w:hAnsi="Times New Roman" w:cs="Times New Roman"/>
              </w:rPr>
              <w:t>от “26.08.2025”</w:t>
            </w:r>
          </w:p>
          <w:p w:rsidR="00613FD4" w:rsidRPr="00613FD4" w:rsidRDefault="00613FD4" w:rsidP="00613FD4">
            <w:pPr>
              <w:spacing w:after="0"/>
              <w:jc w:val="center"/>
              <w:rPr>
                <w:rFonts w:ascii="Times New Roman" w:hAnsi="Times New Roman" w:cs="Times New Roman"/>
              </w:rPr>
            </w:pPr>
          </w:p>
        </w:tc>
        <w:tc>
          <w:tcPr>
            <w:tcW w:w="3115" w:type="dxa"/>
          </w:tcPr>
          <w:p w:rsidR="00613FD4" w:rsidRPr="00613FD4" w:rsidRDefault="00613FD4" w:rsidP="00613FD4">
            <w:pPr>
              <w:spacing w:after="0"/>
              <w:jc w:val="center"/>
              <w:rPr>
                <w:rFonts w:ascii="Times New Roman" w:hAnsi="Times New Roman" w:cs="Times New Roman"/>
                <w:lang w:val="ru-RU"/>
              </w:rPr>
            </w:pPr>
          </w:p>
          <w:p w:rsidR="00613FD4" w:rsidRPr="00613FD4" w:rsidRDefault="00613FD4" w:rsidP="00613FD4">
            <w:pPr>
              <w:spacing w:after="0"/>
              <w:jc w:val="center"/>
              <w:rPr>
                <w:rFonts w:ascii="Times New Roman" w:hAnsi="Times New Roman" w:cs="Times New Roman"/>
                <w:lang w:val="ru-RU"/>
              </w:rPr>
            </w:pPr>
            <w:r w:rsidRPr="00613FD4">
              <w:rPr>
                <w:rFonts w:ascii="Times New Roman" w:hAnsi="Times New Roman" w:cs="Times New Roman"/>
                <w:lang w:val="ru-RU"/>
              </w:rPr>
              <w:t>УТВЕРЖДЕНО</w:t>
            </w:r>
          </w:p>
          <w:p w:rsidR="00613FD4" w:rsidRPr="00613FD4" w:rsidRDefault="00613FD4" w:rsidP="00613FD4">
            <w:pPr>
              <w:spacing w:after="0"/>
              <w:jc w:val="center"/>
              <w:rPr>
                <w:rFonts w:ascii="Times New Roman" w:hAnsi="Times New Roman" w:cs="Times New Roman"/>
                <w:lang w:val="ru-RU"/>
              </w:rPr>
            </w:pPr>
            <w:r w:rsidRPr="00613FD4">
              <w:rPr>
                <w:rFonts w:ascii="Times New Roman" w:hAnsi="Times New Roman" w:cs="Times New Roman"/>
                <w:lang w:val="ru-RU"/>
              </w:rPr>
              <w:t>Директор</w:t>
            </w:r>
          </w:p>
          <w:p w:rsidR="00613FD4" w:rsidRPr="00613FD4" w:rsidRDefault="00613FD4" w:rsidP="00613FD4">
            <w:pPr>
              <w:spacing w:after="0"/>
              <w:jc w:val="center"/>
              <w:rPr>
                <w:rFonts w:ascii="Times New Roman" w:hAnsi="Times New Roman" w:cs="Times New Roman"/>
                <w:lang w:val="ru-RU"/>
              </w:rPr>
            </w:pPr>
            <w:r w:rsidRPr="00613FD4">
              <w:rPr>
                <w:rFonts w:ascii="Times New Roman" w:hAnsi="Times New Roman" w:cs="Times New Roman"/>
                <w:lang w:val="ru-RU"/>
              </w:rPr>
              <w:t>Шеханина И.В.</w:t>
            </w:r>
          </w:p>
          <w:p w:rsidR="00613FD4" w:rsidRPr="00613FD4" w:rsidRDefault="00613FD4" w:rsidP="00613FD4">
            <w:pPr>
              <w:spacing w:after="0"/>
              <w:jc w:val="center"/>
              <w:rPr>
                <w:rFonts w:ascii="Times New Roman" w:hAnsi="Times New Roman" w:cs="Times New Roman"/>
              </w:rPr>
            </w:pPr>
            <w:r w:rsidRPr="00613FD4">
              <w:rPr>
                <w:rFonts w:ascii="Times New Roman" w:hAnsi="Times New Roman" w:cs="Times New Roman"/>
              </w:rPr>
              <w:t>Протокол №1</w:t>
            </w:r>
          </w:p>
          <w:p w:rsidR="00613FD4" w:rsidRPr="00613FD4" w:rsidRDefault="00613FD4" w:rsidP="00613FD4">
            <w:pPr>
              <w:spacing w:after="0"/>
              <w:jc w:val="center"/>
              <w:rPr>
                <w:rFonts w:ascii="Times New Roman" w:hAnsi="Times New Roman" w:cs="Times New Roman"/>
              </w:rPr>
            </w:pPr>
            <w:r w:rsidRPr="00613FD4">
              <w:rPr>
                <w:rFonts w:ascii="Times New Roman" w:hAnsi="Times New Roman" w:cs="Times New Roman"/>
              </w:rPr>
              <w:t>от “26.08.2025”</w:t>
            </w:r>
          </w:p>
          <w:p w:rsidR="00613FD4" w:rsidRPr="00613FD4" w:rsidRDefault="00613FD4" w:rsidP="00613FD4">
            <w:pPr>
              <w:spacing w:after="0"/>
              <w:jc w:val="center"/>
              <w:rPr>
                <w:rFonts w:ascii="Times New Roman" w:hAnsi="Times New Roman" w:cs="Times New Roman"/>
              </w:rPr>
            </w:pPr>
          </w:p>
        </w:tc>
      </w:tr>
    </w:tbl>
    <w:p w:rsidR="007A4DBD" w:rsidRDefault="007A4DBD">
      <w:pPr>
        <w:spacing w:after="0"/>
        <w:ind w:left="120"/>
      </w:pPr>
    </w:p>
    <w:p w:rsidR="007A4DBD" w:rsidRDefault="007A4DBD">
      <w:pPr>
        <w:spacing w:after="0"/>
        <w:ind w:left="120"/>
      </w:pPr>
    </w:p>
    <w:p w:rsidR="007A4DBD" w:rsidRDefault="007A4DBD">
      <w:pPr>
        <w:spacing w:after="0"/>
        <w:ind w:left="120"/>
      </w:pPr>
    </w:p>
    <w:p w:rsidR="007A4DBD" w:rsidRDefault="007A4DBD">
      <w:pPr>
        <w:spacing w:after="0"/>
        <w:ind w:left="120"/>
      </w:pPr>
    </w:p>
    <w:p w:rsidR="007A4DBD" w:rsidRDefault="007A4DBD">
      <w:pPr>
        <w:spacing w:after="0"/>
        <w:ind w:left="120"/>
      </w:pPr>
    </w:p>
    <w:p w:rsidR="007A4DBD" w:rsidRDefault="00613FD4">
      <w:pPr>
        <w:spacing w:after="0" w:line="408" w:lineRule="auto"/>
        <w:ind w:left="120"/>
        <w:jc w:val="center"/>
      </w:pPr>
      <w:r>
        <w:rPr>
          <w:rFonts w:ascii="Times New Roman" w:hAnsi="Times New Roman"/>
          <w:b/>
          <w:color w:val="000000"/>
          <w:sz w:val="28"/>
        </w:rPr>
        <w:t>РАБОЧАЯ ПРОГРАММА</w:t>
      </w:r>
    </w:p>
    <w:p w:rsidR="007A4DBD" w:rsidRDefault="00613FD4">
      <w:pPr>
        <w:spacing w:after="0" w:line="408" w:lineRule="auto"/>
        <w:ind w:left="120"/>
        <w:jc w:val="center"/>
      </w:pPr>
      <w:r>
        <w:rPr>
          <w:rFonts w:ascii="Times New Roman" w:hAnsi="Times New Roman"/>
          <w:color w:val="000000"/>
          <w:sz w:val="28"/>
        </w:rPr>
        <w:t>(ID 7195737)</w:t>
      </w:r>
    </w:p>
    <w:p w:rsidR="007A4DBD" w:rsidRDefault="007A4DBD">
      <w:pPr>
        <w:spacing w:after="0"/>
        <w:ind w:left="120"/>
        <w:jc w:val="center"/>
      </w:pPr>
    </w:p>
    <w:p w:rsidR="007A4DBD" w:rsidRDefault="00613FD4">
      <w:pPr>
        <w:spacing w:after="0" w:line="408" w:lineRule="auto"/>
        <w:ind w:left="120"/>
        <w:jc w:val="center"/>
      </w:pPr>
      <w:proofErr w:type="gramStart"/>
      <w:r>
        <w:rPr>
          <w:rFonts w:ascii="Times New Roman" w:hAnsi="Times New Roman"/>
          <w:b/>
          <w:color w:val="000000"/>
          <w:sz w:val="28"/>
        </w:rPr>
        <w:t>учебного</w:t>
      </w:r>
      <w:proofErr w:type="gramEnd"/>
      <w:r>
        <w:rPr>
          <w:rFonts w:ascii="Times New Roman" w:hAnsi="Times New Roman"/>
          <w:b/>
          <w:color w:val="000000"/>
          <w:sz w:val="28"/>
        </w:rPr>
        <w:t xml:space="preserve"> предмета «Литература»</w:t>
      </w:r>
    </w:p>
    <w:p w:rsidR="007A4DBD" w:rsidRDefault="00613FD4">
      <w:pPr>
        <w:spacing w:after="0" w:line="408" w:lineRule="auto"/>
        <w:ind w:left="120"/>
        <w:jc w:val="center"/>
      </w:pPr>
      <w:proofErr w:type="gramStart"/>
      <w:r>
        <w:rPr>
          <w:rFonts w:ascii="Times New Roman" w:hAnsi="Times New Roman"/>
          <w:color w:val="000000"/>
          <w:sz w:val="28"/>
        </w:rPr>
        <w:t>для</w:t>
      </w:r>
      <w:proofErr w:type="gramEnd"/>
      <w:r>
        <w:rPr>
          <w:rFonts w:ascii="Times New Roman" w:hAnsi="Times New Roman"/>
          <w:color w:val="000000"/>
          <w:sz w:val="28"/>
        </w:rPr>
        <w:t xml:space="preserve"> обучающихся 5-9 классов </w:t>
      </w:r>
    </w:p>
    <w:p w:rsidR="007A4DBD" w:rsidRDefault="007A4DBD">
      <w:pPr>
        <w:spacing w:after="0"/>
        <w:ind w:left="120"/>
        <w:jc w:val="center"/>
      </w:pPr>
    </w:p>
    <w:p w:rsidR="007A4DBD" w:rsidRDefault="007A4DBD">
      <w:pPr>
        <w:spacing w:after="0"/>
        <w:ind w:left="120"/>
        <w:jc w:val="center"/>
      </w:pPr>
    </w:p>
    <w:p w:rsidR="007A4DBD" w:rsidRDefault="007A4DBD">
      <w:pPr>
        <w:spacing w:after="0"/>
        <w:ind w:left="120"/>
        <w:jc w:val="center"/>
      </w:pPr>
    </w:p>
    <w:p w:rsidR="007A4DBD" w:rsidRDefault="007A4DBD">
      <w:pPr>
        <w:spacing w:after="0"/>
        <w:ind w:left="120"/>
        <w:jc w:val="center"/>
      </w:pPr>
    </w:p>
    <w:p w:rsidR="007A4DBD" w:rsidRDefault="007A4DBD">
      <w:pPr>
        <w:spacing w:after="0"/>
        <w:ind w:left="120"/>
        <w:jc w:val="center"/>
      </w:pPr>
    </w:p>
    <w:p w:rsidR="007A4DBD" w:rsidRDefault="007A4DBD">
      <w:pPr>
        <w:spacing w:after="0"/>
        <w:ind w:left="120"/>
        <w:jc w:val="center"/>
      </w:pPr>
    </w:p>
    <w:p w:rsidR="007A4DBD" w:rsidRDefault="007A4DBD">
      <w:pPr>
        <w:spacing w:after="0"/>
        <w:ind w:left="120"/>
        <w:jc w:val="center"/>
      </w:pPr>
    </w:p>
    <w:p w:rsidR="007A4DBD" w:rsidRDefault="007A4DBD">
      <w:pPr>
        <w:spacing w:after="0"/>
        <w:ind w:left="120"/>
        <w:jc w:val="center"/>
      </w:pPr>
    </w:p>
    <w:p w:rsidR="007A4DBD" w:rsidRDefault="007A4DBD">
      <w:pPr>
        <w:spacing w:after="0"/>
        <w:ind w:left="120"/>
        <w:jc w:val="center"/>
      </w:pPr>
    </w:p>
    <w:p w:rsidR="007A4DBD" w:rsidRDefault="007A4DBD">
      <w:pPr>
        <w:spacing w:after="0"/>
        <w:ind w:left="120"/>
        <w:jc w:val="center"/>
      </w:pPr>
    </w:p>
    <w:p w:rsidR="007A4DBD" w:rsidRDefault="007A4DBD">
      <w:pPr>
        <w:spacing w:after="0"/>
        <w:ind w:left="120"/>
        <w:jc w:val="center"/>
      </w:pPr>
    </w:p>
    <w:p w:rsidR="007A4DBD" w:rsidRDefault="007A4DBD">
      <w:pPr>
        <w:spacing w:after="0"/>
        <w:ind w:left="120"/>
        <w:jc w:val="center"/>
      </w:pPr>
    </w:p>
    <w:p w:rsidR="007A4DBD" w:rsidRDefault="007A4DBD">
      <w:pPr>
        <w:spacing w:after="0"/>
        <w:ind w:left="120"/>
        <w:jc w:val="center"/>
      </w:pPr>
    </w:p>
    <w:p w:rsidR="007A4DBD" w:rsidRDefault="007A4DBD">
      <w:pPr>
        <w:spacing w:after="0"/>
        <w:ind w:left="120"/>
      </w:pPr>
    </w:p>
    <w:p w:rsidR="00613FD4" w:rsidRDefault="00613FD4" w:rsidP="00613FD4">
      <w:pPr>
        <w:spacing w:after="0" w:line="264" w:lineRule="auto"/>
        <w:ind w:left="120"/>
        <w:jc w:val="center"/>
        <w:rPr>
          <w:rFonts w:ascii="Times New Roman" w:hAnsi="Times New Roman"/>
          <w:b/>
          <w:color w:val="000000"/>
          <w:sz w:val="28"/>
          <w:lang w:val="ru-RU"/>
        </w:rPr>
      </w:pPr>
      <w:r>
        <w:rPr>
          <w:rFonts w:ascii="Times New Roman" w:hAnsi="Times New Roman"/>
          <w:b/>
          <w:color w:val="000000"/>
          <w:sz w:val="28"/>
          <w:lang w:val="ru-RU"/>
        </w:rPr>
        <w:t>Тула, 2025</w:t>
      </w:r>
    </w:p>
    <w:p w:rsidR="007A4DBD" w:rsidRDefault="00613FD4">
      <w:pPr>
        <w:spacing w:after="0" w:line="264" w:lineRule="auto"/>
        <w:ind w:left="120"/>
        <w:jc w:val="both"/>
      </w:pPr>
      <w:r>
        <w:rPr>
          <w:rFonts w:ascii="Times New Roman" w:hAnsi="Times New Roman"/>
          <w:b/>
          <w:color w:val="000000"/>
          <w:sz w:val="28"/>
        </w:rPr>
        <w:lastRenderedPageBreak/>
        <w:t>ПОЯСНИТЕЛЬНАЯ ЗАПИСКА</w:t>
      </w:r>
    </w:p>
    <w:p w:rsidR="007A4DBD" w:rsidRDefault="007A4DBD">
      <w:pPr>
        <w:spacing w:after="0" w:line="264" w:lineRule="auto"/>
        <w:ind w:left="120"/>
        <w:jc w:val="both"/>
      </w:pP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w:t>
      </w:r>
      <w:proofErr w:type="gramStart"/>
      <w:r w:rsidRPr="00613FD4">
        <w:rPr>
          <w:rFonts w:ascii="Times New Roman" w:hAnsi="Times New Roman"/>
          <w:color w:val="000000"/>
          <w:sz w:val="28"/>
          <w:lang w:val="ru-RU"/>
        </w:rPr>
        <w:t xml:space="preserve">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613FD4">
        <w:rPr>
          <w:rFonts w:ascii="Times New Roman" w:hAnsi="Times New Roman"/>
          <w:color w:val="333333"/>
          <w:sz w:val="28"/>
          <w:lang w:val="ru-RU"/>
        </w:rPr>
        <w:t xml:space="preserve">рабочей </w:t>
      </w:r>
      <w:r w:rsidRPr="00613FD4">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roofErr w:type="gramEnd"/>
    </w:p>
    <w:p w:rsidR="007A4DBD" w:rsidRPr="00613FD4" w:rsidRDefault="007A4DBD">
      <w:pPr>
        <w:spacing w:after="0" w:line="264" w:lineRule="auto"/>
        <w:ind w:left="120"/>
        <w:jc w:val="both"/>
        <w:rPr>
          <w:lang w:val="ru-RU"/>
        </w:rPr>
      </w:pPr>
    </w:p>
    <w:p w:rsidR="007A4DBD" w:rsidRPr="00613FD4" w:rsidRDefault="00613FD4">
      <w:pPr>
        <w:spacing w:after="0" w:line="264" w:lineRule="auto"/>
        <w:ind w:left="120"/>
        <w:jc w:val="both"/>
        <w:rPr>
          <w:lang w:val="ru-RU"/>
        </w:rPr>
      </w:pPr>
      <w:r w:rsidRPr="00613FD4">
        <w:rPr>
          <w:rFonts w:ascii="Times New Roman" w:hAnsi="Times New Roman"/>
          <w:b/>
          <w:color w:val="000000"/>
          <w:sz w:val="28"/>
          <w:lang w:val="ru-RU"/>
        </w:rPr>
        <w:t xml:space="preserve">ОБЩАЯ ХАРАКТЕРИСТИКА </w:t>
      </w:r>
      <w:r w:rsidRPr="00613FD4">
        <w:rPr>
          <w:rFonts w:ascii="Times New Roman" w:hAnsi="Times New Roman"/>
          <w:b/>
          <w:color w:val="333333"/>
          <w:sz w:val="28"/>
          <w:lang w:val="ru-RU"/>
        </w:rPr>
        <w:t>УЧЕБНОГО ПРЕДМЕТА «ЛИТЕРАТУРА»</w:t>
      </w:r>
    </w:p>
    <w:p w:rsidR="007A4DBD" w:rsidRPr="00613FD4" w:rsidRDefault="007A4DBD">
      <w:pPr>
        <w:spacing w:after="0" w:line="264" w:lineRule="auto"/>
        <w:ind w:left="120"/>
        <w:jc w:val="both"/>
        <w:rPr>
          <w:lang w:val="ru-RU"/>
        </w:rPr>
      </w:pP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7A4DBD" w:rsidRPr="00613FD4" w:rsidRDefault="00613FD4">
      <w:pPr>
        <w:spacing w:after="0" w:line="264" w:lineRule="auto"/>
        <w:ind w:firstLine="600"/>
        <w:jc w:val="both"/>
        <w:rPr>
          <w:lang w:val="ru-RU"/>
        </w:rPr>
      </w:pPr>
      <w:proofErr w:type="gramStart"/>
      <w:r w:rsidRPr="00613FD4">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613FD4">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7A4DBD" w:rsidRPr="00613FD4" w:rsidRDefault="007A4DBD">
      <w:pPr>
        <w:spacing w:after="0" w:line="264" w:lineRule="auto"/>
        <w:ind w:left="120"/>
        <w:jc w:val="both"/>
        <w:rPr>
          <w:lang w:val="ru-RU"/>
        </w:rPr>
      </w:pPr>
    </w:p>
    <w:p w:rsidR="007A4DBD" w:rsidRPr="00613FD4" w:rsidRDefault="00613FD4">
      <w:pPr>
        <w:spacing w:after="0" w:line="264" w:lineRule="auto"/>
        <w:ind w:left="120"/>
        <w:jc w:val="both"/>
        <w:rPr>
          <w:lang w:val="ru-RU"/>
        </w:rPr>
      </w:pPr>
      <w:r w:rsidRPr="00613FD4">
        <w:rPr>
          <w:rFonts w:ascii="Times New Roman" w:hAnsi="Times New Roman"/>
          <w:b/>
          <w:color w:val="000000"/>
          <w:sz w:val="28"/>
          <w:lang w:val="ru-RU"/>
        </w:rPr>
        <w:t xml:space="preserve">ЦЕЛИ ИЗУЧЕНИЯ </w:t>
      </w:r>
      <w:r w:rsidRPr="00613FD4">
        <w:rPr>
          <w:rFonts w:ascii="Times New Roman" w:hAnsi="Times New Roman"/>
          <w:b/>
          <w:color w:val="333333"/>
          <w:sz w:val="28"/>
          <w:lang w:val="ru-RU"/>
        </w:rPr>
        <w:t>УЧЕБНОГО ПРЕДМЕТА «ЛИТЕРАТУРА»</w:t>
      </w:r>
    </w:p>
    <w:p w:rsidR="007A4DBD" w:rsidRPr="00613FD4" w:rsidRDefault="007A4DBD">
      <w:pPr>
        <w:spacing w:after="0" w:line="264" w:lineRule="auto"/>
        <w:ind w:left="120"/>
        <w:jc w:val="both"/>
        <w:rPr>
          <w:lang w:val="ru-RU"/>
        </w:rPr>
      </w:pPr>
    </w:p>
    <w:p w:rsidR="007A4DBD" w:rsidRPr="00613FD4" w:rsidRDefault="00613FD4">
      <w:pPr>
        <w:spacing w:after="0" w:line="264" w:lineRule="auto"/>
        <w:ind w:firstLine="600"/>
        <w:jc w:val="both"/>
        <w:rPr>
          <w:lang w:val="ru-RU"/>
        </w:rPr>
      </w:pPr>
      <w:proofErr w:type="gramStart"/>
      <w:r w:rsidRPr="00613FD4">
        <w:rPr>
          <w:rFonts w:ascii="Times New Roman" w:hAnsi="Times New Roman"/>
          <w:color w:val="000000"/>
          <w:sz w:val="28"/>
          <w:lang w:val="ru-RU"/>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sidRPr="00613FD4">
        <w:rPr>
          <w:rFonts w:ascii="Times New Roman" w:hAnsi="Times New Roman"/>
          <w:color w:val="000000"/>
          <w:sz w:val="28"/>
          <w:lang w:val="ru-RU"/>
        </w:rPr>
        <w:t xml:space="preserve"> Достижение указанных целей возможно при решении учебных задач, которые постепенно усложняются от 5 к 9 классу. </w:t>
      </w:r>
    </w:p>
    <w:p w:rsidR="007A4DBD" w:rsidRPr="00613FD4" w:rsidRDefault="00613FD4">
      <w:pPr>
        <w:spacing w:after="0" w:line="264" w:lineRule="auto"/>
        <w:ind w:firstLine="600"/>
        <w:jc w:val="both"/>
        <w:rPr>
          <w:lang w:val="ru-RU"/>
        </w:rPr>
      </w:pPr>
      <w:proofErr w:type="gramStart"/>
      <w:r w:rsidRPr="00613FD4">
        <w:rPr>
          <w:rFonts w:ascii="Times New Roman" w:hAnsi="Times New Roman"/>
          <w:color w:val="000000"/>
          <w:sz w:val="28"/>
          <w:lang w:val="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613FD4">
        <w:rPr>
          <w:rFonts w:ascii="Times New Roman" w:hAnsi="Times New Roman"/>
          <w:color w:val="000000"/>
          <w:sz w:val="28"/>
          <w:lang w:val="ru-RU"/>
        </w:rPr>
        <w:t xml:space="preserve"> </w:t>
      </w:r>
      <w:proofErr w:type="gramStart"/>
      <w:r w:rsidRPr="00613FD4">
        <w:rPr>
          <w:rFonts w:ascii="Times New Roman" w:hAnsi="Times New Roman"/>
          <w:color w:val="000000"/>
          <w:sz w:val="28"/>
          <w:lang w:val="ru-RU"/>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7A4DBD" w:rsidRPr="00613FD4" w:rsidRDefault="00613FD4">
      <w:pPr>
        <w:spacing w:after="0" w:line="264" w:lineRule="auto"/>
        <w:ind w:firstLine="600"/>
        <w:jc w:val="both"/>
        <w:rPr>
          <w:lang w:val="ru-RU"/>
        </w:rPr>
      </w:pPr>
      <w:proofErr w:type="gramStart"/>
      <w:r w:rsidRPr="00613FD4">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613FD4">
        <w:rPr>
          <w:rFonts w:ascii="Times New Roman" w:hAnsi="Times New Roman"/>
          <w:color w:val="000000"/>
          <w:sz w:val="28"/>
          <w:lang w:val="ru-RU"/>
        </w:rPr>
        <w:lastRenderedPageBreak/>
        <w:t>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613FD4">
        <w:rPr>
          <w:rFonts w:ascii="Times New Roman" w:hAnsi="Times New Roman"/>
          <w:color w:val="000000"/>
          <w:sz w:val="28"/>
          <w:lang w:val="ru-RU"/>
        </w:rPr>
        <w:t xml:space="preserve"> произведений, в том числе в процессе участия в различных мероприятиях, посвящённых литературе, чтению, книжной культуре. </w:t>
      </w:r>
    </w:p>
    <w:p w:rsidR="007A4DBD" w:rsidRPr="00613FD4" w:rsidRDefault="00613FD4">
      <w:pPr>
        <w:spacing w:after="0" w:line="264" w:lineRule="auto"/>
        <w:ind w:firstLine="600"/>
        <w:jc w:val="both"/>
        <w:rPr>
          <w:lang w:val="ru-RU"/>
        </w:rPr>
      </w:pPr>
      <w:proofErr w:type="gramStart"/>
      <w:r w:rsidRPr="00613FD4">
        <w:rPr>
          <w:rFonts w:ascii="Times New Roman" w:hAnsi="Times New Roman"/>
          <w:color w:val="000000"/>
          <w:sz w:val="28"/>
          <w:lang w:val="ru-RU"/>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613FD4">
        <w:rPr>
          <w:rFonts w:ascii="Times New Roman" w:hAnsi="Times New Roman"/>
          <w:color w:val="000000"/>
          <w:sz w:val="28"/>
          <w:lang w:val="ru-RU"/>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613FD4">
        <w:rPr>
          <w:rFonts w:ascii="Times New Roman" w:hAnsi="Times New Roman"/>
          <w:color w:val="000000"/>
          <w:sz w:val="28"/>
          <w:lang w:val="ru-RU"/>
        </w:rPr>
        <w:t>проблемы</w:t>
      </w:r>
      <w:proofErr w:type="gramEnd"/>
      <w:r w:rsidRPr="00613FD4">
        <w:rPr>
          <w:rFonts w:ascii="Times New Roman" w:hAnsi="Times New Roman"/>
          <w:color w:val="000000"/>
          <w:sz w:val="28"/>
          <w:lang w:val="ru-RU"/>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7A4DBD" w:rsidRPr="00613FD4" w:rsidRDefault="00613FD4">
      <w:pPr>
        <w:spacing w:after="0" w:line="264" w:lineRule="auto"/>
        <w:ind w:firstLine="600"/>
        <w:jc w:val="both"/>
        <w:rPr>
          <w:lang w:val="ru-RU"/>
        </w:rPr>
      </w:pPr>
      <w:proofErr w:type="gramStart"/>
      <w:r w:rsidRPr="00613FD4">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613FD4">
        <w:rPr>
          <w:rFonts w:ascii="Times New Roman" w:hAnsi="Times New Roman"/>
          <w:color w:val="000000"/>
          <w:sz w:val="28"/>
          <w:lang w:val="ru-RU"/>
        </w:rPr>
        <w:t xml:space="preserve"> воспринимая чужую точку зрения и аргументированно отстаивая свою. </w:t>
      </w:r>
    </w:p>
    <w:p w:rsidR="007A4DBD" w:rsidRPr="00613FD4" w:rsidRDefault="007A4DBD">
      <w:pPr>
        <w:spacing w:after="0" w:line="264" w:lineRule="auto"/>
        <w:ind w:left="120"/>
        <w:jc w:val="both"/>
        <w:rPr>
          <w:lang w:val="ru-RU"/>
        </w:rPr>
      </w:pPr>
    </w:p>
    <w:p w:rsidR="007A4DBD" w:rsidRPr="00613FD4" w:rsidRDefault="00613FD4">
      <w:pPr>
        <w:spacing w:after="0" w:line="264" w:lineRule="auto"/>
        <w:ind w:left="120"/>
        <w:jc w:val="both"/>
        <w:rPr>
          <w:lang w:val="ru-RU"/>
        </w:rPr>
      </w:pPr>
      <w:r w:rsidRPr="00613FD4">
        <w:rPr>
          <w:rFonts w:ascii="Times New Roman" w:hAnsi="Times New Roman"/>
          <w:b/>
          <w:color w:val="000000"/>
          <w:sz w:val="28"/>
          <w:lang w:val="ru-RU"/>
        </w:rPr>
        <w:t>МЕСТО УЧЕБНОГО ПРЕДМЕТА «ЛИТЕРАТУРА» В УЧЕБНОМ ПЛАНЕ</w:t>
      </w:r>
    </w:p>
    <w:p w:rsidR="007A4DBD" w:rsidRPr="00613FD4" w:rsidRDefault="007A4DBD">
      <w:pPr>
        <w:spacing w:after="0" w:line="264" w:lineRule="auto"/>
        <w:ind w:left="120"/>
        <w:jc w:val="both"/>
        <w:rPr>
          <w:lang w:val="ru-RU"/>
        </w:rPr>
      </w:pP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7A4DBD" w:rsidRPr="00613FD4" w:rsidRDefault="007A4DBD">
      <w:pPr>
        <w:rPr>
          <w:lang w:val="ru-RU"/>
        </w:rPr>
        <w:sectPr w:rsidR="007A4DBD" w:rsidRPr="00613FD4">
          <w:pgSz w:w="11906" w:h="16383"/>
          <w:pgMar w:top="1134" w:right="850" w:bottom="1134" w:left="1701" w:header="720" w:footer="720" w:gutter="0"/>
          <w:cols w:space="720"/>
        </w:sectPr>
      </w:pPr>
      <w:bookmarkStart w:id="0" w:name="block-55768558"/>
    </w:p>
    <w:bookmarkEnd w:id="0"/>
    <w:p w:rsidR="007A4DBD" w:rsidRPr="00613FD4" w:rsidRDefault="00613FD4">
      <w:pPr>
        <w:spacing w:after="0" w:line="264" w:lineRule="auto"/>
        <w:ind w:left="120"/>
        <w:jc w:val="both"/>
        <w:rPr>
          <w:lang w:val="ru-RU"/>
        </w:rPr>
      </w:pPr>
      <w:r w:rsidRPr="00613FD4">
        <w:rPr>
          <w:rFonts w:ascii="Times New Roman" w:hAnsi="Times New Roman"/>
          <w:b/>
          <w:color w:val="000000"/>
          <w:sz w:val="28"/>
          <w:lang w:val="ru-RU"/>
        </w:rPr>
        <w:lastRenderedPageBreak/>
        <w:t>СОДЕРЖАНИЕ УЧЕБНОГО ПРЕДМЕТА</w:t>
      </w:r>
    </w:p>
    <w:p w:rsidR="007A4DBD" w:rsidRPr="00613FD4" w:rsidRDefault="007A4DBD">
      <w:pPr>
        <w:spacing w:after="0" w:line="264" w:lineRule="auto"/>
        <w:ind w:left="120"/>
        <w:jc w:val="both"/>
        <w:rPr>
          <w:lang w:val="ru-RU"/>
        </w:rPr>
      </w:pPr>
    </w:p>
    <w:p w:rsidR="007A4DBD" w:rsidRPr="00613FD4" w:rsidRDefault="00613FD4">
      <w:pPr>
        <w:spacing w:after="0" w:line="264" w:lineRule="auto"/>
        <w:ind w:left="120"/>
        <w:jc w:val="both"/>
        <w:rPr>
          <w:lang w:val="ru-RU"/>
        </w:rPr>
      </w:pPr>
      <w:r w:rsidRPr="00613FD4">
        <w:rPr>
          <w:rFonts w:ascii="Times New Roman" w:hAnsi="Times New Roman"/>
          <w:b/>
          <w:color w:val="000000"/>
          <w:sz w:val="28"/>
          <w:lang w:val="ru-RU"/>
        </w:rPr>
        <w:t>5 КЛАСС</w:t>
      </w:r>
    </w:p>
    <w:p w:rsidR="007A4DBD" w:rsidRPr="00613FD4" w:rsidRDefault="007A4DBD">
      <w:pPr>
        <w:spacing w:after="0" w:line="264" w:lineRule="auto"/>
        <w:ind w:left="120"/>
        <w:jc w:val="both"/>
        <w:rPr>
          <w:lang w:val="ru-RU"/>
        </w:rPr>
      </w:pP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Мифология.</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 xml:space="preserve">Мифы народов России и мира.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Фольклор. </w:t>
      </w:r>
      <w:r w:rsidRPr="00613FD4">
        <w:rPr>
          <w:rFonts w:ascii="Times New Roman" w:hAnsi="Times New Roman"/>
          <w:color w:val="000000"/>
          <w:sz w:val="28"/>
          <w:lang w:val="ru-RU"/>
        </w:rPr>
        <w:t xml:space="preserve">Малые жанры: пословицы, поговорки, загадки. Сказки народов России и народов мира </w:t>
      </w:r>
      <w:bookmarkStart w:id="1" w:name="8038850c-b985-4899-8396-05ec2b5ebddc"/>
      <w:r w:rsidRPr="00613FD4">
        <w:rPr>
          <w:rFonts w:ascii="Times New Roman" w:hAnsi="Times New Roman"/>
          <w:color w:val="000000"/>
          <w:sz w:val="28"/>
          <w:lang w:val="ru-RU"/>
        </w:rPr>
        <w:t>(не менее трёх).</w:t>
      </w:r>
      <w:bookmarkEnd w:id="1"/>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13FD4">
        <w:rPr>
          <w:rFonts w:ascii="Times New Roman" w:hAnsi="Times New Roman"/>
          <w:b/>
          <w:color w:val="000000"/>
          <w:sz w:val="28"/>
          <w:lang w:val="ru-RU"/>
        </w:rPr>
        <w:t xml:space="preserve"> века И. А. Крылов. </w:t>
      </w:r>
      <w:r w:rsidRPr="00613FD4">
        <w:rPr>
          <w:rFonts w:ascii="Times New Roman" w:hAnsi="Times New Roman"/>
          <w:color w:val="000000"/>
          <w:sz w:val="28"/>
          <w:lang w:val="ru-RU"/>
        </w:rPr>
        <w:t xml:space="preserve">Басни </w:t>
      </w:r>
      <w:bookmarkStart w:id="2" w:name="f1cdb435-b3ac-4333-9983-9795e004a0c2"/>
      <w:r w:rsidRPr="00613FD4">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2"/>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А. С. Пушкин. </w:t>
      </w:r>
      <w:r w:rsidRPr="00613FD4">
        <w:rPr>
          <w:rFonts w:ascii="Times New Roman" w:hAnsi="Times New Roman"/>
          <w:color w:val="000000"/>
          <w:sz w:val="28"/>
          <w:lang w:val="ru-RU"/>
        </w:rPr>
        <w:t xml:space="preserve">Стихотворения </w:t>
      </w:r>
      <w:bookmarkStart w:id="3" w:name="b8731a29-438b-4b6a-a37d-ff778ded575a"/>
      <w:r w:rsidRPr="00613FD4">
        <w:rPr>
          <w:rFonts w:ascii="Times New Roman" w:hAnsi="Times New Roman"/>
          <w:color w:val="000000"/>
          <w:sz w:val="28"/>
          <w:lang w:val="ru-RU"/>
        </w:rPr>
        <w:t>(не менее трёх). «Зимнее утро», «Зимний вечер», «Няне» и другие.</w:t>
      </w:r>
      <w:bookmarkEnd w:id="3"/>
      <w:r w:rsidRPr="00613FD4">
        <w:rPr>
          <w:rFonts w:ascii="Times New Roman" w:hAnsi="Times New Roman"/>
          <w:color w:val="000000"/>
          <w:sz w:val="28"/>
          <w:lang w:val="ru-RU"/>
        </w:rPr>
        <w:t xml:space="preserve"> «Сказка о мёртвой царевне и о семи богатырях».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М. Ю. Лермонтов.</w:t>
      </w:r>
      <w:r w:rsidRPr="00613FD4">
        <w:rPr>
          <w:rFonts w:ascii="Times New Roman" w:hAnsi="Times New Roman"/>
          <w:color w:val="000000"/>
          <w:sz w:val="28"/>
          <w:lang w:val="ru-RU"/>
        </w:rPr>
        <w:t xml:space="preserve"> Стихотворение «Бородино».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Н. В. Гоголь.</w:t>
      </w:r>
      <w:r w:rsidRPr="00613FD4">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13FD4">
        <w:rPr>
          <w:rFonts w:ascii="Times New Roman" w:hAnsi="Times New Roman"/>
          <w:b/>
          <w:color w:val="000000"/>
          <w:sz w:val="28"/>
          <w:lang w:val="ru-RU"/>
        </w:rPr>
        <w:t xml:space="preserve"> века.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И. С. Тургенев.</w:t>
      </w:r>
      <w:r w:rsidRPr="00613FD4">
        <w:rPr>
          <w:rFonts w:ascii="Times New Roman" w:hAnsi="Times New Roman"/>
          <w:color w:val="000000"/>
          <w:sz w:val="28"/>
          <w:lang w:val="ru-RU"/>
        </w:rPr>
        <w:t xml:space="preserve"> Рассказ «Муму».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Н. А. Некрасов.</w:t>
      </w:r>
      <w:r w:rsidRPr="00613FD4">
        <w:rPr>
          <w:rFonts w:ascii="Times New Roman" w:hAnsi="Times New Roman"/>
          <w:color w:val="000000"/>
          <w:sz w:val="28"/>
          <w:lang w:val="ru-RU"/>
        </w:rPr>
        <w:t xml:space="preserve"> Стихотворения </w:t>
      </w:r>
      <w:bookmarkStart w:id="4" w:name="1d4fde75-5a86-4cea-90d5-aae01314b835"/>
      <w:r w:rsidRPr="00613FD4">
        <w:rPr>
          <w:rFonts w:ascii="Times New Roman" w:hAnsi="Times New Roman"/>
          <w:color w:val="000000"/>
          <w:sz w:val="28"/>
          <w:lang w:val="ru-RU"/>
        </w:rPr>
        <w:t>(не менее двух). «Крестьянские дети», «Школьник» и другие.</w:t>
      </w:r>
      <w:bookmarkEnd w:id="4"/>
      <w:r w:rsidRPr="00613FD4">
        <w:rPr>
          <w:rFonts w:ascii="Times New Roman" w:hAnsi="Times New Roman"/>
          <w:color w:val="000000"/>
          <w:sz w:val="28"/>
          <w:lang w:val="ru-RU"/>
        </w:rPr>
        <w:t xml:space="preserve"> Поэма «Мороз, Красный нос» (фрагмент).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Л. Н. Толстой.</w:t>
      </w:r>
      <w:r w:rsidRPr="00613FD4">
        <w:rPr>
          <w:rFonts w:ascii="Times New Roman" w:hAnsi="Times New Roman"/>
          <w:color w:val="000000"/>
          <w:sz w:val="28"/>
          <w:lang w:val="ru-RU"/>
        </w:rPr>
        <w:t xml:space="preserve"> Рассказ «Кавказский пленник».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Литература </w:t>
      </w:r>
      <w:r>
        <w:rPr>
          <w:rFonts w:ascii="Times New Roman" w:hAnsi="Times New Roman"/>
          <w:b/>
          <w:color w:val="000000"/>
          <w:sz w:val="28"/>
        </w:rPr>
        <w:t>XIX</w:t>
      </w:r>
      <w:r w:rsidRPr="00613FD4">
        <w:rPr>
          <w:rFonts w:ascii="Times New Roman" w:hAnsi="Times New Roman"/>
          <w:b/>
          <w:color w:val="000000"/>
          <w:sz w:val="28"/>
          <w:lang w:val="ru-RU"/>
        </w:rPr>
        <w:t xml:space="preserve">–ХХ веков.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613FD4">
        <w:rPr>
          <w:rFonts w:ascii="Times New Roman" w:hAnsi="Times New Roman"/>
          <w:b/>
          <w:color w:val="000000"/>
          <w:sz w:val="28"/>
          <w:lang w:val="ru-RU"/>
        </w:rPr>
        <w:t xml:space="preserve">–ХХ веков о родной природе и о связи человека с Родиной </w:t>
      </w:r>
      <w:bookmarkStart w:id="5" w:name="3c5dcffd-8a26-4103-9932-75cd7a8dd3e4"/>
      <w:r w:rsidRPr="00613FD4">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5"/>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613FD4">
        <w:rPr>
          <w:rFonts w:ascii="Times New Roman" w:hAnsi="Times New Roman"/>
          <w:b/>
          <w:color w:val="000000"/>
          <w:sz w:val="28"/>
          <w:lang w:val="ru-RU"/>
        </w:rPr>
        <w:t xml:space="preserve">– </w:t>
      </w:r>
      <w:r>
        <w:rPr>
          <w:rFonts w:ascii="Times New Roman" w:hAnsi="Times New Roman"/>
          <w:b/>
          <w:color w:val="000000"/>
          <w:sz w:val="28"/>
        </w:rPr>
        <w:t>XX</w:t>
      </w:r>
      <w:r w:rsidRPr="00613FD4">
        <w:rPr>
          <w:rFonts w:ascii="Times New Roman" w:hAnsi="Times New Roman"/>
          <w:b/>
          <w:color w:val="000000"/>
          <w:sz w:val="28"/>
          <w:lang w:val="ru-RU"/>
        </w:rPr>
        <w:t xml:space="preserve"> веков.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А. П. Чехов </w:t>
      </w:r>
      <w:bookmarkStart w:id="6" w:name="dbfddf02-0071-45b9-8d3c-fa1cc17b4b15"/>
      <w:r w:rsidRPr="00613FD4">
        <w:rPr>
          <w:rFonts w:ascii="Times New Roman" w:hAnsi="Times New Roman"/>
          <w:color w:val="000000"/>
          <w:sz w:val="28"/>
          <w:lang w:val="ru-RU"/>
        </w:rPr>
        <w:t>(два рассказа по выбору). Например, «Лошадиная фамилия», «Мальчики», «Хирургия» и другие.</w:t>
      </w:r>
      <w:bookmarkEnd w:id="6"/>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М. М. Зощенко </w:t>
      </w:r>
      <w:bookmarkStart w:id="7" w:name="90913393-50df-412f-ac1a-f5af225a368e"/>
      <w:r w:rsidRPr="00613FD4">
        <w:rPr>
          <w:rFonts w:ascii="Times New Roman" w:hAnsi="Times New Roman"/>
          <w:color w:val="000000"/>
          <w:sz w:val="28"/>
          <w:lang w:val="ru-RU"/>
        </w:rPr>
        <w:t>(два рассказа по выбору). Например, «Галоша», «Лёля и Минька», «Ёлка», «Золотые слова», «Встреча» и другие.</w:t>
      </w:r>
      <w:bookmarkEnd w:id="7"/>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Произведения отечественной литературы о природе и животных</w:t>
      </w:r>
      <w:r w:rsidRPr="00613FD4">
        <w:rPr>
          <w:rFonts w:ascii="Times New Roman" w:hAnsi="Times New Roman"/>
          <w:color w:val="000000"/>
          <w:sz w:val="28"/>
          <w:lang w:val="ru-RU"/>
        </w:rPr>
        <w:t xml:space="preserve"> </w:t>
      </w:r>
      <w:bookmarkStart w:id="8" w:name="aec23ce7-13ed-416b-91bb-298806d5c90e"/>
      <w:r w:rsidRPr="00613FD4">
        <w:rPr>
          <w:rFonts w:ascii="Times New Roman" w:hAnsi="Times New Roman"/>
          <w:color w:val="000000"/>
          <w:sz w:val="28"/>
          <w:lang w:val="ru-RU"/>
        </w:rPr>
        <w:t>(не менее двух). Например, А. И. Куприна, М. М. Пришвина, К. Г. Паустовского.</w:t>
      </w:r>
      <w:bookmarkEnd w:id="8"/>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А. П. Платонов.</w:t>
      </w:r>
      <w:r w:rsidRPr="00613FD4">
        <w:rPr>
          <w:rFonts w:ascii="Times New Roman" w:hAnsi="Times New Roman"/>
          <w:color w:val="000000"/>
          <w:sz w:val="28"/>
          <w:lang w:val="ru-RU"/>
        </w:rPr>
        <w:t xml:space="preserve"> Рассказы </w:t>
      </w:r>
      <w:bookmarkStart w:id="9" w:name="cfa39edd-5597-42b5-b07f-489d84e47a94"/>
      <w:r w:rsidRPr="00613FD4">
        <w:rPr>
          <w:rFonts w:ascii="Times New Roman" w:hAnsi="Times New Roman"/>
          <w:color w:val="000000"/>
          <w:sz w:val="28"/>
          <w:lang w:val="ru-RU"/>
        </w:rPr>
        <w:t>(один по выбору). Например, «Корова», «Никита» и другие.</w:t>
      </w:r>
      <w:bookmarkEnd w:id="9"/>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В. П. Астафьев.</w:t>
      </w:r>
      <w:r w:rsidRPr="00613FD4">
        <w:rPr>
          <w:rFonts w:ascii="Times New Roman" w:hAnsi="Times New Roman"/>
          <w:color w:val="000000"/>
          <w:sz w:val="28"/>
          <w:lang w:val="ru-RU"/>
        </w:rPr>
        <w:t xml:space="preserve"> Рассказ «Васюткино озеро».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Литература </w:t>
      </w:r>
      <w:r>
        <w:rPr>
          <w:rFonts w:ascii="Times New Roman" w:hAnsi="Times New Roman"/>
          <w:b/>
          <w:color w:val="000000"/>
          <w:sz w:val="28"/>
        </w:rPr>
        <w:t>XX</w:t>
      </w:r>
      <w:r w:rsidRPr="00613FD4">
        <w:rPr>
          <w:rFonts w:ascii="Times New Roman" w:hAnsi="Times New Roman"/>
          <w:b/>
          <w:color w:val="000000"/>
          <w:sz w:val="28"/>
          <w:lang w:val="ru-RU"/>
        </w:rPr>
        <w:t xml:space="preserve">– начала </w:t>
      </w:r>
      <w:r>
        <w:rPr>
          <w:rFonts w:ascii="Times New Roman" w:hAnsi="Times New Roman"/>
          <w:b/>
          <w:color w:val="000000"/>
          <w:sz w:val="28"/>
        </w:rPr>
        <w:t>XXI</w:t>
      </w:r>
      <w:r w:rsidRPr="00613FD4">
        <w:rPr>
          <w:rFonts w:ascii="Times New Roman" w:hAnsi="Times New Roman"/>
          <w:b/>
          <w:color w:val="000000"/>
          <w:sz w:val="28"/>
          <w:lang w:val="ru-RU"/>
        </w:rPr>
        <w:t xml:space="preserve"> веков.</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Произведения отечественной литературы на тему «Человек на войне»</w:t>
      </w:r>
      <w:r w:rsidRPr="00613FD4">
        <w:rPr>
          <w:rFonts w:ascii="Times New Roman" w:hAnsi="Times New Roman"/>
          <w:color w:val="000000"/>
          <w:sz w:val="28"/>
          <w:lang w:val="ru-RU"/>
        </w:rPr>
        <w:t xml:space="preserve"> </w:t>
      </w:r>
      <w:bookmarkStart w:id="10" w:name="35dcef7b-869c-4626-b557-2b2839912c37"/>
      <w:r w:rsidRPr="00613FD4">
        <w:rPr>
          <w:rFonts w:ascii="Times New Roman" w:hAnsi="Times New Roman"/>
          <w:color w:val="000000"/>
          <w:sz w:val="28"/>
          <w:lang w:val="ru-RU"/>
        </w:rPr>
        <w:t xml:space="preserve">(не менее двух). Например, Л. А. Кассиль. «Дорогие мои </w:t>
      </w:r>
      <w:r w:rsidRPr="00613FD4">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другие.</w:t>
      </w:r>
      <w:bookmarkEnd w:id="10"/>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613FD4">
        <w:rPr>
          <w:rFonts w:ascii="Times New Roman" w:hAnsi="Times New Roman"/>
          <w:b/>
          <w:color w:val="000000"/>
          <w:sz w:val="28"/>
          <w:lang w:val="ru-RU"/>
        </w:rPr>
        <w:t>–</w:t>
      </w:r>
      <w:r>
        <w:rPr>
          <w:rFonts w:ascii="Times New Roman" w:hAnsi="Times New Roman"/>
          <w:b/>
          <w:color w:val="000000"/>
          <w:sz w:val="28"/>
        </w:rPr>
        <w:t>XXI</w:t>
      </w:r>
      <w:r w:rsidRPr="00613FD4">
        <w:rPr>
          <w:rFonts w:ascii="Times New Roman" w:hAnsi="Times New Roman"/>
          <w:b/>
          <w:color w:val="000000"/>
          <w:sz w:val="28"/>
          <w:lang w:val="ru-RU"/>
        </w:rPr>
        <w:t xml:space="preserve"> веков на тему детства</w:t>
      </w:r>
      <w:r w:rsidRPr="00613FD4">
        <w:rPr>
          <w:rFonts w:ascii="Times New Roman" w:hAnsi="Times New Roman"/>
          <w:color w:val="000000"/>
          <w:sz w:val="28"/>
          <w:lang w:val="ru-RU"/>
        </w:rPr>
        <w:t xml:space="preserve"> </w:t>
      </w:r>
      <w:bookmarkStart w:id="11" w:name="a5fd8ebc-c46e-41fa-818f-2757c5fc34dd"/>
      <w:r w:rsidRPr="00613FD4">
        <w:rPr>
          <w:rFonts w:ascii="Times New Roman" w:hAnsi="Times New Roman"/>
          <w:color w:val="000000"/>
          <w:sz w:val="28"/>
          <w:lang w:val="ru-RU"/>
        </w:rPr>
        <w:t xml:space="preserve">(не менее двух). Например, произведения В.П. Катаева, В.П. Крапивина, Ю.П. Казакова, А.Г. Алексина, В.К. Железникова, Ю.Я. Яковлева, Ю.И. Коваля, А.А. Лиханова и другие. </w:t>
      </w:r>
      <w:bookmarkEnd w:id="11"/>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Произведения приключенческого жанра отечественных писателей</w:t>
      </w:r>
      <w:bookmarkStart w:id="12" w:name="0447e246-04d6-4654-9850-bc46c641eafe"/>
      <w:r w:rsidRPr="00613FD4">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другие (главы по выбору).</w:t>
      </w:r>
      <w:bookmarkEnd w:id="12"/>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Литература народов Российской Федерации. Стихотворения </w:t>
      </w:r>
      <w:bookmarkStart w:id="13" w:name="e8c5701d-d8b6-4159-b2e0-3a6ac9c7dd15"/>
      <w:r w:rsidRPr="00613FD4">
        <w:rPr>
          <w:rFonts w:ascii="Times New Roman" w:hAnsi="Times New Roman"/>
          <w:color w:val="000000"/>
          <w:sz w:val="28"/>
          <w:lang w:val="ru-RU"/>
        </w:rPr>
        <w:t xml:space="preserve">(одно по выбору). Например, Р. Г. Гамзатов. «Песня соловья»; М. </w:t>
      </w:r>
      <w:proofErr w:type="gramStart"/>
      <w:r w:rsidRPr="00613FD4">
        <w:rPr>
          <w:rFonts w:ascii="Times New Roman" w:hAnsi="Times New Roman"/>
          <w:color w:val="000000"/>
          <w:sz w:val="28"/>
          <w:lang w:val="ru-RU"/>
        </w:rPr>
        <w:t>Карим</w:t>
      </w:r>
      <w:proofErr w:type="gramEnd"/>
      <w:r w:rsidRPr="00613FD4">
        <w:rPr>
          <w:rFonts w:ascii="Times New Roman" w:hAnsi="Times New Roman"/>
          <w:color w:val="000000"/>
          <w:sz w:val="28"/>
          <w:lang w:val="ru-RU"/>
        </w:rPr>
        <w:t>. «Эту песню мать мне пела».</w:t>
      </w:r>
      <w:bookmarkEnd w:id="13"/>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Зарубежная литература.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Х. К. Андерсен. </w:t>
      </w:r>
      <w:r w:rsidRPr="00613FD4">
        <w:rPr>
          <w:rFonts w:ascii="Times New Roman" w:hAnsi="Times New Roman"/>
          <w:color w:val="000000"/>
          <w:sz w:val="28"/>
          <w:lang w:val="ru-RU"/>
        </w:rPr>
        <w:t xml:space="preserve">Сказки </w:t>
      </w:r>
      <w:bookmarkStart w:id="14" w:name="2ca66737-c580-4ac4-a5b2-7f657ef38e3a"/>
      <w:r w:rsidRPr="00613FD4">
        <w:rPr>
          <w:rFonts w:ascii="Times New Roman" w:hAnsi="Times New Roman"/>
          <w:color w:val="000000"/>
          <w:sz w:val="28"/>
          <w:lang w:val="ru-RU"/>
        </w:rPr>
        <w:t>(одна по выбору). Например, «Снежная королева», «Соловей» и другие.</w:t>
      </w:r>
      <w:bookmarkEnd w:id="14"/>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Зарубежная сказочная проза</w:t>
      </w:r>
      <w:r w:rsidRPr="00613FD4">
        <w:rPr>
          <w:rFonts w:ascii="Times New Roman" w:hAnsi="Times New Roman"/>
          <w:color w:val="000000"/>
          <w:sz w:val="28"/>
          <w:lang w:val="ru-RU"/>
        </w:rPr>
        <w:t xml:space="preserve"> </w:t>
      </w:r>
      <w:bookmarkStart w:id="15" w:name="fd694784-5635-4214-94a4-c12d0a30d199"/>
      <w:r w:rsidRPr="00613FD4">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w:t>
      </w:r>
      <w:proofErr w:type="gramStart"/>
      <w:r w:rsidRPr="00613FD4">
        <w:rPr>
          <w:rFonts w:ascii="Times New Roman" w:hAnsi="Times New Roman"/>
          <w:color w:val="000000"/>
          <w:sz w:val="28"/>
          <w:lang w:val="ru-RU"/>
        </w:rPr>
        <w:t xml:space="preserve"> Т</w:t>
      </w:r>
      <w:proofErr w:type="gramEnd"/>
      <w:r w:rsidRPr="00613FD4">
        <w:rPr>
          <w:rFonts w:ascii="Times New Roman" w:hAnsi="Times New Roman"/>
          <w:color w:val="000000"/>
          <w:sz w:val="28"/>
          <w:lang w:val="ru-RU"/>
        </w:rPr>
        <w:t>уда и обратно» (главы по выбору).</w:t>
      </w:r>
      <w:bookmarkEnd w:id="15"/>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Зарубежная проза о детях и подростках </w:t>
      </w:r>
      <w:bookmarkStart w:id="16" w:name="b40b601e-d0c3-4299-89d0-394ad0dce0c8"/>
      <w:r w:rsidRPr="00613FD4">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другие.</w:t>
      </w:r>
      <w:bookmarkEnd w:id="16"/>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Зарубежная приключенческая проза </w:t>
      </w:r>
      <w:bookmarkStart w:id="17" w:name="103698ad-506d-4d05-bb28-79e90ac8cd6a"/>
      <w:r w:rsidRPr="00613FD4">
        <w:rPr>
          <w:rFonts w:ascii="Times New Roman" w:hAnsi="Times New Roman"/>
          <w:color w:val="000000"/>
          <w:sz w:val="28"/>
          <w:lang w:val="ru-RU"/>
        </w:rPr>
        <w:t>(два произведения по выбору). Например, Р. Л. Стивенсон. «Остров сокровищ», «Чёрная стрела» и другие.</w:t>
      </w:r>
      <w:bookmarkEnd w:id="17"/>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Зарубежная проза о животных </w:t>
      </w:r>
      <w:bookmarkStart w:id="18" w:name="8a53c771-ce41-4f85-8a47-a227160dd957"/>
      <w:r w:rsidRPr="00613FD4">
        <w:rPr>
          <w:rFonts w:ascii="Times New Roman" w:hAnsi="Times New Roman"/>
          <w:color w:val="000000"/>
          <w:sz w:val="28"/>
          <w:lang w:val="ru-RU"/>
        </w:rPr>
        <w:t>(одно-два произведения по выбору). Э. Сетон-Томпсон. «</w:t>
      </w:r>
      <w:proofErr w:type="gramStart"/>
      <w:r w:rsidRPr="00613FD4">
        <w:rPr>
          <w:rFonts w:ascii="Times New Roman" w:hAnsi="Times New Roman"/>
          <w:color w:val="000000"/>
          <w:sz w:val="28"/>
          <w:lang w:val="ru-RU"/>
        </w:rPr>
        <w:t>Королевская</w:t>
      </w:r>
      <w:proofErr w:type="gramEnd"/>
      <w:r w:rsidRPr="00613FD4">
        <w:rPr>
          <w:rFonts w:ascii="Times New Roman" w:hAnsi="Times New Roman"/>
          <w:color w:val="000000"/>
          <w:sz w:val="28"/>
          <w:lang w:val="ru-RU"/>
        </w:rPr>
        <w:t xml:space="preserve"> аналостанка»; Дж. Даррелл. «Говорящий свёрток»; Дж. Лондон. «Белый клык»; Дж. Р. Киплинг. «Маугли», «Рикки-Тикки-Тави» и другие.</w:t>
      </w:r>
      <w:bookmarkEnd w:id="18"/>
    </w:p>
    <w:p w:rsidR="007A4DBD" w:rsidRPr="00613FD4" w:rsidRDefault="007A4DBD">
      <w:pPr>
        <w:spacing w:after="0" w:line="264" w:lineRule="auto"/>
        <w:ind w:left="120"/>
        <w:jc w:val="both"/>
        <w:rPr>
          <w:lang w:val="ru-RU"/>
        </w:rPr>
      </w:pPr>
    </w:p>
    <w:p w:rsidR="007A4DBD" w:rsidRPr="00613FD4" w:rsidRDefault="00613FD4">
      <w:pPr>
        <w:spacing w:after="0" w:line="264" w:lineRule="auto"/>
        <w:ind w:left="120"/>
        <w:jc w:val="both"/>
        <w:rPr>
          <w:lang w:val="ru-RU"/>
        </w:rPr>
      </w:pPr>
      <w:r w:rsidRPr="00613FD4">
        <w:rPr>
          <w:rFonts w:ascii="Times New Roman" w:hAnsi="Times New Roman"/>
          <w:b/>
          <w:color w:val="000000"/>
          <w:sz w:val="28"/>
          <w:lang w:val="ru-RU"/>
        </w:rPr>
        <w:t>6 КЛАСС</w:t>
      </w:r>
    </w:p>
    <w:p w:rsidR="007A4DBD" w:rsidRPr="00613FD4" w:rsidRDefault="007A4DBD">
      <w:pPr>
        <w:spacing w:after="0" w:line="264" w:lineRule="auto"/>
        <w:ind w:left="120"/>
        <w:jc w:val="both"/>
        <w:rPr>
          <w:lang w:val="ru-RU"/>
        </w:rPr>
      </w:pP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Античная литература.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Гомер.</w:t>
      </w:r>
      <w:r w:rsidRPr="00613FD4">
        <w:rPr>
          <w:rFonts w:ascii="Times New Roman" w:hAnsi="Times New Roman"/>
          <w:color w:val="000000"/>
          <w:sz w:val="28"/>
          <w:lang w:val="ru-RU"/>
        </w:rPr>
        <w:t xml:space="preserve"> Поэмы. «Илиада», «Одиссея» (фрагменты).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Фольклор. </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 xml:space="preserve">Русские былины </w:t>
      </w:r>
      <w:bookmarkStart w:id="19" w:name="2d1a2719-45ad-4395-a569-7b3d43745842"/>
      <w:r w:rsidRPr="00613FD4">
        <w:rPr>
          <w:rFonts w:ascii="Times New Roman" w:hAnsi="Times New Roman"/>
          <w:color w:val="000000"/>
          <w:sz w:val="28"/>
          <w:lang w:val="ru-RU"/>
        </w:rPr>
        <w:t>(не менее двух). Например, «Илья Муромец и Соловей-разбойник», «Садко».</w:t>
      </w:r>
      <w:bookmarkEnd w:id="19"/>
    </w:p>
    <w:p w:rsidR="007A4DBD" w:rsidRPr="00613FD4" w:rsidRDefault="00613FD4">
      <w:pPr>
        <w:spacing w:after="0" w:line="264" w:lineRule="auto"/>
        <w:ind w:firstLine="600"/>
        <w:jc w:val="both"/>
        <w:rPr>
          <w:lang w:val="ru-RU"/>
        </w:rPr>
      </w:pPr>
      <w:r w:rsidRPr="00613FD4">
        <w:rPr>
          <w:rFonts w:ascii="Times New Roman" w:hAnsi="Times New Roman"/>
          <w:b/>
          <w:color w:val="333333"/>
          <w:sz w:val="28"/>
          <w:lang w:val="ru-RU"/>
        </w:rPr>
        <w:t xml:space="preserve">Народные песни и поэмы народов России и мира </w:t>
      </w:r>
      <w:bookmarkStart w:id="20" w:name="f7900e95-fc4b-4bc0-a061-48731519b6e7"/>
      <w:r w:rsidRPr="00613FD4">
        <w:rPr>
          <w:rFonts w:ascii="Times New Roman" w:hAnsi="Times New Roman"/>
          <w:color w:val="333333"/>
          <w:sz w:val="28"/>
          <w:lang w:val="ru-RU"/>
        </w:rPr>
        <w:t xml:space="preserve">(не менее трех песен и двух поэм). Например, «Ах, </w:t>
      </w:r>
      <w:proofErr w:type="gramStart"/>
      <w:r w:rsidRPr="00613FD4">
        <w:rPr>
          <w:rFonts w:ascii="Times New Roman" w:hAnsi="Times New Roman"/>
          <w:color w:val="333333"/>
          <w:sz w:val="28"/>
          <w:lang w:val="ru-RU"/>
        </w:rPr>
        <w:t>кабы</w:t>
      </w:r>
      <w:proofErr w:type="gramEnd"/>
      <w:r w:rsidRPr="00613FD4">
        <w:rPr>
          <w:rFonts w:ascii="Times New Roman" w:hAnsi="Times New Roman"/>
          <w:color w:val="333333"/>
          <w:sz w:val="28"/>
          <w:lang w:val="ru-RU"/>
        </w:rPr>
        <w:t xml:space="preserve"> на цветы да не морозы...», «Ах вы ветры, ветры буйные...», «Черный ворон», «Не шуми, мати зеленая </w:t>
      </w:r>
      <w:r w:rsidRPr="00613FD4">
        <w:rPr>
          <w:rFonts w:ascii="Times New Roman" w:hAnsi="Times New Roman"/>
          <w:color w:val="333333"/>
          <w:sz w:val="28"/>
          <w:lang w:val="ru-RU"/>
        </w:rPr>
        <w:lastRenderedPageBreak/>
        <w:t xml:space="preserve">дубровушка...» и другие. «Песнь о Роланде» (фрагменты), «Песнь о Нибелунгах» (фрагменты). </w:t>
      </w:r>
      <w:bookmarkEnd w:id="20"/>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Древнерусская литература.</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«Повесть временных лет</w:t>
      </w:r>
      <w:proofErr w:type="gramStart"/>
      <w:r w:rsidRPr="00613FD4">
        <w:rPr>
          <w:rFonts w:ascii="Times New Roman" w:hAnsi="Times New Roman"/>
          <w:b/>
          <w:color w:val="000000"/>
          <w:sz w:val="28"/>
          <w:lang w:val="ru-RU"/>
        </w:rPr>
        <w:t>»</w:t>
      </w:r>
      <w:bookmarkStart w:id="21" w:name="ad04843b-b512-47d3-b84b-e22df1580588"/>
      <w:r w:rsidRPr="00613FD4">
        <w:rPr>
          <w:rFonts w:ascii="Times New Roman" w:hAnsi="Times New Roman"/>
          <w:color w:val="000000"/>
          <w:sz w:val="28"/>
          <w:lang w:val="ru-RU"/>
        </w:rPr>
        <w:t>(</w:t>
      </w:r>
      <w:proofErr w:type="gramEnd"/>
      <w:r w:rsidRPr="00613FD4">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1"/>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13FD4">
        <w:rPr>
          <w:rFonts w:ascii="Times New Roman" w:hAnsi="Times New Roman"/>
          <w:b/>
          <w:color w:val="000000"/>
          <w:sz w:val="28"/>
          <w:lang w:val="ru-RU"/>
        </w:rPr>
        <w:t xml:space="preserve"> века.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А. С. Пушкин.</w:t>
      </w:r>
      <w:r w:rsidRPr="00613FD4">
        <w:rPr>
          <w:rFonts w:ascii="Times New Roman" w:hAnsi="Times New Roman"/>
          <w:color w:val="000000"/>
          <w:sz w:val="28"/>
          <w:lang w:val="ru-RU"/>
        </w:rPr>
        <w:t xml:space="preserve"> Стихотворения </w:t>
      </w:r>
      <w:bookmarkStart w:id="22" w:name="582b55ee-e1e5-46d8-8c0a-755ec48e137e"/>
      <w:r w:rsidRPr="00613FD4">
        <w:rPr>
          <w:rFonts w:ascii="Times New Roman" w:hAnsi="Times New Roman"/>
          <w:color w:val="000000"/>
          <w:sz w:val="28"/>
          <w:lang w:val="ru-RU"/>
        </w:rPr>
        <w:t>(не менее трёх). «Песнь о вещем Олеге», «Зимняя дорога», «Узник», «Туча» и другие.</w:t>
      </w:r>
      <w:bookmarkEnd w:id="22"/>
      <w:r w:rsidRPr="00613FD4">
        <w:rPr>
          <w:rFonts w:ascii="Times New Roman" w:hAnsi="Times New Roman"/>
          <w:color w:val="000000"/>
          <w:sz w:val="28"/>
          <w:lang w:val="ru-RU"/>
        </w:rPr>
        <w:t xml:space="preserve"> Роман «Дубровский».</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М. Ю. Лермонтов.</w:t>
      </w:r>
      <w:r w:rsidRPr="00613FD4">
        <w:rPr>
          <w:rFonts w:ascii="Times New Roman" w:hAnsi="Times New Roman"/>
          <w:color w:val="000000"/>
          <w:sz w:val="28"/>
          <w:lang w:val="ru-RU"/>
        </w:rPr>
        <w:t xml:space="preserve"> Стихотворения </w:t>
      </w:r>
      <w:bookmarkStart w:id="23" w:name="e979ff73-e74d-4b41-9daa-86d17094fc9b"/>
      <w:r w:rsidRPr="00613FD4">
        <w:rPr>
          <w:rFonts w:ascii="Times New Roman" w:hAnsi="Times New Roman"/>
          <w:color w:val="000000"/>
          <w:sz w:val="28"/>
          <w:lang w:val="ru-RU"/>
        </w:rPr>
        <w:t>(не менее трёх). «Три пальмы», «Листок», «Утёс» и другие.</w:t>
      </w:r>
      <w:bookmarkEnd w:id="23"/>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А. В. Кольцов.</w:t>
      </w:r>
      <w:r w:rsidRPr="00613FD4">
        <w:rPr>
          <w:rFonts w:ascii="Times New Roman" w:hAnsi="Times New Roman"/>
          <w:color w:val="000000"/>
          <w:sz w:val="28"/>
          <w:lang w:val="ru-RU"/>
        </w:rPr>
        <w:t xml:space="preserve"> Стихотворения </w:t>
      </w:r>
      <w:bookmarkStart w:id="24" w:name="9aa6636f-e65a-485c-aff8-0cee29fb09d5"/>
      <w:r w:rsidRPr="00613FD4">
        <w:rPr>
          <w:rFonts w:ascii="Times New Roman" w:hAnsi="Times New Roman"/>
          <w:color w:val="000000"/>
          <w:sz w:val="28"/>
          <w:lang w:val="ru-RU"/>
        </w:rPr>
        <w:t>(не менее двух). Например, «Косарь», «Соловей» и другие.</w:t>
      </w:r>
      <w:bookmarkEnd w:id="24"/>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13FD4">
        <w:rPr>
          <w:rFonts w:ascii="Times New Roman" w:hAnsi="Times New Roman"/>
          <w:b/>
          <w:color w:val="000000"/>
          <w:sz w:val="28"/>
          <w:lang w:val="ru-RU"/>
        </w:rPr>
        <w:t xml:space="preserve"> века.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Ф. И. Тютчев. </w:t>
      </w:r>
      <w:r w:rsidRPr="00613FD4">
        <w:rPr>
          <w:rFonts w:ascii="Times New Roman" w:hAnsi="Times New Roman"/>
          <w:color w:val="000000"/>
          <w:sz w:val="28"/>
          <w:lang w:val="ru-RU"/>
        </w:rPr>
        <w:t xml:space="preserve">Стихотворения </w:t>
      </w:r>
      <w:bookmarkStart w:id="25" w:name="c36fcc5a-2cdd-400a-b3ee-0e5071a59ee1"/>
      <w:r w:rsidRPr="00613FD4">
        <w:rPr>
          <w:rFonts w:ascii="Times New Roman" w:hAnsi="Times New Roman"/>
          <w:color w:val="000000"/>
          <w:sz w:val="28"/>
          <w:lang w:val="ru-RU"/>
        </w:rPr>
        <w:t>(не менее двух). «Есть в осени первоначальной…», «С поляны коршун поднялся…».</w:t>
      </w:r>
      <w:bookmarkEnd w:id="25"/>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А. А. Фет.</w:t>
      </w:r>
      <w:r w:rsidRPr="00613FD4">
        <w:rPr>
          <w:rFonts w:ascii="Times New Roman" w:hAnsi="Times New Roman"/>
          <w:color w:val="000000"/>
          <w:sz w:val="28"/>
          <w:lang w:val="ru-RU"/>
        </w:rPr>
        <w:t xml:space="preserve"> Стихотворения </w:t>
      </w:r>
      <w:bookmarkStart w:id="26" w:name="e75d9245-73fc-447a-aaf6-d7ac09f2bf3a"/>
      <w:r w:rsidRPr="00613FD4">
        <w:rPr>
          <w:rFonts w:ascii="Times New Roman" w:hAnsi="Times New Roman"/>
          <w:color w:val="000000"/>
          <w:sz w:val="28"/>
          <w:lang w:val="ru-RU"/>
        </w:rPr>
        <w:t>(не менее двух). «Учись у них – у дуба, у берёзы…», «Я пришёл к тебе с приветом…».</w:t>
      </w:r>
      <w:bookmarkEnd w:id="26"/>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И. С. Тургенев.</w:t>
      </w:r>
      <w:r w:rsidRPr="00613FD4">
        <w:rPr>
          <w:rFonts w:ascii="Times New Roman" w:hAnsi="Times New Roman"/>
          <w:color w:val="000000"/>
          <w:sz w:val="28"/>
          <w:lang w:val="ru-RU"/>
        </w:rPr>
        <w:t xml:space="preserve"> Рассказ «Бежин луг».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Н. С. Лесков.</w:t>
      </w:r>
      <w:r w:rsidRPr="00613FD4">
        <w:rPr>
          <w:rFonts w:ascii="Times New Roman" w:hAnsi="Times New Roman"/>
          <w:color w:val="000000"/>
          <w:sz w:val="28"/>
          <w:lang w:val="ru-RU"/>
        </w:rPr>
        <w:t xml:space="preserve"> Сказ «Левша».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Л. Н. Толстой.</w:t>
      </w:r>
      <w:r w:rsidRPr="00613FD4">
        <w:rPr>
          <w:rFonts w:ascii="Times New Roman" w:hAnsi="Times New Roman"/>
          <w:color w:val="000000"/>
          <w:sz w:val="28"/>
          <w:lang w:val="ru-RU"/>
        </w:rPr>
        <w:t xml:space="preserve"> Повесть «Детство» </w:t>
      </w:r>
      <w:bookmarkStart w:id="27" w:name="977de391-a0ab-47d0-b055-bb99283dc920"/>
      <w:r w:rsidRPr="00613FD4">
        <w:rPr>
          <w:rFonts w:ascii="Times New Roman" w:hAnsi="Times New Roman"/>
          <w:color w:val="000000"/>
          <w:sz w:val="28"/>
          <w:lang w:val="ru-RU"/>
        </w:rPr>
        <w:t>(главы по выбору).</w:t>
      </w:r>
      <w:bookmarkEnd w:id="27"/>
      <w:r w:rsidRPr="00613FD4">
        <w:rPr>
          <w:rFonts w:ascii="Times New Roman" w:hAnsi="Times New Roman"/>
          <w:color w:val="000000"/>
          <w:sz w:val="28"/>
          <w:u w:val="single"/>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А. П. Чехов. </w:t>
      </w:r>
      <w:r w:rsidRPr="00613FD4">
        <w:rPr>
          <w:rFonts w:ascii="Times New Roman" w:hAnsi="Times New Roman"/>
          <w:color w:val="000000"/>
          <w:sz w:val="28"/>
          <w:lang w:val="ru-RU"/>
        </w:rPr>
        <w:t xml:space="preserve">Рассказы </w:t>
      </w:r>
      <w:bookmarkStart w:id="28" w:name="5ccd7dea-76bb-435c-9fae-1b74ca2890ed"/>
      <w:r w:rsidRPr="00613FD4">
        <w:rPr>
          <w:rFonts w:ascii="Times New Roman" w:hAnsi="Times New Roman"/>
          <w:color w:val="000000"/>
          <w:sz w:val="28"/>
          <w:lang w:val="ru-RU"/>
        </w:rPr>
        <w:t>(три по выбору). Например, «Толстый и тонкий», «Хамелеон», «Смерть чиновника» и другие.</w:t>
      </w:r>
      <w:bookmarkEnd w:id="28"/>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А. И. Куприн. </w:t>
      </w:r>
      <w:r w:rsidRPr="00613FD4">
        <w:rPr>
          <w:rFonts w:ascii="Times New Roman" w:hAnsi="Times New Roman"/>
          <w:color w:val="000000"/>
          <w:sz w:val="28"/>
          <w:lang w:val="ru-RU"/>
        </w:rPr>
        <w:t>Рассказ «Чудесный доктор».</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Литература </w:t>
      </w:r>
      <w:r>
        <w:rPr>
          <w:rFonts w:ascii="Times New Roman" w:hAnsi="Times New Roman"/>
          <w:b/>
          <w:color w:val="000000"/>
          <w:sz w:val="28"/>
        </w:rPr>
        <w:t>XX</w:t>
      </w:r>
      <w:r w:rsidRPr="00613FD4">
        <w:rPr>
          <w:rFonts w:ascii="Times New Roman" w:hAnsi="Times New Roman"/>
          <w:b/>
          <w:color w:val="000000"/>
          <w:sz w:val="28"/>
          <w:lang w:val="ru-RU"/>
        </w:rPr>
        <w:t xml:space="preserve"> - начала </w:t>
      </w:r>
      <w:r>
        <w:rPr>
          <w:rFonts w:ascii="Times New Roman" w:hAnsi="Times New Roman"/>
          <w:b/>
          <w:color w:val="000000"/>
          <w:sz w:val="28"/>
        </w:rPr>
        <w:t>XXI</w:t>
      </w:r>
      <w:r w:rsidRPr="00613FD4">
        <w:rPr>
          <w:rFonts w:ascii="Times New Roman" w:hAnsi="Times New Roman"/>
          <w:b/>
          <w:color w:val="000000"/>
          <w:sz w:val="28"/>
          <w:lang w:val="ru-RU"/>
        </w:rPr>
        <w:t xml:space="preserve"> веков</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Стихотворения отечественных поэтов начала ХХ века </w:t>
      </w:r>
      <w:bookmarkStart w:id="29" w:name="1a89c352-1e28-490d-a532-18fd47b8e1fa"/>
      <w:r w:rsidRPr="00613FD4">
        <w:rPr>
          <w:rFonts w:ascii="Times New Roman" w:hAnsi="Times New Roman"/>
          <w:color w:val="000000"/>
          <w:sz w:val="28"/>
          <w:lang w:val="ru-RU"/>
        </w:rPr>
        <w:t>(не менее двух). Например, стихотворения С. А. Есенина, В. В. Маяковского, А. А. Блока и другие.</w:t>
      </w:r>
      <w:bookmarkEnd w:id="29"/>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613FD4">
        <w:rPr>
          <w:rFonts w:ascii="Times New Roman" w:hAnsi="Times New Roman"/>
          <w:b/>
          <w:color w:val="000000"/>
          <w:sz w:val="28"/>
          <w:lang w:val="ru-RU"/>
        </w:rPr>
        <w:t xml:space="preserve"> века </w:t>
      </w:r>
      <w:r w:rsidRPr="00613FD4">
        <w:rPr>
          <w:rFonts w:ascii="Times New Roman" w:hAnsi="Times New Roman"/>
          <w:color w:val="000000"/>
          <w:sz w:val="28"/>
          <w:lang w:val="ru-RU"/>
        </w:rPr>
        <w:t xml:space="preserve">(не менее четырёх стихотворений двух поэтов). Например, стихотворения О.Ф. Берггольц, В.С. Высоцкого, Ю.П. Мориц, Д.С. Самойлова и других. </w:t>
      </w:r>
      <w:r w:rsidRPr="00613FD4">
        <w:rPr>
          <w:sz w:val="28"/>
          <w:lang w:val="ru-RU"/>
        </w:rPr>
        <w:br/>
      </w:r>
      <w:bookmarkStart w:id="30" w:name="5118f498-9661-45e8-9924-bef67bfbf524"/>
      <w:bookmarkEnd w:id="30"/>
    </w:p>
    <w:p w:rsidR="007A4DBD" w:rsidRPr="00613FD4" w:rsidRDefault="00613FD4">
      <w:pPr>
        <w:spacing w:after="0" w:line="264" w:lineRule="auto"/>
        <w:ind w:firstLine="600"/>
        <w:rPr>
          <w:lang w:val="ru-RU"/>
        </w:rPr>
      </w:pPr>
      <w:r w:rsidRPr="00613FD4">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613FD4">
        <w:rPr>
          <w:rFonts w:ascii="Times New Roman" w:hAnsi="Times New Roman"/>
          <w:b/>
          <w:color w:val="000000"/>
          <w:sz w:val="28"/>
          <w:lang w:val="ru-RU"/>
        </w:rPr>
        <w:t xml:space="preserve"> – начала </w:t>
      </w:r>
      <w:r>
        <w:rPr>
          <w:rFonts w:ascii="Times New Roman" w:hAnsi="Times New Roman"/>
          <w:b/>
          <w:color w:val="000000"/>
          <w:sz w:val="28"/>
        </w:rPr>
        <w:t>XXI</w:t>
      </w:r>
      <w:r w:rsidRPr="00613FD4">
        <w:rPr>
          <w:rFonts w:ascii="Times New Roman" w:hAnsi="Times New Roman"/>
          <w:b/>
          <w:color w:val="000000"/>
          <w:sz w:val="28"/>
          <w:lang w:val="ru-RU"/>
        </w:rPr>
        <w:t xml:space="preserve"> века, в том числе о Великой Отечественной войне</w:t>
      </w:r>
      <w:r w:rsidRPr="00613FD4">
        <w:rPr>
          <w:rFonts w:ascii="Times New Roman" w:hAnsi="Times New Roman"/>
          <w:color w:val="000000"/>
          <w:sz w:val="28"/>
          <w:lang w:val="ru-RU"/>
        </w:rPr>
        <w:t xml:space="preserve"> (два произведения по выбору). </w:t>
      </w:r>
      <w:proofErr w:type="gramStart"/>
      <w:r w:rsidRPr="00613FD4">
        <w:rPr>
          <w:rFonts w:ascii="Times New Roman" w:hAnsi="Times New Roman"/>
          <w:color w:val="000000"/>
          <w:sz w:val="28"/>
          <w:lang w:val="ru-RU"/>
        </w:rPr>
        <w:t xml:space="preserve">Например, Например, Б.Л. Васильев «Экспонат №...», Б.П. Екимов «Ночь исцеления», Э.Н. Веркин «Облачный полк» (главы) и другие. </w:t>
      </w:r>
      <w:r w:rsidRPr="00613FD4">
        <w:rPr>
          <w:sz w:val="28"/>
          <w:lang w:val="ru-RU"/>
        </w:rPr>
        <w:br/>
      </w:r>
      <w:bookmarkStart w:id="31" w:name="a35f0a0b-d9a0-4ac9-afd6-3c0ec32f1224"/>
      <w:bookmarkEnd w:id="31"/>
      <w:r w:rsidRPr="00613FD4">
        <w:rPr>
          <w:rFonts w:ascii="Times New Roman" w:hAnsi="Times New Roman"/>
          <w:color w:val="000000"/>
          <w:sz w:val="28"/>
          <w:lang w:val="ru-RU"/>
        </w:rPr>
        <w:t xml:space="preserve"> </w:t>
      </w:r>
      <w:proofErr w:type="gramEnd"/>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В. Г. Распутин. </w:t>
      </w:r>
      <w:r w:rsidRPr="00613FD4">
        <w:rPr>
          <w:rFonts w:ascii="Times New Roman" w:hAnsi="Times New Roman"/>
          <w:color w:val="000000"/>
          <w:sz w:val="28"/>
          <w:lang w:val="ru-RU"/>
        </w:rPr>
        <w:t xml:space="preserve">Рассказ «Уроки </w:t>
      </w:r>
      <w:proofErr w:type="gramStart"/>
      <w:r w:rsidRPr="00613FD4">
        <w:rPr>
          <w:rFonts w:ascii="Times New Roman" w:hAnsi="Times New Roman"/>
          <w:color w:val="000000"/>
          <w:sz w:val="28"/>
          <w:lang w:val="ru-RU"/>
        </w:rPr>
        <w:t>французского</w:t>
      </w:r>
      <w:proofErr w:type="gramEnd"/>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Произведения отечественных писателей на тему взросления человека </w:t>
      </w:r>
      <w:bookmarkStart w:id="32" w:name="7f695bb6-7ce9-46a5-96af-f43597f5f296"/>
      <w:r w:rsidRPr="00613FD4">
        <w:rPr>
          <w:rFonts w:ascii="Times New Roman" w:hAnsi="Times New Roman"/>
          <w:color w:val="000000"/>
          <w:sz w:val="28"/>
          <w:lang w:val="ru-RU"/>
        </w:rPr>
        <w:t xml:space="preserve">(не менее двух). Например, Р. П. Погодин. «Кирпичные острова»; </w:t>
      </w:r>
      <w:r w:rsidRPr="00613FD4">
        <w:rPr>
          <w:rFonts w:ascii="Times New Roman" w:hAnsi="Times New Roman"/>
          <w:color w:val="000000"/>
          <w:sz w:val="28"/>
          <w:lang w:val="ru-RU"/>
        </w:rPr>
        <w:lastRenderedPageBreak/>
        <w:t>Р. И. Фраерман. «Дикая собака Динго, или Повесть о первой любви»; Ю. И. Коваль. «Самая лёгкая лодка в мире» и другие.</w:t>
      </w:r>
      <w:bookmarkEnd w:id="32"/>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Произведения современных отечественных писателей-фантастов</w:t>
      </w:r>
      <w:proofErr w:type="gramStart"/>
      <w:r w:rsidRPr="00613FD4">
        <w:rPr>
          <w:rFonts w:ascii="Times New Roman" w:hAnsi="Times New Roman"/>
          <w:color w:val="000000"/>
          <w:sz w:val="28"/>
          <w:lang w:val="ru-RU"/>
        </w:rPr>
        <w:t xml:space="preserve"> </w:t>
      </w:r>
      <w:bookmarkStart w:id="33" w:name="99ff4dfc-6077-4b1d-979a-efd5d464e2ea"/>
      <w:r w:rsidRPr="00613FD4">
        <w:rPr>
          <w:rFonts w:ascii="Times New Roman" w:hAnsi="Times New Roman"/>
          <w:color w:val="000000"/>
          <w:sz w:val="28"/>
          <w:lang w:val="ru-RU"/>
        </w:rPr>
        <w:t>Н</w:t>
      </w:r>
      <w:proofErr w:type="gramEnd"/>
      <w:r w:rsidRPr="00613FD4">
        <w:rPr>
          <w:rFonts w:ascii="Times New Roman" w:hAnsi="Times New Roman"/>
          <w:color w:val="000000"/>
          <w:sz w:val="28"/>
          <w:lang w:val="ru-RU"/>
        </w:rPr>
        <w:t xml:space="preserve">апример, К. Булычев «Сто лет тому вперед» и другие. </w:t>
      </w:r>
      <w:bookmarkEnd w:id="33"/>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Литература народов Российской Федерации. Стихотворения</w:t>
      </w:r>
      <w:r w:rsidRPr="00613FD4">
        <w:rPr>
          <w:rFonts w:ascii="Times New Roman" w:hAnsi="Times New Roman"/>
          <w:color w:val="000000"/>
          <w:sz w:val="28"/>
          <w:lang w:val="ru-RU"/>
        </w:rPr>
        <w:t xml:space="preserve"> </w:t>
      </w:r>
      <w:bookmarkStart w:id="34" w:name="8c6e542d-3297-4f00-9d18-f11cc02b5c2a"/>
      <w:r w:rsidRPr="00613FD4">
        <w:rPr>
          <w:rFonts w:ascii="Times New Roman" w:hAnsi="Times New Roman"/>
          <w:color w:val="000000"/>
          <w:sz w:val="28"/>
          <w:lang w:val="ru-RU"/>
        </w:rPr>
        <w:t xml:space="preserve">(два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 другие. </w:t>
      </w:r>
      <w:bookmarkEnd w:id="34"/>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Зарубежная литература Д. Дефо. </w:t>
      </w:r>
      <w:r w:rsidRPr="00613FD4">
        <w:rPr>
          <w:rFonts w:ascii="Times New Roman" w:hAnsi="Times New Roman"/>
          <w:color w:val="000000"/>
          <w:sz w:val="28"/>
          <w:lang w:val="ru-RU"/>
        </w:rPr>
        <w:t xml:space="preserve">«Робинзон Крузо» </w:t>
      </w:r>
      <w:bookmarkStart w:id="35" w:name="c11c39d0-823d-48a6-b780-3c956bde3174"/>
      <w:r w:rsidRPr="00613FD4">
        <w:rPr>
          <w:rFonts w:ascii="Times New Roman" w:hAnsi="Times New Roman"/>
          <w:color w:val="000000"/>
          <w:sz w:val="28"/>
          <w:lang w:val="ru-RU"/>
        </w:rPr>
        <w:t>(главы по выбору).</w:t>
      </w:r>
      <w:bookmarkEnd w:id="35"/>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Дж. Свифт. </w:t>
      </w:r>
      <w:r w:rsidRPr="00613FD4">
        <w:rPr>
          <w:rFonts w:ascii="Times New Roman" w:hAnsi="Times New Roman"/>
          <w:color w:val="000000"/>
          <w:sz w:val="28"/>
          <w:lang w:val="ru-RU"/>
        </w:rPr>
        <w:t xml:space="preserve">«Путешествия Гулливера» </w:t>
      </w:r>
      <w:bookmarkStart w:id="36" w:name="401c2012-d122-4b9b-86de-93f36659c25d"/>
      <w:r w:rsidRPr="00613FD4">
        <w:rPr>
          <w:rFonts w:ascii="Times New Roman" w:hAnsi="Times New Roman"/>
          <w:color w:val="000000"/>
          <w:sz w:val="28"/>
          <w:lang w:val="ru-RU"/>
        </w:rPr>
        <w:t>(главы по выбору).</w:t>
      </w:r>
      <w:bookmarkEnd w:id="36"/>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Произведения зарубежных писателей на тему взросления человека</w:t>
      </w:r>
      <w:r w:rsidRPr="00613FD4">
        <w:rPr>
          <w:rFonts w:ascii="Times New Roman" w:hAnsi="Times New Roman"/>
          <w:color w:val="000000"/>
          <w:sz w:val="28"/>
          <w:lang w:val="ru-RU"/>
        </w:rPr>
        <w:t xml:space="preserve"> </w:t>
      </w:r>
      <w:bookmarkStart w:id="37" w:name="e9c8f8f3-f048-4763-af7b-4a65b4f5147c"/>
      <w:r w:rsidRPr="00613FD4">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другие.</w:t>
      </w:r>
      <w:bookmarkEnd w:id="37"/>
    </w:p>
    <w:p w:rsidR="007A4DBD" w:rsidRPr="00613FD4" w:rsidRDefault="007A4DBD">
      <w:pPr>
        <w:spacing w:after="0" w:line="264" w:lineRule="auto"/>
        <w:ind w:left="120"/>
        <w:jc w:val="both"/>
        <w:rPr>
          <w:lang w:val="ru-RU"/>
        </w:rPr>
      </w:pPr>
    </w:p>
    <w:p w:rsidR="007A4DBD" w:rsidRPr="00613FD4" w:rsidRDefault="00613FD4">
      <w:pPr>
        <w:spacing w:after="0" w:line="264" w:lineRule="auto"/>
        <w:ind w:left="120"/>
        <w:jc w:val="both"/>
        <w:rPr>
          <w:lang w:val="ru-RU"/>
        </w:rPr>
      </w:pPr>
      <w:r w:rsidRPr="00613FD4">
        <w:rPr>
          <w:rFonts w:ascii="Times New Roman" w:hAnsi="Times New Roman"/>
          <w:b/>
          <w:color w:val="000000"/>
          <w:sz w:val="28"/>
          <w:lang w:val="ru-RU"/>
        </w:rPr>
        <w:t>7</w:t>
      </w:r>
      <w:r w:rsidRPr="00613FD4">
        <w:rPr>
          <w:rFonts w:ascii="Times New Roman" w:hAnsi="Times New Roman"/>
          <w:color w:val="000000"/>
          <w:sz w:val="28"/>
          <w:lang w:val="ru-RU"/>
        </w:rPr>
        <w:t xml:space="preserve"> </w:t>
      </w:r>
      <w:r w:rsidRPr="00613FD4">
        <w:rPr>
          <w:rFonts w:ascii="Times New Roman" w:hAnsi="Times New Roman"/>
          <w:b/>
          <w:color w:val="000000"/>
          <w:sz w:val="28"/>
          <w:lang w:val="ru-RU"/>
        </w:rPr>
        <w:t>КЛАСС</w:t>
      </w:r>
    </w:p>
    <w:p w:rsidR="007A4DBD" w:rsidRPr="00613FD4" w:rsidRDefault="007A4DBD">
      <w:pPr>
        <w:spacing w:after="0" w:line="264" w:lineRule="auto"/>
        <w:ind w:left="120"/>
        <w:jc w:val="both"/>
        <w:rPr>
          <w:lang w:val="ru-RU"/>
        </w:rPr>
      </w:pP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Древнерусская литература.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Древнерусские повести</w:t>
      </w:r>
      <w:r w:rsidRPr="00613FD4">
        <w:rPr>
          <w:rFonts w:ascii="Times New Roman" w:hAnsi="Times New Roman"/>
          <w:color w:val="000000"/>
          <w:sz w:val="28"/>
          <w:lang w:val="ru-RU"/>
        </w:rPr>
        <w:t xml:space="preserve"> </w:t>
      </w:r>
      <w:bookmarkStart w:id="38" w:name="683b575d-fc29-4554-8898-a7b5c598dbb6"/>
      <w:r w:rsidRPr="00613FD4">
        <w:rPr>
          <w:rFonts w:ascii="Times New Roman" w:hAnsi="Times New Roman"/>
          <w:color w:val="000000"/>
          <w:sz w:val="28"/>
          <w:lang w:val="ru-RU"/>
        </w:rPr>
        <w:t>(одна повесть по выбору). Например, «Поучение» Владимира Мономаха (в сокращении) и другие.</w:t>
      </w:r>
      <w:bookmarkEnd w:id="38"/>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13FD4">
        <w:rPr>
          <w:rFonts w:ascii="Times New Roman" w:hAnsi="Times New Roman"/>
          <w:b/>
          <w:color w:val="000000"/>
          <w:sz w:val="28"/>
          <w:lang w:val="ru-RU"/>
        </w:rPr>
        <w:t xml:space="preserve"> века.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А. С. Пушкин. </w:t>
      </w:r>
      <w:r w:rsidRPr="00613FD4">
        <w:rPr>
          <w:rFonts w:ascii="Times New Roman" w:hAnsi="Times New Roman"/>
          <w:color w:val="000000"/>
          <w:sz w:val="28"/>
          <w:lang w:val="ru-RU"/>
        </w:rPr>
        <w:t xml:space="preserve">Стихотворения </w:t>
      </w:r>
      <w:bookmarkStart w:id="39" w:name="3741b07c-b818-4276-9c02-9452404ed662"/>
      <w:r w:rsidRPr="00613FD4">
        <w:rPr>
          <w:rFonts w:ascii="Times New Roman" w:hAnsi="Times New Roman"/>
          <w:color w:val="000000"/>
          <w:sz w:val="28"/>
          <w:lang w:val="ru-RU"/>
        </w:rPr>
        <w:t>(не менее четырёх). Например, «</w:t>
      </w:r>
      <w:proofErr w:type="gramStart"/>
      <w:r w:rsidRPr="00613FD4">
        <w:rPr>
          <w:rFonts w:ascii="Times New Roman" w:hAnsi="Times New Roman"/>
          <w:color w:val="000000"/>
          <w:sz w:val="28"/>
          <w:lang w:val="ru-RU"/>
        </w:rPr>
        <w:t>Во</w:t>
      </w:r>
      <w:proofErr w:type="gramEnd"/>
      <w:r w:rsidRPr="00613FD4">
        <w:rPr>
          <w:rFonts w:ascii="Times New Roman" w:hAnsi="Times New Roman"/>
          <w:color w:val="000000"/>
          <w:sz w:val="28"/>
          <w:lang w:val="ru-RU"/>
        </w:rPr>
        <w:t xml:space="preserve"> глубине сибирских руд…», «19 октября» («Роняет лес багряный свой убор…»), «И. И. Пущину», «На холмах Грузии лежит ночная мгла…», и другие.</w:t>
      </w:r>
      <w:bookmarkEnd w:id="39"/>
      <w:r w:rsidRPr="00613FD4">
        <w:rPr>
          <w:rFonts w:ascii="Times New Roman" w:hAnsi="Times New Roman"/>
          <w:color w:val="000000"/>
          <w:sz w:val="28"/>
          <w:lang w:val="ru-RU"/>
        </w:rPr>
        <w:t xml:space="preserve"> «Повести Белкина» </w:t>
      </w:r>
      <w:bookmarkStart w:id="40" w:name="f492b714-890f-4682-ac40-57999778e8e6"/>
      <w:r w:rsidRPr="00613FD4">
        <w:rPr>
          <w:rFonts w:ascii="Times New Roman" w:hAnsi="Times New Roman"/>
          <w:color w:val="000000"/>
          <w:sz w:val="28"/>
          <w:lang w:val="ru-RU"/>
        </w:rPr>
        <w:t>(«Станционный смотритель» и другие).</w:t>
      </w:r>
      <w:bookmarkEnd w:id="40"/>
      <w:r w:rsidRPr="00613FD4">
        <w:rPr>
          <w:rFonts w:ascii="Times New Roman" w:hAnsi="Times New Roman"/>
          <w:color w:val="000000"/>
          <w:sz w:val="28"/>
          <w:lang w:val="ru-RU"/>
        </w:rPr>
        <w:t xml:space="preserve"> Поэма «Полтава»</w:t>
      </w:r>
      <w:bookmarkStart w:id="41" w:name="d902c126-21ef-4167-9209-dfb4fb73593d"/>
      <w:r w:rsidRPr="00613FD4">
        <w:rPr>
          <w:rFonts w:ascii="Times New Roman" w:hAnsi="Times New Roman"/>
          <w:color w:val="000000"/>
          <w:sz w:val="28"/>
          <w:lang w:val="ru-RU"/>
        </w:rPr>
        <w:t xml:space="preserve"> (фрагмент).</w:t>
      </w:r>
      <w:bookmarkEnd w:id="41"/>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М. Ю. Лермонтов. </w:t>
      </w:r>
      <w:r w:rsidRPr="00613FD4">
        <w:rPr>
          <w:rFonts w:ascii="Times New Roman" w:hAnsi="Times New Roman"/>
          <w:color w:val="000000"/>
          <w:sz w:val="28"/>
          <w:lang w:val="ru-RU"/>
        </w:rPr>
        <w:t xml:space="preserve">Стихотворения </w:t>
      </w:r>
      <w:bookmarkStart w:id="42" w:name="117e4a82-ed0d-45ab-b4ae-813f20ad62a5"/>
      <w:r w:rsidRPr="00613FD4">
        <w:rPr>
          <w:rFonts w:ascii="Times New Roman" w:hAnsi="Times New Roman"/>
          <w:color w:val="000000"/>
          <w:sz w:val="28"/>
          <w:lang w:val="ru-RU"/>
        </w:rPr>
        <w:t xml:space="preserve">(не менее четырёх). </w:t>
      </w:r>
      <w:proofErr w:type="gramStart"/>
      <w:r w:rsidRPr="00613FD4">
        <w:rPr>
          <w:rFonts w:ascii="Times New Roman" w:hAnsi="Times New Roman"/>
          <w:color w:val="000000"/>
          <w:sz w:val="28"/>
          <w:lang w:val="ru-RU"/>
        </w:rPr>
        <w:t>Например, «Узник», «Парус», «Тучи», «Желанье» («Отворите мне темницу…»), «Когда волнуется желтеющая нива…», «Ангел», «Молитва» («В минуту жизни трудную…») и другие.</w:t>
      </w:r>
      <w:bookmarkEnd w:id="42"/>
      <w:proofErr w:type="gramEnd"/>
      <w:r w:rsidRPr="00613FD4">
        <w:rPr>
          <w:rFonts w:ascii="Times New Roman" w:hAnsi="Times New Roman"/>
          <w:color w:val="000000"/>
          <w:sz w:val="28"/>
          <w:lang w:val="ru-RU"/>
        </w:rPr>
        <w:t xml:space="preserve"> «</w:t>
      </w:r>
      <w:proofErr w:type="gramStart"/>
      <w:r w:rsidRPr="00613FD4">
        <w:rPr>
          <w:rFonts w:ascii="Times New Roman" w:hAnsi="Times New Roman"/>
          <w:color w:val="000000"/>
          <w:sz w:val="28"/>
          <w:lang w:val="ru-RU"/>
        </w:rPr>
        <w:t>Песня про царя</w:t>
      </w:r>
      <w:proofErr w:type="gramEnd"/>
      <w:r w:rsidRPr="00613FD4">
        <w:rPr>
          <w:rFonts w:ascii="Times New Roman" w:hAnsi="Times New Roman"/>
          <w:color w:val="000000"/>
          <w:sz w:val="28"/>
          <w:lang w:val="ru-RU"/>
        </w:rPr>
        <w:t xml:space="preserve"> Ивана Васильевича, молодого опричника и удалого купца Калашникова».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Н. В. Гоголь. </w:t>
      </w:r>
      <w:r w:rsidRPr="00613FD4">
        <w:rPr>
          <w:rFonts w:ascii="Times New Roman" w:hAnsi="Times New Roman"/>
          <w:color w:val="000000"/>
          <w:sz w:val="28"/>
          <w:lang w:val="ru-RU"/>
        </w:rPr>
        <w:t xml:space="preserve">Повесть «Тарас Бульба».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13FD4">
        <w:rPr>
          <w:rFonts w:ascii="Times New Roman" w:hAnsi="Times New Roman"/>
          <w:b/>
          <w:color w:val="000000"/>
          <w:sz w:val="28"/>
          <w:lang w:val="ru-RU"/>
        </w:rPr>
        <w:t xml:space="preserve"> века.</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И. С. Тургенев.</w:t>
      </w:r>
      <w:r w:rsidRPr="00613FD4">
        <w:rPr>
          <w:rFonts w:ascii="Times New Roman" w:hAnsi="Times New Roman"/>
          <w:color w:val="000000"/>
          <w:sz w:val="28"/>
          <w:lang w:val="ru-RU"/>
        </w:rPr>
        <w:t xml:space="preserve"> Рассказы из цикла «Записки охотника» </w:t>
      </w:r>
      <w:bookmarkStart w:id="43" w:name="724e0df4-38e3-41a2-b5b6-ae74cd02e3ae"/>
      <w:r w:rsidRPr="00613FD4">
        <w:rPr>
          <w:rFonts w:ascii="Times New Roman" w:hAnsi="Times New Roman"/>
          <w:color w:val="000000"/>
          <w:sz w:val="28"/>
          <w:lang w:val="ru-RU"/>
        </w:rPr>
        <w:t>(два по выбору). Например, «Бирюк», «Хорь и Калиныч» и другие.</w:t>
      </w:r>
      <w:bookmarkEnd w:id="43"/>
      <w:r w:rsidRPr="00613FD4">
        <w:rPr>
          <w:rFonts w:ascii="Times New Roman" w:hAnsi="Times New Roman"/>
          <w:color w:val="000000"/>
          <w:sz w:val="28"/>
          <w:lang w:val="ru-RU"/>
        </w:rPr>
        <w:t xml:space="preserve"> Стихотворения в прозе, </w:t>
      </w:r>
      <w:bookmarkStart w:id="44" w:name="392c8492-5b4a-402c-8f0e-10bd561de6f3"/>
      <w:r w:rsidRPr="00613FD4">
        <w:rPr>
          <w:rFonts w:ascii="Times New Roman" w:hAnsi="Times New Roman"/>
          <w:color w:val="000000"/>
          <w:sz w:val="28"/>
          <w:lang w:val="ru-RU"/>
        </w:rPr>
        <w:t>например, «Русский язык», «Воробей» и другие.</w:t>
      </w:r>
      <w:bookmarkEnd w:id="44"/>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Л. Н. Толстой. </w:t>
      </w:r>
      <w:r w:rsidRPr="00613FD4">
        <w:rPr>
          <w:rFonts w:ascii="Times New Roman" w:hAnsi="Times New Roman"/>
          <w:color w:val="000000"/>
          <w:sz w:val="28"/>
          <w:lang w:val="ru-RU"/>
        </w:rPr>
        <w:t xml:space="preserve">Рассказ «После бала».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Н. А. Некрасов.</w:t>
      </w:r>
      <w:r w:rsidRPr="00613FD4">
        <w:rPr>
          <w:rFonts w:ascii="Times New Roman" w:hAnsi="Times New Roman"/>
          <w:color w:val="000000"/>
          <w:sz w:val="28"/>
          <w:lang w:val="ru-RU"/>
        </w:rPr>
        <w:t xml:space="preserve"> Стихотворения </w:t>
      </w:r>
      <w:bookmarkStart w:id="45" w:name="d49ac97a-9f24-4da7-91f2-e48f019fd3f5"/>
      <w:r w:rsidRPr="00613FD4">
        <w:rPr>
          <w:rFonts w:ascii="Times New Roman" w:hAnsi="Times New Roman"/>
          <w:color w:val="000000"/>
          <w:sz w:val="28"/>
          <w:lang w:val="ru-RU"/>
        </w:rPr>
        <w:t>(не менее двух). Например, «Размышления у парадного подъезда», «Железная дорога» и другие.</w:t>
      </w:r>
      <w:bookmarkEnd w:id="45"/>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lastRenderedPageBreak/>
        <w:t xml:space="preserve">Поэзия второй половины </w:t>
      </w:r>
      <w:r>
        <w:rPr>
          <w:rFonts w:ascii="Times New Roman" w:hAnsi="Times New Roman"/>
          <w:b/>
          <w:color w:val="000000"/>
          <w:sz w:val="28"/>
        </w:rPr>
        <w:t>XIX</w:t>
      </w:r>
      <w:r w:rsidRPr="00613FD4">
        <w:rPr>
          <w:rFonts w:ascii="Times New Roman" w:hAnsi="Times New Roman"/>
          <w:b/>
          <w:color w:val="000000"/>
          <w:sz w:val="28"/>
          <w:lang w:val="ru-RU"/>
        </w:rPr>
        <w:t xml:space="preserve"> века.</w:t>
      </w:r>
      <w:r w:rsidRPr="00613FD4">
        <w:rPr>
          <w:rFonts w:ascii="Times New Roman" w:hAnsi="Times New Roman"/>
          <w:color w:val="000000"/>
          <w:sz w:val="28"/>
          <w:lang w:val="ru-RU"/>
        </w:rPr>
        <w:t xml:space="preserve"> </w:t>
      </w:r>
      <w:bookmarkStart w:id="46" w:name="d84dadf2-8837-40a7-90af-c346f8dae9ab"/>
      <w:r w:rsidRPr="00613FD4">
        <w:rPr>
          <w:rFonts w:ascii="Times New Roman" w:hAnsi="Times New Roman"/>
          <w:color w:val="000000"/>
          <w:sz w:val="28"/>
          <w:lang w:val="ru-RU"/>
        </w:rPr>
        <w:t>Ф. И. Тютчев, А. А. Фет, А. К. Толстой и другие (не менее двух стихотворений по выбору).</w:t>
      </w:r>
      <w:bookmarkEnd w:id="46"/>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М. Е. Салтыков-Щедрин. </w:t>
      </w:r>
      <w:r w:rsidRPr="00613FD4">
        <w:rPr>
          <w:rFonts w:ascii="Times New Roman" w:hAnsi="Times New Roman"/>
          <w:color w:val="000000"/>
          <w:sz w:val="28"/>
          <w:lang w:val="ru-RU"/>
        </w:rPr>
        <w:t xml:space="preserve">Сказки </w:t>
      </w:r>
      <w:bookmarkStart w:id="47" w:name="0c9ef179-8127-40c8-873b-fdcc57270e7f"/>
      <w:r w:rsidRPr="00613FD4">
        <w:rPr>
          <w:rFonts w:ascii="Times New Roman" w:hAnsi="Times New Roman"/>
          <w:color w:val="000000"/>
          <w:sz w:val="28"/>
          <w:lang w:val="ru-RU"/>
        </w:rPr>
        <w:t>(одна по выбору). Например, «Повесть о том, как один мужик двух генералов прокормил», «Дикий помещик», «Премудрый пискарь» и другие.</w:t>
      </w:r>
      <w:bookmarkEnd w:id="47"/>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Произведения отечественных и зарубежных писателей на историческую тем</w:t>
      </w:r>
      <w:r w:rsidRPr="00613FD4">
        <w:rPr>
          <w:rFonts w:ascii="Times New Roman" w:hAnsi="Times New Roman"/>
          <w:color w:val="000000"/>
          <w:sz w:val="28"/>
          <w:lang w:val="ru-RU"/>
        </w:rPr>
        <w:t xml:space="preserve">у </w:t>
      </w:r>
      <w:bookmarkStart w:id="48" w:name="3f08c306-d1eb-40c1-bf0e-bea855aa400c"/>
      <w:r w:rsidRPr="00613FD4">
        <w:rPr>
          <w:rFonts w:ascii="Times New Roman" w:hAnsi="Times New Roman"/>
          <w:color w:val="000000"/>
          <w:sz w:val="28"/>
          <w:lang w:val="ru-RU"/>
        </w:rPr>
        <w:t>(не менее двух). Например, А. К. Толстого, Р. Сабатини, Ф. Купера.</w:t>
      </w:r>
      <w:bookmarkEnd w:id="48"/>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613FD4">
        <w:rPr>
          <w:rFonts w:ascii="Times New Roman" w:hAnsi="Times New Roman"/>
          <w:b/>
          <w:color w:val="000000"/>
          <w:sz w:val="28"/>
          <w:lang w:val="ru-RU"/>
        </w:rPr>
        <w:t xml:space="preserve"> – начала </w:t>
      </w:r>
      <w:r>
        <w:rPr>
          <w:rFonts w:ascii="Times New Roman" w:hAnsi="Times New Roman"/>
          <w:b/>
          <w:color w:val="000000"/>
          <w:sz w:val="28"/>
        </w:rPr>
        <w:t>XX</w:t>
      </w:r>
      <w:r w:rsidRPr="00613FD4">
        <w:rPr>
          <w:rFonts w:ascii="Times New Roman" w:hAnsi="Times New Roman"/>
          <w:b/>
          <w:color w:val="000000"/>
          <w:sz w:val="28"/>
          <w:lang w:val="ru-RU"/>
        </w:rPr>
        <w:t xml:space="preserve"> века.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А. П. Чехов.</w:t>
      </w:r>
      <w:r w:rsidRPr="00613FD4">
        <w:rPr>
          <w:rFonts w:ascii="Times New Roman" w:hAnsi="Times New Roman"/>
          <w:color w:val="000000"/>
          <w:sz w:val="28"/>
          <w:lang w:val="ru-RU"/>
        </w:rPr>
        <w:t xml:space="preserve"> Рассказы </w:t>
      </w:r>
      <w:bookmarkStart w:id="49" w:name="40c64b3a-a3eb-4d3f-8b8d-5837df728019"/>
      <w:r w:rsidRPr="00613FD4">
        <w:rPr>
          <w:rFonts w:ascii="Times New Roman" w:hAnsi="Times New Roman"/>
          <w:color w:val="000000"/>
          <w:sz w:val="28"/>
          <w:lang w:val="ru-RU"/>
        </w:rPr>
        <w:t>(один по выбору). Например, «Тоска», «Злоумышленник» и другие.</w:t>
      </w:r>
      <w:bookmarkEnd w:id="49"/>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М. Горький. </w:t>
      </w:r>
      <w:r w:rsidRPr="00613FD4">
        <w:rPr>
          <w:rFonts w:ascii="Times New Roman" w:hAnsi="Times New Roman"/>
          <w:color w:val="000000"/>
          <w:sz w:val="28"/>
          <w:lang w:val="ru-RU"/>
        </w:rPr>
        <w:t xml:space="preserve">Ранние рассказы </w:t>
      </w:r>
      <w:bookmarkStart w:id="50" w:name="a869f2ae-2a1e-4f4b-ba77-92f82652d3d9"/>
      <w:r w:rsidRPr="00613FD4">
        <w:rPr>
          <w:rFonts w:ascii="Times New Roman" w:hAnsi="Times New Roman"/>
          <w:color w:val="000000"/>
          <w:sz w:val="28"/>
          <w:lang w:val="ru-RU"/>
        </w:rPr>
        <w:t>(одно произведение по выбору). Например, «Старуха Изергиль» (легенда о Данко), «Челкаш» и другие.</w:t>
      </w:r>
      <w:bookmarkEnd w:id="50"/>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Сатирические произведения отечественных и зарубежных писателей </w:t>
      </w:r>
      <w:bookmarkStart w:id="51" w:name="aae30f53-7b1d-4cda-884d-589dec4393f5"/>
      <w:r w:rsidRPr="00613FD4">
        <w:rPr>
          <w:rFonts w:ascii="Times New Roman" w:hAnsi="Times New Roman"/>
          <w:color w:val="000000"/>
          <w:sz w:val="28"/>
          <w:lang w:val="ru-RU"/>
        </w:rPr>
        <w:t>(не менее двух). Например, М. М. Зощенко, А. Т. Аверченко, Н. Тэффи, О. Генри, Я. Гашека.</w:t>
      </w:r>
      <w:bookmarkEnd w:id="51"/>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613FD4">
        <w:rPr>
          <w:rFonts w:ascii="Times New Roman" w:hAnsi="Times New Roman"/>
          <w:b/>
          <w:color w:val="000000"/>
          <w:sz w:val="28"/>
          <w:lang w:val="ru-RU"/>
        </w:rPr>
        <w:t xml:space="preserve"> века.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А. С. Грин.</w:t>
      </w:r>
      <w:r w:rsidRPr="00613FD4">
        <w:rPr>
          <w:rFonts w:ascii="Times New Roman" w:hAnsi="Times New Roman"/>
          <w:color w:val="000000"/>
          <w:sz w:val="28"/>
          <w:lang w:val="ru-RU"/>
        </w:rPr>
        <w:t xml:space="preserve"> Повести и рассказы </w:t>
      </w:r>
      <w:bookmarkStart w:id="52" w:name="b02116e4-e9ea-4e8f-af38-04f2ae71ec92"/>
      <w:r w:rsidRPr="00613FD4">
        <w:rPr>
          <w:rFonts w:ascii="Times New Roman" w:hAnsi="Times New Roman"/>
          <w:color w:val="000000"/>
          <w:sz w:val="28"/>
          <w:lang w:val="ru-RU"/>
        </w:rPr>
        <w:t>(одно произведение по выбору). Например, «Алые паруса», «Зелёная лампа» и другие.</w:t>
      </w:r>
      <w:bookmarkEnd w:id="52"/>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613FD4">
        <w:rPr>
          <w:rFonts w:ascii="Times New Roman" w:hAnsi="Times New Roman"/>
          <w:b/>
          <w:color w:val="000000"/>
          <w:sz w:val="28"/>
          <w:lang w:val="ru-RU"/>
        </w:rPr>
        <w:t xml:space="preserve"> века.</w:t>
      </w:r>
      <w:r w:rsidRPr="00613FD4">
        <w:rPr>
          <w:rFonts w:ascii="Times New Roman" w:hAnsi="Times New Roman"/>
          <w:color w:val="000000"/>
          <w:sz w:val="28"/>
          <w:lang w:val="ru-RU"/>
        </w:rPr>
        <w:t xml:space="preserve"> Стихотворения на тему мечты и реальности </w:t>
      </w:r>
      <w:bookmarkStart w:id="53" w:name="56b5d580-1dbd-4944-a96b-0fcb0abff146"/>
      <w:r w:rsidRPr="00613FD4">
        <w:rPr>
          <w:rFonts w:ascii="Times New Roman" w:hAnsi="Times New Roman"/>
          <w:color w:val="000000"/>
          <w:sz w:val="28"/>
          <w:lang w:val="ru-RU"/>
        </w:rPr>
        <w:t>(два-три по выбору). Например, стихотворения А. А. Блока, Н. С. Гумилёва, М. И. Цветаевой и другие.</w:t>
      </w:r>
      <w:bookmarkEnd w:id="53"/>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В. В. Маяковский.</w:t>
      </w:r>
      <w:r w:rsidRPr="00613FD4">
        <w:rPr>
          <w:rFonts w:ascii="Times New Roman" w:hAnsi="Times New Roman"/>
          <w:color w:val="000000"/>
          <w:sz w:val="28"/>
          <w:lang w:val="ru-RU"/>
        </w:rPr>
        <w:t xml:space="preserve"> Стихотворения </w:t>
      </w:r>
      <w:bookmarkStart w:id="54" w:name="3508c828-689c-452f-ba72-3d6a17920a96"/>
      <w:r w:rsidRPr="00613FD4">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другие.</w:t>
      </w:r>
      <w:bookmarkEnd w:id="54"/>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М.А. Шолохов</w:t>
      </w:r>
      <w:r w:rsidRPr="00613FD4">
        <w:rPr>
          <w:rFonts w:ascii="Times New Roman" w:hAnsi="Times New Roman"/>
          <w:color w:val="000000"/>
          <w:sz w:val="28"/>
          <w:lang w:val="ru-RU"/>
        </w:rPr>
        <w:t xml:space="preserve">. «Донские рассказы» </w:t>
      </w:r>
      <w:bookmarkStart w:id="55" w:name="bfb8e5e7-5dc0-4aa2-a0fb-f3372a190ccd"/>
      <w:r w:rsidRPr="00613FD4">
        <w:rPr>
          <w:rFonts w:ascii="Times New Roman" w:hAnsi="Times New Roman"/>
          <w:color w:val="000000"/>
          <w:sz w:val="28"/>
          <w:lang w:val="ru-RU"/>
        </w:rPr>
        <w:t>(один по выбору). Например, «Родинка», «Чужая кровь» и другие.</w:t>
      </w:r>
      <w:bookmarkEnd w:id="55"/>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А. П. Платонов. </w:t>
      </w:r>
      <w:r w:rsidRPr="00613FD4">
        <w:rPr>
          <w:rFonts w:ascii="Times New Roman" w:hAnsi="Times New Roman"/>
          <w:color w:val="000000"/>
          <w:sz w:val="28"/>
          <w:lang w:val="ru-RU"/>
        </w:rPr>
        <w:t xml:space="preserve">Рассказы </w:t>
      </w:r>
      <w:bookmarkStart w:id="56" w:name="58f8e791-4da1-4c7c-996e-06e9678d7abd"/>
      <w:r w:rsidRPr="00613FD4">
        <w:rPr>
          <w:rFonts w:ascii="Times New Roman" w:hAnsi="Times New Roman"/>
          <w:color w:val="000000"/>
          <w:sz w:val="28"/>
          <w:lang w:val="ru-RU"/>
        </w:rPr>
        <w:t>(один по выбору). Например, «Юшка», «Неизвестный цветок» и другие.</w:t>
      </w:r>
      <w:bookmarkEnd w:id="56"/>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613FD4">
        <w:rPr>
          <w:rFonts w:ascii="Times New Roman" w:hAnsi="Times New Roman"/>
          <w:b/>
          <w:color w:val="333333"/>
          <w:sz w:val="28"/>
          <w:lang w:val="ru-RU"/>
        </w:rPr>
        <w:t>–</w:t>
      </w:r>
      <w:r w:rsidRPr="00613FD4">
        <w:rPr>
          <w:rFonts w:ascii="Times New Roman" w:hAnsi="Times New Roman"/>
          <w:b/>
          <w:color w:val="000000"/>
          <w:sz w:val="28"/>
          <w:lang w:val="ru-RU"/>
        </w:rPr>
        <w:t xml:space="preserve">начала </w:t>
      </w:r>
      <w:r>
        <w:rPr>
          <w:rFonts w:ascii="Times New Roman" w:hAnsi="Times New Roman"/>
          <w:b/>
          <w:color w:val="000000"/>
          <w:sz w:val="28"/>
        </w:rPr>
        <w:t>XXI</w:t>
      </w:r>
      <w:r w:rsidRPr="00613FD4">
        <w:rPr>
          <w:rFonts w:ascii="Times New Roman" w:hAnsi="Times New Roman"/>
          <w:b/>
          <w:color w:val="000000"/>
          <w:sz w:val="28"/>
          <w:lang w:val="ru-RU"/>
        </w:rPr>
        <w:t xml:space="preserve"> вв.</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В. М. Шукшин. </w:t>
      </w:r>
      <w:r w:rsidRPr="00613FD4">
        <w:rPr>
          <w:rFonts w:ascii="Times New Roman" w:hAnsi="Times New Roman"/>
          <w:color w:val="000000"/>
          <w:sz w:val="28"/>
          <w:lang w:val="ru-RU"/>
        </w:rPr>
        <w:t xml:space="preserve">Рассказы </w:t>
      </w:r>
      <w:bookmarkStart w:id="57" w:name="a067d7de-fb70-421e-a5f5-fb299a482d23"/>
      <w:r w:rsidRPr="00613FD4">
        <w:rPr>
          <w:rFonts w:ascii="Times New Roman" w:hAnsi="Times New Roman"/>
          <w:color w:val="000000"/>
          <w:sz w:val="28"/>
          <w:lang w:val="ru-RU"/>
        </w:rPr>
        <w:t>(один по выбору). Например, «Чудик», «Стенька Разин», «Критики» и другие.</w:t>
      </w:r>
      <w:bookmarkEnd w:id="57"/>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Стихотворения отечественных поэтов второй половины </w:t>
      </w:r>
      <w:r>
        <w:rPr>
          <w:rFonts w:ascii="Times New Roman" w:hAnsi="Times New Roman"/>
          <w:b/>
          <w:color w:val="000000"/>
          <w:sz w:val="28"/>
        </w:rPr>
        <w:t>XX</w:t>
      </w:r>
      <w:r w:rsidRPr="00613FD4">
        <w:rPr>
          <w:rFonts w:ascii="Times New Roman" w:hAnsi="Times New Roman"/>
          <w:b/>
          <w:color w:val="000000"/>
          <w:sz w:val="28"/>
          <w:lang w:val="ru-RU"/>
        </w:rPr>
        <w:t xml:space="preserve">–начала </w:t>
      </w:r>
      <w:r>
        <w:rPr>
          <w:rFonts w:ascii="Times New Roman" w:hAnsi="Times New Roman"/>
          <w:b/>
          <w:color w:val="000000"/>
          <w:sz w:val="28"/>
        </w:rPr>
        <w:t>XXI</w:t>
      </w:r>
      <w:r w:rsidRPr="00613FD4">
        <w:rPr>
          <w:rFonts w:ascii="Times New Roman" w:hAnsi="Times New Roman"/>
          <w:b/>
          <w:color w:val="000000"/>
          <w:sz w:val="28"/>
          <w:lang w:val="ru-RU"/>
        </w:rPr>
        <w:t xml:space="preserve"> веков </w:t>
      </w:r>
      <w:bookmarkStart w:id="58" w:name="0597886d-dd6d-4674-8ee8-e14ffd5ff356"/>
      <w:r w:rsidRPr="00613FD4">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другие.</w:t>
      </w:r>
      <w:bookmarkEnd w:id="58"/>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613FD4">
        <w:rPr>
          <w:rFonts w:ascii="Times New Roman" w:hAnsi="Times New Roman"/>
          <w:b/>
          <w:color w:val="000000"/>
          <w:sz w:val="28"/>
          <w:lang w:val="ru-RU"/>
        </w:rPr>
        <w:t xml:space="preserve"> – начала </w:t>
      </w:r>
      <w:r>
        <w:rPr>
          <w:rFonts w:ascii="Times New Roman" w:hAnsi="Times New Roman"/>
          <w:b/>
          <w:color w:val="000000"/>
          <w:sz w:val="28"/>
        </w:rPr>
        <w:t>XXI</w:t>
      </w:r>
      <w:r w:rsidRPr="00613FD4">
        <w:rPr>
          <w:rFonts w:ascii="Times New Roman" w:hAnsi="Times New Roman"/>
          <w:b/>
          <w:color w:val="000000"/>
          <w:sz w:val="28"/>
          <w:lang w:val="ru-RU"/>
        </w:rPr>
        <w:t xml:space="preserve"> века </w:t>
      </w:r>
      <w:bookmarkStart w:id="59" w:name="83a8feea-b75e-4227-8bcd-8ff9e804ba2b"/>
      <w:r w:rsidRPr="00613FD4">
        <w:rPr>
          <w:rFonts w:ascii="Times New Roman" w:hAnsi="Times New Roman"/>
          <w:color w:val="000000"/>
          <w:sz w:val="28"/>
          <w:lang w:val="ru-RU"/>
        </w:rPr>
        <w:t>(не менее двух). Например, произведения Ф. А. Абрамова, В. П. Астафьева, В. И. Белова, Ф. А. Искандера и другие.</w:t>
      </w:r>
      <w:bookmarkEnd w:id="59"/>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lastRenderedPageBreak/>
        <w:t>Зарубежная литература.</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М. де Сервантес Сааведра.</w:t>
      </w:r>
      <w:r w:rsidRPr="00613FD4">
        <w:rPr>
          <w:rFonts w:ascii="Times New Roman" w:hAnsi="Times New Roman"/>
          <w:color w:val="000000"/>
          <w:sz w:val="28"/>
          <w:lang w:val="ru-RU"/>
        </w:rPr>
        <w:t xml:space="preserve"> Роман «Хитроумный идальго Дон Кихот Ламанчский» </w:t>
      </w:r>
      <w:bookmarkStart w:id="60" w:name="ea61fdd9-b266-4028-b605-73fad05f3a1b"/>
      <w:r w:rsidRPr="00613FD4">
        <w:rPr>
          <w:rFonts w:ascii="Times New Roman" w:hAnsi="Times New Roman"/>
          <w:color w:val="000000"/>
          <w:sz w:val="28"/>
          <w:lang w:val="ru-RU"/>
        </w:rPr>
        <w:t>(главы по выбору).</w:t>
      </w:r>
      <w:bookmarkEnd w:id="60"/>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proofErr w:type="gramStart"/>
      <w:r w:rsidRPr="00613FD4">
        <w:rPr>
          <w:rFonts w:ascii="Times New Roman" w:hAnsi="Times New Roman"/>
          <w:b/>
          <w:color w:val="000000"/>
          <w:sz w:val="28"/>
          <w:lang w:val="ru-RU"/>
        </w:rPr>
        <w:t>Зарубежная</w:t>
      </w:r>
      <w:proofErr w:type="gramEnd"/>
      <w:r w:rsidRPr="00613FD4">
        <w:rPr>
          <w:rFonts w:ascii="Times New Roman" w:hAnsi="Times New Roman"/>
          <w:b/>
          <w:color w:val="000000"/>
          <w:sz w:val="28"/>
          <w:lang w:val="ru-RU"/>
        </w:rPr>
        <w:t xml:space="preserve"> новеллистика </w:t>
      </w:r>
      <w:bookmarkStart w:id="61" w:name="4c3792f6-c508-448f-810f-0a4e7935e4da"/>
      <w:r w:rsidRPr="00613FD4">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1"/>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А. де </w:t>
      </w:r>
      <w:proofErr w:type="gramStart"/>
      <w:r w:rsidRPr="00613FD4">
        <w:rPr>
          <w:rFonts w:ascii="Times New Roman" w:hAnsi="Times New Roman"/>
          <w:b/>
          <w:color w:val="000000"/>
          <w:sz w:val="28"/>
          <w:lang w:val="ru-RU"/>
        </w:rPr>
        <w:t>Сент</w:t>
      </w:r>
      <w:proofErr w:type="gramEnd"/>
      <w:r w:rsidRPr="00613FD4">
        <w:rPr>
          <w:rFonts w:ascii="Times New Roman" w:hAnsi="Times New Roman"/>
          <w:b/>
          <w:color w:val="000000"/>
          <w:sz w:val="28"/>
          <w:lang w:val="ru-RU"/>
        </w:rPr>
        <w:t xml:space="preserve"> Экзюпери.</w:t>
      </w:r>
      <w:r w:rsidRPr="00613FD4">
        <w:rPr>
          <w:rFonts w:ascii="Times New Roman" w:hAnsi="Times New Roman"/>
          <w:color w:val="000000"/>
          <w:sz w:val="28"/>
          <w:lang w:val="ru-RU"/>
        </w:rPr>
        <w:t xml:space="preserve"> Повесть-сказка «Маленький принц».</w:t>
      </w:r>
    </w:p>
    <w:p w:rsidR="007A4DBD" w:rsidRPr="00613FD4" w:rsidRDefault="007A4DBD">
      <w:pPr>
        <w:spacing w:after="0" w:line="264" w:lineRule="auto"/>
        <w:ind w:left="120"/>
        <w:jc w:val="both"/>
        <w:rPr>
          <w:lang w:val="ru-RU"/>
        </w:rPr>
      </w:pPr>
    </w:p>
    <w:p w:rsidR="007A4DBD" w:rsidRPr="00613FD4" w:rsidRDefault="00613FD4">
      <w:pPr>
        <w:spacing w:after="0" w:line="264" w:lineRule="auto"/>
        <w:ind w:left="120"/>
        <w:jc w:val="both"/>
        <w:rPr>
          <w:lang w:val="ru-RU"/>
        </w:rPr>
      </w:pPr>
      <w:r w:rsidRPr="00613FD4">
        <w:rPr>
          <w:rFonts w:ascii="Times New Roman" w:hAnsi="Times New Roman"/>
          <w:b/>
          <w:color w:val="000000"/>
          <w:sz w:val="28"/>
          <w:lang w:val="ru-RU"/>
        </w:rPr>
        <w:t>8 КЛАСС</w:t>
      </w:r>
    </w:p>
    <w:p w:rsidR="007A4DBD" w:rsidRPr="00613FD4" w:rsidRDefault="007A4DBD">
      <w:pPr>
        <w:spacing w:after="0" w:line="264" w:lineRule="auto"/>
        <w:ind w:left="120"/>
        <w:jc w:val="both"/>
        <w:rPr>
          <w:lang w:val="ru-RU"/>
        </w:rPr>
      </w:pP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Древнерусская литература.</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Житийная литература</w:t>
      </w:r>
      <w:r w:rsidRPr="00613FD4">
        <w:rPr>
          <w:rFonts w:ascii="Times New Roman" w:hAnsi="Times New Roman"/>
          <w:color w:val="000000"/>
          <w:sz w:val="28"/>
          <w:lang w:val="ru-RU"/>
        </w:rPr>
        <w:t xml:space="preserve"> </w:t>
      </w:r>
      <w:bookmarkStart w:id="62" w:name="985594a0-fcf7-4207-a4d1-f380ff5738df"/>
      <w:r w:rsidRPr="00613FD4">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2"/>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Литература </w:t>
      </w:r>
      <w:r>
        <w:rPr>
          <w:rFonts w:ascii="Times New Roman" w:hAnsi="Times New Roman"/>
          <w:b/>
          <w:color w:val="000000"/>
          <w:sz w:val="28"/>
        </w:rPr>
        <w:t>XVIII</w:t>
      </w:r>
      <w:r w:rsidRPr="00613FD4">
        <w:rPr>
          <w:rFonts w:ascii="Times New Roman" w:hAnsi="Times New Roman"/>
          <w:b/>
          <w:color w:val="000000"/>
          <w:sz w:val="28"/>
          <w:lang w:val="ru-RU"/>
        </w:rPr>
        <w:t xml:space="preserve"> века.</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Д. И. Фонвизин. </w:t>
      </w:r>
      <w:r w:rsidRPr="00613FD4">
        <w:rPr>
          <w:rFonts w:ascii="Times New Roman" w:hAnsi="Times New Roman"/>
          <w:color w:val="000000"/>
          <w:sz w:val="28"/>
          <w:lang w:val="ru-RU"/>
        </w:rPr>
        <w:t xml:space="preserve">Комедия «Недоросль».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13FD4">
        <w:rPr>
          <w:rFonts w:ascii="Times New Roman" w:hAnsi="Times New Roman"/>
          <w:b/>
          <w:color w:val="000000"/>
          <w:sz w:val="28"/>
          <w:lang w:val="ru-RU"/>
        </w:rPr>
        <w:t xml:space="preserve"> века.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А. С. Пушкин.</w:t>
      </w:r>
      <w:r w:rsidRPr="00613FD4">
        <w:rPr>
          <w:rFonts w:ascii="Times New Roman" w:hAnsi="Times New Roman"/>
          <w:color w:val="000000"/>
          <w:sz w:val="28"/>
          <w:lang w:val="ru-RU"/>
        </w:rPr>
        <w:t xml:space="preserve"> Стихотворения </w:t>
      </w:r>
      <w:bookmarkStart w:id="63" w:name="5b5c3fe8-b2de-4b56-86d3-e3754f0ba265"/>
      <w:r w:rsidRPr="00613FD4">
        <w:rPr>
          <w:rFonts w:ascii="Times New Roman" w:hAnsi="Times New Roman"/>
          <w:color w:val="000000"/>
          <w:sz w:val="28"/>
          <w:lang w:val="ru-RU"/>
        </w:rPr>
        <w:t xml:space="preserve">(не менее двух). Например, «К Чаадаеву», «Анчар» и другие. «Маленькие трагедии» (одна пьеса по выбору). Например, «Моцарт и Сальери», «Каменный гость». </w:t>
      </w:r>
      <w:bookmarkEnd w:id="63"/>
      <w:r w:rsidRPr="00613FD4">
        <w:rPr>
          <w:rFonts w:ascii="Times New Roman" w:hAnsi="Times New Roman"/>
          <w:color w:val="000000"/>
          <w:sz w:val="28"/>
          <w:lang w:val="ru-RU"/>
        </w:rPr>
        <w:t xml:space="preserve">Роман «Капитанская дочка».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М. Ю. Лермонтов.</w:t>
      </w:r>
      <w:r w:rsidRPr="00613FD4">
        <w:rPr>
          <w:rFonts w:ascii="Times New Roman" w:hAnsi="Times New Roman"/>
          <w:color w:val="000000"/>
          <w:sz w:val="28"/>
          <w:lang w:val="ru-RU"/>
        </w:rPr>
        <w:t xml:space="preserve"> Стихотворения </w:t>
      </w:r>
      <w:bookmarkStart w:id="64" w:name="1749eea8-4a2b-4b41-b15d-2fbade426127"/>
      <w:r w:rsidRPr="00613FD4">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другие.</w:t>
      </w:r>
      <w:bookmarkEnd w:id="64"/>
      <w:r w:rsidRPr="00613FD4">
        <w:rPr>
          <w:rFonts w:ascii="Times New Roman" w:hAnsi="Times New Roman"/>
          <w:color w:val="000000"/>
          <w:sz w:val="28"/>
          <w:lang w:val="ru-RU"/>
        </w:rPr>
        <w:t xml:space="preserve"> Поэма «Мцыри».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Н. В. Гоголь. </w:t>
      </w:r>
      <w:r w:rsidRPr="00613FD4">
        <w:rPr>
          <w:rFonts w:ascii="Times New Roman" w:hAnsi="Times New Roman"/>
          <w:color w:val="000000"/>
          <w:sz w:val="28"/>
          <w:lang w:val="ru-RU"/>
        </w:rPr>
        <w:t xml:space="preserve">Повесть «Шинель». Комедия «Ревизор».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13FD4">
        <w:rPr>
          <w:rFonts w:ascii="Times New Roman" w:hAnsi="Times New Roman"/>
          <w:b/>
          <w:color w:val="000000"/>
          <w:sz w:val="28"/>
          <w:lang w:val="ru-RU"/>
        </w:rPr>
        <w:t xml:space="preserve"> века.</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И. С. Тургенев.</w:t>
      </w:r>
      <w:r w:rsidRPr="00613FD4">
        <w:rPr>
          <w:rFonts w:ascii="Times New Roman" w:hAnsi="Times New Roman"/>
          <w:color w:val="000000"/>
          <w:sz w:val="28"/>
          <w:lang w:val="ru-RU"/>
        </w:rPr>
        <w:t xml:space="preserve"> Повести </w:t>
      </w:r>
      <w:bookmarkStart w:id="65" w:name="fabf9287-55ad-4e60-84d5-add7a98c2934"/>
      <w:r w:rsidRPr="00613FD4">
        <w:rPr>
          <w:rFonts w:ascii="Times New Roman" w:hAnsi="Times New Roman"/>
          <w:color w:val="000000"/>
          <w:sz w:val="28"/>
          <w:lang w:val="ru-RU"/>
        </w:rPr>
        <w:t>(одна по выбору). Например, «Ася», «Первая любовь».</w:t>
      </w:r>
      <w:bookmarkEnd w:id="65"/>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Ф. М. Достоевский. </w:t>
      </w:r>
      <w:bookmarkStart w:id="66" w:name="d4361b3a-67eb-4f10-a5c6-46aeb46ddd0f"/>
      <w:r w:rsidRPr="00613FD4">
        <w:rPr>
          <w:rFonts w:ascii="Times New Roman" w:hAnsi="Times New Roman"/>
          <w:color w:val="000000"/>
          <w:sz w:val="28"/>
          <w:lang w:val="ru-RU"/>
        </w:rPr>
        <w:t>«Бедные люди», «Белые ночи» (одно произведение по выбору).</w:t>
      </w:r>
      <w:bookmarkEnd w:id="66"/>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Л. Н. Толстой. </w:t>
      </w:r>
      <w:r w:rsidRPr="00613FD4">
        <w:rPr>
          <w:rFonts w:ascii="Times New Roman" w:hAnsi="Times New Roman"/>
          <w:color w:val="000000"/>
          <w:sz w:val="28"/>
          <w:lang w:val="ru-RU"/>
        </w:rPr>
        <w:t xml:space="preserve">Повести и рассказы </w:t>
      </w:r>
      <w:bookmarkStart w:id="67" w:name="1cb9fa85-1479-480f-ac52-31806803cd56"/>
      <w:r w:rsidRPr="00613FD4">
        <w:rPr>
          <w:rFonts w:ascii="Times New Roman" w:hAnsi="Times New Roman"/>
          <w:color w:val="000000"/>
          <w:sz w:val="28"/>
          <w:lang w:val="ru-RU"/>
        </w:rPr>
        <w:t>(одно произведение по выбору). Например, «Отрочество» (главы).</w:t>
      </w:r>
      <w:bookmarkEnd w:id="67"/>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613FD4">
        <w:rPr>
          <w:rFonts w:ascii="Times New Roman" w:hAnsi="Times New Roman"/>
          <w:b/>
          <w:color w:val="000000"/>
          <w:sz w:val="28"/>
          <w:lang w:val="ru-RU"/>
        </w:rPr>
        <w:t xml:space="preserve"> века.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Произведения писателей русского зарубежья</w:t>
      </w:r>
      <w:r w:rsidRPr="00613FD4">
        <w:rPr>
          <w:rFonts w:ascii="Times New Roman" w:hAnsi="Times New Roman"/>
          <w:color w:val="000000"/>
          <w:sz w:val="28"/>
          <w:lang w:val="ru-RU"/>
        </w:rPr>
        <w:t xml:space="preserve"> </w:t>
      </w:r>
      <w:bookmarkStart w:id="68" w:name="2d584d74-2b44-43c1-bb1d-41138fc1bfb5"/>
      <w:r w:rsidRPr="00613FD4">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другие.</w:t>
      </w:r>
      <w:bookmarkEnd w:id="68"/>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Поэзия первой половины ХХ века</w:t>
      </w:r>
      <w:r w:rsidRPr="00613FD4">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А. А. Ахматовой, М. И. Цветаевой, О. Э. Мандельштама, Б. Л. Пастернак и других.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lastRenderedPageBreak/>
        <w:t>М. А. Булгаков</w:t>
      </w:r>
      <w:r w:rsidRPr="00613FD4">
        <w:rPr>
          <w:rFonts w:ascii="Times New Roman" w:hAnsi="Times New Roman"/>
          <w:color w:val="000000"/>
          <w:sz w:val="28"/>
          <w:lang w:val="ru-RU"/>
        </w:rPr>
        <w:t xml:space="preserve"> </w:t>
      </w:r>
      <w:bookmarkStart w:id="69" w:name="ef531e3a-0507-4076-89cb-456c64cbca56"/>
      <w:r w:rsidRPr="00613FD4">
        <w:rPr>
          <w:rFonts w:ascii="Times New Roman" w:hAnsi="Times New Roman"/>
          <w:color w:val="000000"/>
          <w:sz w:val="28"/>
          <w:lang w:val="ru-RU"/>
        </w:rPr>
        <w:t>(одна повесть по выбору). Например, «Собачье сердце» и другие.</w:t>
      </w:r>
      <w:bookmarkEnd w:id="69"/>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613FD4">
        <w:rPr>
          <w:rFonts w:ascii="Times New Roman" w:hAnsi="Times New Roman"/>
          <w:b/>
          <w:color w:val="333333"/>
          <w:sz w:val="28"/>
          <w:lang w:val="ru-RU"/>
        </w:rPr>
        <w:t xml:space="preserve">–начала </w:t>
      </w:r>
      <w:r>
        <w:rPr>
          <w:rFonts w:ascii="Times New Roman" w:hAnsi="Times New Roman"/>
          <w:b/>
          <w:color w:val="333333"/>
          <w:sz w:val="28"/>
        </w:rPr>
        <w:t>XXI</w:t>
      </w:r>
      <w:r w:rsidRPr="00613FD4">
        <w:rPr>
          <w:rFonts w:ascii="Times New Roman" w:hAnsi="Times New Roman"/>
          <w:b/>
          <w:color w:val="000000"/>
          <w:sz w:val="28"/>
          <w:lang w:val="ru-RU"/>
        </w:rPr>
        <w:t xml:space="preserve"> века.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А. Т. Твардовский. </w:t>
      </w:r>
      <w:proofErr w:type="gramStart"/>
      <w:r w:rsidRPr="00613FD4">
        <w:rPr>
          <w:rFonts w:ascii="Times New Roman" w:hAnsi="Times New Roman"/>
          <w:color w:val="000000"/>
          <w:sz w:val="28"/>
          <w:lang w:val="ru-RU"/>
        </w:rPr>
        <w:t xml:space="preserve">Поэма «Василий Тёркин» </w:t>
      </w:r>
      <w:bookmarkStart w:id="70" w:name="bf7bc9e4-c459-4e44-8cf4-6440f472144b"/>
      <w:r w:rsidRPr="00613FD4">
        <w:rPr>
          <w:rFonts w:ascii="Times New Roman" w:hAnsi="Times New Roman"/>
          <w:color w:val="000000"/>
          <w:sz w:val="28"/>
          <w:lang w:val="ru-RU"/>
        </w:rPr>
        <w:t>(главы «Переправа», «Гармонь», «Два солдата», «Поединок» и другие).</w:t>
      </w:r>
      <w:bookmarkEnd w:id="70"/>
      <w:r w:rsidRPr="00613FD4">
        <w:rPr>
          <w:rFonts w:ascii="Times New Roman" w:hAnsi="Times New Roman"/>
          <w:color w:val="000000"/>
          <w:sz w:val="28"/>
          <w:lang w:val="ru-RU"/>
        </w:rPr>
        <w:t xml:space="preserve"> </w:t>
      </w:r>
      <w:proofErr w:type="gramEnd"/>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А.Н. Толстой</w:t>
      </w:r>
      <w:r w:rsidRPr="00613FD4">
        <w:rPr>
          <w:rFonts w:ascii="Times New Roman" w:hAnsi="Times New Roman"/>
          <w:color w:val="000000"/>
          <w:sz w:val="28"/>
          <w:lang w:val="ru-RU"/>
        </w:rPr>
        <w:t>. Рассказ «Русский характер».</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М. А. Шолохов.</w:t>
      </w:r>
      <w:r w:rsidRPr="00613FD4">
        <w:rPr>
          <w:rFonts w:ascii="Times New Roman" w:hAnsi="Times New Roman"/>
          <w:color w:val="000000"/>
          <w:sz w:val="28"/>
          <w:lang w:val="ru-RU"/>
        </w:rPr>
        <w:t xml:space="preserve"> Рассказ «Судьба человека».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А. И. Солженицын.</w:t>
      </w:r>
      <w:r w:rsidRPr="00613FD4">
        <w:rPr>
          <w:rFonts w:ascii="Times New Roman" w:hAnsi="Times New Roman"/>
          <w:color w:val="000000"/>
          <w:sz w:val="28"/>
          <w:lang w:val="ru-RU"/>
        </w:rPr>
        <w:t xml:space="preserve"> Рассказ «Матрёнин двор».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613FD4">
        <w:rPr>
          <w:rFonts w:ascii="Times New Roman" w:hAnsi="Times New Roman"/>
          <w:b/>
          <w:color w:val="000000"/>
          <w:sz w:val="28"/>
          <w:lang w:val="ru-RU"/>
        </w:rPr>
        <w:t xml:space="preserve">–начала </w:t>
      </w:r>
      <w:r>
        <w:rPr>
          <w:rFonts w:ascii="Times New Roman" w:hAnsi="Times New Roman"/>
          <w:b/>
          <w:color w:val="000000"/>
          <w:sz w:val="28"/>
        </w:rPr>
        <w:t>XXI</w:t>
      </w:r>
      <w:r w:rsidRPr="00613FD4">
        <w:rPr>
          <w:rFonts w:ascii="Times New Roman" w:hAnsi="Times New Roman"/>
          <w:b/>
          <w:color w:val="000000"/>
          <w:sz w:val="28"/>
          <w:lang w:val="ru-RU"/>
        </w:rPr>
        <w:t xml:space="preserve"> век</w:t>
      </w:r>
      <w:proofErr w:type="gramStart"/>
      <w:r w:rsidRPr="00613FD4">
        <w:rPr>
          <w:rFonts w:ascii="Times New Roman" w:hAnsi="Times New Roman"/>
          <w:b/>
          <w:color w:val="000000"/>
          <w:sz w:val="28"/>
          <w:lang w:val="ru-RU"/>
        </w:rPr>
        <w:t>а</w:t>
      </w:r>
      <w:r w:rsidRPr="00613FD4">
        <w:rPr>
          <w:rFonts w:ascii="Times New Roman" w:hAnsi="Times New Roman"/>
          <w:color w:val="000000"/>
          <w:sz w:val="28"/>
          <w:lang w:val="ru-RU"/>
        </w:rPr>
        <w:t>(</w:t>
      </w:r>
      <w:proofErr w:type="gramEnd"/>
      <w:r w:rsidRPr="00613FD4">
        <w:rPr>
          <w:rFonts w:ascii="Times New Roman" w:hAnsi="Times New Roman"/>
          <w:color w:val="000000"/>
          <w:sz w:val="28"/>
          <w:lang w:val="ru-RU"/>
        </w:rPr>
        <w:t xml:space="preserve">не менее двух произведений). Например, произведения В.П. Астафьева, Ю.В. Бондарева, Б.П. Екимова, Е.И. Носова, А.Н. и Б.Н. Стругацких, В.Ф. Тендрякова и других. </w:t>
      </w:r>
      <w:r w:rsidRPr="00613FD4">
        <w:rPr>
          <w:sz w:val="28"/>
          <w:lang w:val="ru-RU"/>
        </w:rPr>
        <w:br/>
      </w:r>
      <w:bookmarkStart w:id="71" w:name="464a1461-dc27-4c8e-855e-7a4d0048dab5"/>
      <w:bookmarkEnd w:id="71"/>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613FD4">
        <w:rPr>
          <w:rFonts w:ascii="Times New Roman" w:hAnsi="Times New Roman"/>
          <w:b/>
          <w:color w:val="000000"/>
          <w:sz w:val="28"/>
          <w:lang w:val="ru-RU"/>
        </w:rPr>
        <w:t xml:space="preserve"> – начала </w:t>
      </w:r>
      <w:r>
        <w:rPr>
          <w:rFonts w:ascii="Times New Roman" w:hAnsi="Times New Roman"/>
          <w:b/>
          <w:color w:val="000000"/>
          <w:sz w:val="28"/>
        </w:rPr>
        <w:t>XXI</w:t>
      </w:r>
      <w:r w:rsidRPr="00613FD4">
        <w:rPr>
          <w:rFonts w:ascii="Times New Roman" w:hAnsi="Times New Roman"/>
          <w:b/>
          <w:color w:val="000000"/>
          <w:sz w:val="28"/>
          <w:lang w:val="ru-RU"/>
        </w:rPr>
        <w:t xml:space="preserve"> веков</w:t>
      </w:r>
      <w:r w:rsidRPr="00613FD4">
        <w:rPr>
          <w:rFonts w:ascii="Times New Roman" w:hAnsi="Times New Roman"/>
          <w:color w:val="000000"/>
          <w:sz w:val="28"/>
          <w:lang w:val="ru-RU"/>
        </w:rPr>
        <w:t xml:space="preserve"> (не менее трёх стихотворений).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r w:rsidRPr="00613FD4">
        <w:rPr>
          <w:sz w:val="28"/>
          <w:lang w:val="ru-RU"/>
        </w:rPr>
        <w:br/>
      </w:r>
      <w:bookmarkStart w:id="72" w:name="adb853ee-930d-4a27-923a-b9cb0245de5e"/>
      <w:bookmarkEnd w:id="72"/>
    </w:p>
    <w:p w:rsidR="007A4DBD" w:rsidRPr="00613FD4" w:rsidRDefault="00613FD4">
      <w:pPr>
        <w:shd w:val="clear" w:color="auto" w:fill="FFFFFF"/>
        <w:spacing w:after="0" w:line="264" w:lineRule="auto"/>
        <w:ind w:firstLine="600"/>
        <w:jc w:val="both"/>
        <w:rPr>
          <w:lang w:val="ru-RU"/>
        </w:rPr>
      </w:pPr>
      <w:r w:rsidRPr="00613FD4">
        <w:rPr>
          <w:rFonts w:ascii="Times New Roman" w:hAnsi="Times New Roman"/>
          <w:b/>
          <w:color w:val="000000"/>
          <w:sz w:val="28"/>
          <w:lang w:val="ru-RU"/>
        </w:rPr>
        <w:t>Зарубежная литература. У. Шекспир.</w:t>
      </w:r>
      <w:r w:rsidRPr="00613FD4">
        <w:rPr>
          <w:rFonts w:ascii="Times New Roman" w:hAnsi="Times New Roman"/>
          <w:color w:val="000000"/>
          <w:sz w:val="28"/>
          <w:lang w:val="ru-RU"/>
        </w:rPr>
        <w:t xml:space="preserve"> Сонеты </w:t>
      </w:r>
      <w:bookmarkStart w:id="73" w:name="0d55d6d3-7190-4389-8070-261d3434d548"/>
      <w:r w:rsidRPr="00613FD4">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другие. </w:t>
      </w:r>
      <w:bookmarkEnd w:id="73"/>
      <w:r w:rsidRPr="00613FD4">
        <w:rPr>
          <w:rFonts w:ascii="Times New Roman" w:hAnsi="Times New Roman"/>
          <w:color w:val="000000"/>
          <w:sz w:val="28"/>
          <w:lang w:val="ru-RU"/>
        </w:rPr>
        <w:t xml:space="preserve">Трагедия «Ромео и Джульетта» </w:t>
      </w:r>
      <w:bookmarkStart w:id="74" w:name="b53ea1d5-9b20-4ab2-824f-f7ee2f330726"/>
      <w:r w:rsidRPr="00613FD4">
        <w:rPr>
          <w:rFonts w:ascii="Times New Roman" w:hAnsi="Times New Roman"/>
          <w:color w:val="000000"/>
          <w:sz w:val="28"/>
          <w:lang w:val="ru-RU"/>
        </w:rPr>
        <w:t>(фрагменты по выбору).</w:t>
      </w:r>
      <w:bookmarkEnd w:id="74"/>
      <w:r w:rsidRPr="00613FD4">
        <w:rPr>
          <w:rFonts w:ascii="Times New Roman" w:hAnsi="Times New Roman"/>
          <w:color w:val="000000"/>
          <w:sz w:val="28"/>
          <w:lang w:val="ru-RU"/>
        </w:rPr>
        <w:t xml:space="preserve"> </w:t>
      </w:r>
    </w:p>
    <w:p w:rsidR="007A4DBD" w:rsidRPr="00613FD4" w:rsidRDefault="00613FD4">
      <w:pPr>
        <w:shd w:val="clear" w:color="auto" w:fill="FFFFFF"/>
        <w:spacing w:after="0" w:line="264" w:lineRule="auto"/>
        <w:ind w:firstLine="600"/>
        <w:jc w:val="both"/>
        <w:rPr>
          <w:lang w:val="ru-RU"/>
        </w:rPr>
      </w:pPr>
      <w:r w:rsidRPr="00613FD4">
        <w:rPr>
          <w:rFonts w:ascii="Times New Roman" w:hAnsi="Times New Roman"/>
          <w:b/>
          <w:color w:val="000000"/>
          <w:sz w:val="28"/>
          <w:lang w:val="ru-RU"/>
        </w:rPr>
        <w:t xml:space="preserve">Ж.-Б. Мольер. </w:t>
      </w:r>
      <w:r w:rsidRPr="00613FD4">
        <w:rPr>
          <w:rFonts w:ascii="Times New Roman" w:hAnsi="Times New Roman"/>
          <w:color w:val="000000"/>
          <w:sz w:val="28"/>
          <w:lang w:val="ru-RU"/>
        </w:rPr>
        <w:t xml:space="preserve">Комедия «Мещанин во дворянстве» </w:t>
      </w:r>
      <w:bookmarkStart w:id="75" w:name="0d430c7d-1e84-4c15-8128-09b5a0ae5b8e"/>
      <w:r w:rsidRPr="00613FD4">
        <w:rPr>
          <w:rFonts w:ascii="Times New Roman" w:hAnsi="Times New Roman"/>
          <w:color w:val="000000"/>
          <w:sz w:val="28"/>
          <w:lang w:val="ru-RU"/>
        </w:rPr>
        <w:t>(фрагменты по выбору).</w:t>
      </w:r>
      <w:bookmarkEnd w:id="75"/>
    </w:p>
    <w:p w:rsidR="007A4DBD" w:rsidRPr="00613FD4" w:rsidRDefault="007A4DBD">
      <w:pPr>
        <w:spacing w:after="0" w:line="264" w:lineRule="auto"/>
        <w:ind w:left="120"/>
        <w:jc w:val="both"/>
        <w:rPr>
          <w:lang w:val="ru-RU"/>
        </w:rPr>
      </w:pPr>
    </w:p>
    <w:p w:rsidR="007A4DBD" w:rsidRPr="00613FD4" w:rsidRDefault="00613FD4">
      <w:pPr>
        <w:spacing w:after="0" w:line="264" w:lineRule="auto"/>
        <w:ind w:left="120"/>
        <w:jc w:val="both"/>
        <w:rPr>
          <w:lang w:val="ru-RU"/>
        </w:rPr>
      </w:pPr>
      <w:r w:rsidRPr="00613FD4">
        <w:rPr>
          <w:rFonts w:ascii="Times New Roman" w:hAnsi="Times New Roman"/>
          <w:b/>
          <w:color w:val="000000"/>
          <w:sz w:val="28"/>
          <w:lang w:val="ru-RU"/>
        </w:rPr>
        <w:t>9 КЛАСС</w:t>
      </w:r>
    </w:p>
    <w:p w:rsidR="007A4DBD" w:rsidRPr="00613FD4" w:rsidRDefault="007A4DBD">
      <w:pPr>
        <w:spacing w:after="0" w:line="264" w:lineRule="auto"/>
        <w:ind w:left="120"/>
        <w:jc w:val="both"/>
        <w:rPr>
          <w:lang w:val="ru-RU"/>
        </w:rPr>
      </w:pP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Древнерусская литература.</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 xml:space="preserve">«Слово о полку Игореве».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Литература </w:t>
      </w:r>
      <w:r>
        <w:rPr>
          <w:rFonts w:ascii="Times New Roman" w:hAnsi="Times New Roman"/>
          <w:b/>
          <w:color w:val="000000"/>
          <w:sz w:val="28"/>
        </w:rPr>
        <w:t>XVIII</w:t>
      </w:r>
      <w:r w:rsidRPr="00613FD4">
        <w:rPr>
          <w:rFonts w:ascii="Times New Roman" w:hAnsi="Times New Roman"/>
          <w:b/>
          <w:color w:val="000000"/>
          <w:sz w:val="28"/>
          <w:lang w:val="ru-RU"/>
        </w:rPr>
        <w:t xml:space="preserve"> века.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М. В. Ломоносов. </w:t>
      </w:r>
      <w:r w:rsidRPr="00613FD4">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76" w:name="e8b587e6-2f8c-4690-a635-22bb3cee08ae"/>
      <w:r w:rsidRPr="00613FD4">
        <w:rPr>
          <w:rFonts w:ascii="Times New Roman" w:hAnsi="Times New Roman"/>
          <w:color w:val="000000"/>
          <w:sz w:val="28"/>
          <w:lang w:val="ru-RU"/>
        </w:rPr>
        <w:t>(по выбору).</w:t>
      </w:r>
      <w:bookmarkEnd w:id="76"/>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Г. Р. Державин. </w:t>
      </w:r>
      <w:r w:rsidRPr="00613FD4">
        <w:rPr>
          <w:rFonts w:ascii="Times New Roman" w:hAnsi="Times New Roman"/>
          <w:color w:val="000000"/>
          <w:sz w:val="28"/>
          <w:lang w:val="ru-RU"/>
        </w:rPr>
        <w:t xml:space="preserve">Стихотворения </w:t>
      </w:r>
      <w:bookmarkStart w:id="77" w:name="8ca8cc5e-b57b-4292-a0a2-4d5e99a37fc7"/>
      <w:r w:rsidRPr="00613FD4">
        <w:rPr>
          <w:rFonts w:ascii="Times New Roman" w:hAnsi="Times New Roman"/>
          <w:color w:val="000000"/>
          <w:sz w:val="28"/>
          <w:lang w:val="ru-RU"/>
        </w:rPr>
        <w:t>(два по выбору). Например, «Властителям и судиям», «Памятник» и другие.</w:t>
      </w:r>
      <w:bookmarkEnd w:id="77"/>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Н. М. Карамзин.</w:t>
      </w:r>
      <w:r w:rsidRPr="00613FD4">
        <w:rPr>
          <w:rFonts w:ascii="Times New Roman" w:hAnsi="Times New Roman"/>
          <w:color w:val="000000"/>
          <w:sz w:val="28"/>
          <w:lang w:val="ru-RU"/>
        </w:rPr>
        <w:t xml:space="preserve"> Повесть «Бедная Лиза».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13FD4">
        <w:rPr>
          <w:rFonts w:ascii="Times New Roman" w:hAnsi="Times New Roman"/>
          <w:b/>
          <w:color w:val="000000"/>
          <w:sz w:val="28"/>
          <w:lang w:val="ru-RU"/>
        </w:rPr>
        <w:t xml:space="preserve"> века.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В. А. Жуковский.</w:t>
      </w:r>
      <w:r w:rsidRPr="00613FD4">
        <w:rPr>
          <w:rFonts w:ascii="Times New Roman" w:hAnsi="Times New Roman"/>
          <w:color w:val="000000"/>
          <w:sz w:val="28"/>
          <w:lang w:val="ru-RU"/>
        </w:rPr>
        <w:t xml:space="preserve"> Баллады, элегии </w:t>
      </w:r>
      <w:bookmarkStart w:id="78" w:name="7eb282c3-f5ef-4e9f-86b2-734492601833"/>
      <w:r w:rsidRPr="00613FD4">
        <w:rPr>
          <w:rFonts w:ascii="Times New Roman" w:hAnsi="Times New Roman"/>
          <w:color w:val="000000"/>
          <w:sz w:val="28"/>
          <w:lang w:val="ru-RU"/>
        </w:rPr>
        <w:t>(две по выбору). Например, «Светлана», «Невыразимое», «Море» и другие.</w:t>
      </w:r>
      <w:bookmarkEnd w:id="78"/>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А. С. Грибоедов.</w:t>
      </w:r>
      <w:r w:rsidRPr="00613FD4">
        <w:rPr>
          <w:rFonts w:ascii="Times New Roman" w:hAnsi="Times New Roman"/>
          <w:color w:val="000000"/>
          <w:sz w:val="28"/>
          <w:lang w:val="ru-RU"/>
        </w:rPr>
        <w:t xml:space="preserve"> Комедия «Горе от ума».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lastRenderedPageBreak/>
        <w:t xml:space="preserve">Поэзия пушкинской эпохи. </w:t>
      </w:r>
      <w:bookmarkStart w:id="79" w:name="d3f3009b-2bf2-4457-85cc-996248170bfd"/>
      <w:r w:rsidRPr="00613FD4">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79"/>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А. С. Пушкин.</w:t>
      </w:r>
      <w:r w:rsidRPr="00613FD4">
        <w:rPr>
          <w:rFonts w:ascii="Times New Roman" w:hAnsi="Times New Roman"/>
          <w:color w:val="000000"/>
          <w:sz w:val="28"/>
          <w:lang w:val="ru-RU"/>
        </w:rPr>
        <w:t xml:space="preserve"> Стихотворения (не менее пяти по выбору). </w:t>
      </w:r>
      <w:bookmarkStart w:id="80" w:name="0b2f85f8-e824-4e61-a1ac-4efc7fb78a2f"/>
      <w:proofErr w:type="gramStart"/>
      <w:r w:rsidRPr="00613FD4">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w:t>
      </w:r>
      <w:proofErr w:type="gramEnd"/>
      <w:r w:rsidRPr="00613FD4">
        <w:rPr>
          <w:rFonts w:ascii="Times New Roman" w:hAnsi="Times New Roman"/>
          <w:color w:val="000000"/>
          <w:sz w:val="28"/>
          <w:lang w:val="ru-RU"/>
        </w:rPr>
        <w:t xml:space="preserve"> </w:t>
      </w:r>
      <w:proofErr w:type="gramStart"/>
      <w:r w:rsidRPr="00613FD4">
        <w:rPr>
          <w:rFonts w:ascii="Times New Roman" w:hAnsi="Times New Roman"/>
          <w:color w:val="000000"/>
          <w:sz w:val="28"/>
          <w:lang w:val="ru-RU"/>
        </w:rPr>
        <w:t>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w:t>
      </w:r>
      <w:bookmarkEnd w:id="80"/>
      <w:proofErr w:type="gramEnd"/>
      <w:r w:rsidRPr="00613FD4">
        <w:rPr>
          <w:rFonts w:ascii="Times New Roman" w:hAnsi="Times New Roman"/>
          <w:color w:val="000000"/>
          <w:sz w:val="28"/>
          <w:lang w:val="ru-RU"/>
        </w:rPr>
        <w:t xml:space="preserve"> Поэма «Медный всадник». Роман в стихах «Евгений Онегин».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М. Ю. Лермонтов.</w:t>
      </w:r>
      <w:r w:rsidRPr="00613FD4">
        <w:rPr>
          <w:rFonts w:ascii="Times New Roman" w:hAnsi="Times New Roman"/>
          <w:color w:val="000000"/>
          <w:sz w:val="28"/>
          <w:lang w:val="ru-RU"/>
        </w:rPr>
        <w:t xml:space="preserve"> Стихотворения (не менее пяти по выбору). </w:t>
      </w:r>
      <w:bookmarkStart w:id="81" w:name="87a51fa3-c568-4583-a18a-174135483b9d"/>
      <w:proofErr w:type="gramStart"/>
      <w:r w:rsidRPr="00613FD4">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w:t>
      </w:r>
      <w:proofErr w:type="gramEnd"/>
      <w:r w:rsidRPr="00613FD4">
        <w:rPr>
          <w:rFonts w:ascii="Times New Roman" w:hAnsi="Times New Roman"/>
          <w:color w:val="000000"/>
          <w:sz w:val="28"/>
          <w:lang w:val="ru-RU"/>
        </w:rPr>
        <w:t>.</w:t>
      </w:r>
      <w:bookmarkEnd w:id="81"/>
      <w:r w:rsidRPr="00613FD4">
        <w:rPr>
          <w:rFonts w:ascii="Times New Roman" w:hAnsi="Times New Roman"/>
          <w:color w:val="000000"/>
          <w:sz w:val="28"/>
          <w:lang w:val="ru-RU"/>
        </w:rPr>
        <w:t xml:space="preserve"> Роман «Герой нашего времени».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Н. В. Гоголь. </w:t>
      </w:r>
      <w:r w:rsidRPr="00613FD4">
        <w:rPr>
          <w:rFonts w:ascii="Times New Roman" w:hAnsi="Times New Roman"/>
          <w:color w:val="000000"/>
          <w:sz w:val="28"/>
          <w:lang w:val="ru-RU"/>
        </w:rPr>
        <w:t xml:space="preserve">Поэма «Мёртвые души».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Зарубежная литература.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Данте.</w:t>
      </w:r>
      <w:r w:rsidRPr="00613FD4">
        <w:rPr>
          <w:rFonts w:ascii="Times New Roman" w:hAnsi="Times New Roman"/>
          <w:color w:val="000000"/>
          <w:sz w:val="28"/>
          <w:lang w:val="ru-RU"/>
        </w:rPr>
        <w:t xml:space="preserve"> «Божественная комедия» </w:t>
      </w:r>
      <w:bookmarkStart w:id="82" w:name="131db750-5e26-42b5-b0b5-6f68058ef787"/>
      <w:r w:rsidRPr="00613FD4">
        <w:rPr>
          <w:rFonts w:ascii="Times New Roman" w:hAnsi="Times New Roman"/>
          <w:color w:val="000000"/>
          <w:sz w:val="28"/>
          <w:lang w:val="ru-RU"/>
        </w:rPr>
        <w:t>(не менее двух фрагментов по выбору).</w:t>
      </w:r>
      <w:bookmarkEnd w:id="82"/>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У. Шекспир.</w:t>
      </w:r>
      <w:r w:rsidRPr="00613FD4">
        <w:rPr>
          <w:rFonts w:ascii="Times New Roman" w:hAnsi="Times New Roman"/>
          <w:color w:val="000000"/>
          <w:sz w:val="28"/>
          <w:lang w:val="ru-RU"/>
        </w:rPr>
        <w:t xml:space="preserve"> Трагедия «Гамлет» </w:t>
      </w:r>
      <w:bookmarkStart w:id="83" w:name="50dcaf75-7eb3-4058-9b14-0313c9277b2d"/>
      <w:r w:rsidRPr="00613FD4">
        <w:rPr>
          <w:rFonts w:ascii="Times New Roman" w:hAnsi="Times New Roman"/>
          <w:color w:val="000000"/>
          <w:sz w:val="28"/>
          <w:lang w:val="ru-RU"/>
        </w:rPr>
        <w:t>(фрагменты по выбору).</w:t>
      </w:r>
      <w:bookmarkEnd w:id="83"/>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И.В. Гёте.</w:t>
      </w:r>
      <w:r w:rsidRPr="00613FD4">
        <w:rPr>
          <w:rFonts w:ascii="Times New Roman" w:hAnsi="Times New Roman"/>
          <w:color w:val="000000"/>
          <w:sz w:val="28"/>
          <w:lang w:val="ru-RU"/>
        </w:rPr>
        <w:t xml:space="preserve"> Трагедия «Фауст» </w:t>
      </w:r>
      <w:bookmarkStart w:id="84" w:name="0b3534b6-8dfe-4b28-9993-091faed66786"/>
      <w:r w:rsidRPr="00613FD4">
        <w:rPr>
          <w:rFonts w:ascii="Times New Roman" w:hAnsi="Times New Roman"/>
          <w:color w:val="000000"/>
          <w:sz w:val="28"/>
          <w:lang w:val="ru-RU"/>
        </w:rPr>
        <w:t>(не менее двух фрагментов по выбору).</w:t>
      </w:r>
      <w:bookmarkEnd w:id="84"/>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Дж. Г. Байрон. </w:t>
      </w:r>
      <w:r w:rsidRPr="00613FD4">
        <w:rPr>
          <w:rFonts w:ascii="Times New Roman" w:hAnsi="Times New Roman"/>
          <w:color w:val="000000"/>
          <w:sz w:val="28"/>
          <w:lang w:val="ru-RU"/>
        </w:rPr>
        <w:t xml:space="preserve">Стихотворения </w:t>
      </w:r>
      <w:bookmarkStart w:id="85" w:name="e19cbdea-f76d-4b99-b400-83b11ad6923d"/>
      <w:r w:rsidRPr="00613FD4">
        <w:rPr>
          <w:rFonts w:ascii="Times New Roman" w:hAnsi="Times New Roman"/>
          <w:color w:val="000000"/>
          <w:sz w:val="28"/>
          <w:lang w:val="ru-RU"/>
        </w:rPr>
        <w:t>(одно по выбору). Например, «Душа моя мрачна. Скорей, певец, скорей!..», «Прощание Наполеона» и другие.</w:t>
      </w:r>
      <w:bookmarkEnd w:id="85"/>
      <w:r w:rsidRPr="00613FD4">
        <w:rPr>
          <w:rFonts w:ascii="Times New Roman" w:hAnsi="Times New Roman"/>
          <w:color w:val="000000"/>
          <w:sz w:val="28"/>
          <w:lang w:val="ru-RU"/>
        </w:rPr>
        <w:t xml:space="preserve"> Поэма «Паломничество Чайльд-Гарольда» </w:t>
      </w:r>
      <w:bookmarkStart w:id="86" w:name="e2190f02-8aec-4529-8d6c-41c65b65ca2e"/>
      <w:r w:rsidRPr="00613FD4">
        <w:rPr>
          <w:rFonts w:ascii="Times New Roman" w:hAnsi="Times New Roman"/>
          <w:color w:val="000000"/>
          <w:sz w:val="28"/>
          <w:lang w:val="ru-RU"/>
        </w:rPr>
        <w:t>(не менее одного фрагмента по выбору).</w:t>
      </w:r>
      <w:bookmarkEnd w:id="86"/>
      <w:r w:rsidRPr="00613FD4">
        <w:rPr>
          <w:rFonts w:ascii="Times New Roman" w:hAnsi="Times New Roman"/>
          <w:color w:val="000000"/>
          <w:sz w:val="28"/>
          <w:lang w:val="ru-RU"/>
        </w:rPr>
        <w:t xml:space="preserve"> </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613FD4">
        <w:rPr>
          <w:rFonts w:ascii="Times New Roman" w:hAnsi="Times New Roman"/>
          <w:b/>
          <w:color w:val="000000"/>
          <w:sz w:val="28"/>
          <w:lang w:val="ru-RU"/>
        </w:rPr>
        <w:t xml:space="preserve"> в.</w:t>
      </w:r>
      <w:r w:rsidRPr="00613FD4">
        <w:rPr>
          <w:rFonts w:ascii="Times New Roman" w:hAnsi="Times New Roman"/>
          <w:color w:val="000000"/>
          <w:sz w:val="28"/>
          <w:lang w:val="ru-RU"/>
        </w:rPr>
        <w:t xml:space="preserve"> </w:t>
      </w:r>
      <w:bookmarkStart w:id="87" w:name="2ccf1dde-3592-470f-89fb-4ebac1d8e3cf"/>
      <w:r w:rsidRPr="00613FD4">
        <w:rPr>
          <w:rFonts w:ascii="Times New Roman" w:hAnsi="Times New Roman"/>
          <w:color w:val="000000"/>
          <w:sz w:val="28"/>
          <w:lang w:val="ru-RU"/>
        </w:rPr>
        <w:t>(одно произведение по выбору). Например, произведения Э.Т.А. Гофмана, В. Гюго, В. Скотта и другие.</w:t>
      </w:r>
      <w:bookmarkEnd w:id="87"/>
    </w:p>
    <w:p w:rsidR="007A4DBD" w:rsidRPr="00613FD4" w:rsidRDefault="007A4DBD">
      <w:pPr>
        <w:rPr>
          <w:lang w:val="ru-RU"/>
        </w:rPr>
        <w:sectPr w:rsidR="007A4DBD" w:rsidRPr="00613FD4">
          <w:pgSz w:w="11906" w:h="16383"/>
          <w:pgMar w:top="1134" w:right="850" w:bottom="1134" w:left="1701" w:header="720" w:footer="720" w:gutter="0"/>
          <w:cols w:space="720"/>
        </w:sectPr>
      </w:pPr>
      <w:bookmarkStart w:id="88" w:name="block-55768559"/>
    </w:p>
    <w:bookmarkEnd w:id="88"/>
    <w:p w:rsidR="007A4DBD" w:rsidRPr="00613FD4" w:rsidRDefault="00613FD4">
      <w:pPr>
        <w:spacing w:after="0" w:line="264" w:lineRule="auto"/>
        <w:ind w:left="120"/>
        <w:jc w:val="both"/>
        <w:rPr>
          <w:lang w:val="ru-RU"/>
        </w:rPr>
      </w:pPr>
      <w:r w:rsidRPr="00613FD4">
        <w:rPr>
          <w:rFonts w:ascii="Times New Roman" w:hAnsi="Times New Roman"/>
          <w:b/>
          <w:color w:val="000000"/>
          <w:sz w:val="28"/>
          <w:lang w:val="ru-RU"/>
        </w:rPr>
        <w:lastRenderedPageBreak/>
        <w:t>ПЛАНИРУЕМЫЕ ОБРАЗОВАТЕЛЬНЫЕ РЕЗУЛЬТАТЫ</w:t>
      </w:r>
    </w:p>
    <w:p w:rsidR="007A4DBD" w:rsidRPr="00613FD4" w:rsidRDefault="007A4DBD">
      <w:pPr>
        <w:spacing w:after="0" w:line="264" w:lineRule="auto"/>
        <w:ind w:left="120"/>
        <w:jc w:val="both"/>
        <w:rPr>
          <w:lang w:val="ru-RU"/>
        </w:rPr>
      </w:pP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 xml:space="preserve">Изучение литературы в основной школе направлено на достижение </w:t>
      </w:r>
      <w:proofErr w:type="gramStart"/>
      <w:r w:rsidRPr="00613FD4">
        <w:rPr>
          <w:rFonts w:ascii="Times New Roman" w:hAnsi="Times New Roman"/>
          <w:color w:val="000000"/>
          <w:sz w:val="28"/>
          <w:lang w:val="ru-RU"/>
        </w:rPr>
        <w:t>обучающимися</w:t>
      </w:r>
      <w:proofErr w:type="gramEnd"/>
      <w:r w:rsidRPr="00613FD4">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w:t>
      </w:r>
    </w:p>
    <w:p w:rsidR="007A4DBD" w:rsidRPr="00613FD4" w:rsidRDefault="007A4DBD">
      <w:pPr>
        <w:spacing w:after="0" w:line="264" w:lineRule="auto"/>
        <w:ind w:left="120"/>
        <w:jc w:val="both"/>
        <w:rPr>
          <w:lang w:val="ru-RU"/>
        </w:rPr>
      </w:pPr>
    </w:p>
    <w:p w:rsidR="007A4DBD" w:rsidRPr="00613FD4" w:rsidRDefault="00613FD4">
      <w:pPr>
        <w:spacing w:after="0" w:line="264" w:lineRule="auto"/>
        <w:ind w:left="120"/>
        <w:jc w:val="both"/>
        <w:rPr>
          <w:lang w:val="ru-RU"/>
        </w:rPr>
      </w:pPr>
      <w:r w:rsidRPr="00613FD4">
        <w:rPr>
          <w:rFonts w:ascii="Times New Roman" w:hAnsi="Times New Roman"/>
          <w:b/>
          <w:color w:val="000000"/>
          <w:sz w:val="28"/>
          <w:lang w:val="ru-RU"/>
        </w:rPr>
        <w:t>ЛИЧНОСТНЫЕ РЕЗУЛЬТАТЫ</w:t>
      </w:r>
    </w:p>
    <w:p w:rsidR="007A4DBD" w:rsidRPr="00613FD4" w:rsidRDefault="007A4DBD">
      <w:pPr>
        <w:spacing w:after="0" w:line="264" w:lineRule="auto"/>
        <w:ind w:left="120"/>
        <w:jc w:val="both"/>
        <w:rPr>
          <w:lang w:val="ru-RU"/>
        </w:rPr>
      </w:pP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7A4DBD" w:rsidRPr="00613FD4" w:rsidRDefault="007A4DBD">
      <w:pPr>
        <w:spacing w:after="0" w:line="264" w:lineRule="auto"/>
        <w:ind w:left="120"/>
        <w:jc w:val="both"/>
        <w:rPr>
          <w:lang w:val="ru-RU"/>
        </w:rPr>
      </w:pPr>
    </w:p>
    <w:p w:rsidR="007A4DBD" w:rsidRDefault="00613FD4">
      <w:pPr>
        <w:spacing w:after="0" w:line="264" w:lineRule="auto"/>
        <w:ind w:left="120"/>
        <w:jc w:val="both"/>
      </w:pPr>
      <w:r>
        <w:rPr>
          <w:rFonts w:ascii="Times New Roman" w:hAnsi="Times New Roman"/>
          <w:b/>
          <w:color w:val="000000"/>
          <w:sz w:val="28"/>
        </w:rPr>
        <w:t>Гражданского воспитания:</w:t>
      </w:r>
    </w:p>
    <w:p w:rsidR="007A4DBD" w:rsidRPr="00613FD4" w:rsidRDefault="00613FD4">
      <w:pPr>
        <w:numPr>
          <w:ilvl w:val="0"/>
          <w:numId w:val="1"/>
        </w:numPr>
        <w:spacing w:after="0" w:line="264" w:lineRule="auto"/>
        <w:jc w:val="both"/>
        <w:rPr>
          <w:lang w:val="ru-RU"/>
        </w:rPr>
      </w:pPr>
      <w:r w:rsidRPr="00613FD4">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7A4DBD" w:rsidRPr="00613FD4" w:rsidRDefault="00613FD4">
      <w:pPr>
        <w:numPr>
          <w:ilvl w:val="0"/>
          <w:numId w:val="1"/>
        </w:numPr>
        <w:spacing w:after="0" w:line="264" w:lineRule="auto"/>
        <w:jc w:val="both"/>
        <w:rPr>
          <w:lang w:val="ru-RU"/>
        </w:rPr>
      </w:pPr>
      <w:r w:rsidRPr="00613FD4">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7A4DBD" w:rsidRPr="00613FD4" w:rsidRDefault="00613FD4">
      <w:pPr>
        <w:numPr>
          <w:ilvl w:val="0"/>
          <w:numId w:val="1"/>
        </w:numPr>
        <w:spacing w:after="0" w:line="264" w:lineRule="auto"/>
        <w:jc w:val="both"/>
        <w:rPr>
          <w:lang w:val="ru-RU"/>
        </w:rPr>
      </w:pPr>
      <w:r w:rsidRPr="00613FD4">
        <w:rPr>
          <w:rFonts w:ascii="Times New Roman" w:hAnsi="Times New Roman"/>
          <w:color w:val="000000"/>
          <w:sz w:val="28"/>
          <w:lang w:val="ru-RU"/>
        </w:rPr>
        <w:t>неприятие любых форм экстремизма, дискриминации;</w:t>
      </w:r>
    </w:p>
    <w:p w:rsidR="007A4DBD" w:rsidRPr="00613FD4" w:rsidRDefault="00613FD4">
      <w:pPr>
        <w:numPr>
          <w:ilvl w:val="0"/>
          <w:numId w:val="1"/>
        </w:numPr>
        <w:spacing w:after="0" w:line="264" w:lineRule="auto"/>
        <w:jc w:val="both"/>
        <w:rPr>
          <w:lang w:val="ru-RU"/>
        </w:rPr>
      </w:pPr>
      <w:r w:rsidRPr="00613FD4">
        <w:rPr>
          <w:rFonts w:ascii="Times New Roman" w:hAnsi="Times New Roman"/>
          <w:color w:val="000000"/>
          <w:sz w:val="28"/>
          <w:lang w:val="ru-RU"/>
        </w:rPr>
        <w:t>понимание роли различных социальных институтов в жизни человека;</w:t>
      </w:r>
    </w:p>
    <w:p w:rsidR="007A4DBD" w:rsidRPr="00613FD4" w:rsidRDefault="00613FD4">
      <w:pPr>
        <w:numPr>
          <w:ilvl w:val="0"/>
          <w:numId w:val="1"/>
        </w:numPr>
        <w:spacing w:after="0" w:line="264" w:lineRule="auto"/>
        <w:jc w:val="both"/>
        <w:rPr>
          <w:lang w:val="ru-RU"/>
        </w:rPr>
      </w:pPr>
      <w:r w:rsidRPr="00613FD4">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7A4DBD" w:rsidRPr="00613FD4" w:rsidRDefault="00613FD4">
      <w:pPr>
        <w:numPr>
          <w:ilvl w:val="0"/>
          <w:numId w:val="1"/>
        </w:numPr>
        <w:spacing w:after="0" w:line="264" w:lineRule="auto"/>
        <w:jc w:val="both"/>
        <w:rPr>
          <w:lang w:val="ru-RU"/>
        </w:rPr>
      </w:pPr>
      <w:r w:rsidRPr="00613FD4">
        <w:rPr>
          <w:rFonts w:ascii="Times New Roman" w:hAnsi="Times New Roman"/>
          <w:color w:val="000000"/>
          <w:sz w:val="28"/>
          <w:lang w:val="ru-RU"/>
        </w:rPr>
        <w:t>представление о способах противодействия коррупции;</w:t>
      </w:r>
    </w:p>
    <w:p w:rsidR="007A4DBD" w:rsidRPr="00613FD4" w:rsidRDefault="00613FD4">
      <w:pPr>
        <w:numPr>
          <w:ilvl w:val="0"/>
          <w:numId w:val="1"/>
        </w:numPr>
        <w:spacing w:after="0" w:line="264" w:lineRule="auto"/>
        <w:jc w:val="both"/>
        <w:rPr>
          <w:lang w:val="ru-RU"/>
        </w:rPr>
      </w:pPr>
      <w:r w:rsidRPr="00613FD4">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7A4DBD" w:rsidRPr="00613FD4" w:rsidRDefault="00613FD4">
      <w:pPr>
        <w:numPr>
          <w:ilvl w:val="0"/>
          <w:numId w:val="1"/>
        </w:numPr>
        <w:spacing w:after="0" w:line="264" w:lineRule="auto"/>
        <w:jc w:val="both"/>
        <w:rPr>
          <w:lang w:val="ru-RU"/>
        </w:rPr>
      </w:pPr>
      <w:r w:rsidRPr="00613FD4">
        <w:rPr>
          <w:rFonts w:ascii="Times New Roman" w:hAnsi="Times New Roman"/>
          <w:color w:val="000000"/>
          <w:sz w:val="28"/>
          <w:lang w:val="ru-RU"/>
        </w:rPr>
        <w:lastRenderedPageBreak/>
        <w:t>активное участие в школьном самоуправлении;</w:t>
      </w:r>
    </w:p>
    <w:p w:rsidR="007A4DBD" w:rsidRPr="00613FD4" w:rsidRDefault="00613FD4">
      <w:pPr>
        <w:numPr>
          <w:ilvl w:val="0"/>
          <w:numId w:val="1"/>
        </w:numPr>
        <w:spacing w:after="0" w:line="264" w:lineRule="auto"/>
        <w:jc w:val="both"/>
        <w:rPr>
          <w:lang w:val="ru-RU"/>
        </w:rPr>
      </w:pPr>
      <w:r w:rsidRPr="00613FD4">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7A4DBD" w:rsidRPr="00613FD4" w:rsidRDefault="007A4DBD">
      <w:pPr>
        <w:spacing w:after="0" w:line="264" w:lineRule="auto"/>
        <w:ind w:left="120"/>
        <w:jc w:val="both"/>
        <w:rPr>
          <w:lang w:val="ru-RU"/>
        </w:rPr>
      </w:pPr>
    </w:p>
    <w:p w:rsidR="007A4DBD" w:rsidRDefault="00613FD4">
      <w:pPr>
        <w:spacing w:after="0" w:line="264" w:lineRule="auto"/>
        <w:ind w:left="120"/>
        <w:jc w:val="both"/>
      </w:pPr>
      <w:r>
        <w:rPr>
          <w:rFonts w:ascii="Times New Roman" w:hAnsi="Times New Roman"/>
          <w:b/>
          <w:color w:val="000000"/>
          <w:sz w:val="28"/>
        </w:rPr>
        <w:t>Патриотического воспитания:</w:t>
      </w:r>
    </w:p>
    <w:p w:rsidR="007A4DBD" w:rsidRPr="00613FD4" w:rsidRDefault="00613FD4">
      <w:pPr>
        <w:numPr>
          <w:ilvl w:val="0"/>
          <w:numId w:val="2"/>
        </w:numPr>
        <w:spacing w:after="0" w:line="264" w:lineRule="auto"/>
        <w:jc w:val="both"/>
        <w:rPr>
          <w:lang w:val="ru-RU"/>
        </w:rPr>
      </w:pPr>
      <w:r w:rsidRPr="00613FD4">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7A4DBD" w:rsidRPr="00613FD4" w:rsidRDefault="00613FD4">
      <w:pPr>
        <w:numPr>
          <w:ilvl w:val="0"/>
          <w:numId w:val="2"/>
        </w:numPr>
        <w:spacing w:after="0" w:line="264" w:lineRule="auto"/>
        <w:jc w:val="both"/>
        <w:rPr>
          <w:lang w:val="ru-RU"/>
        </w:rPr>
      </w:pPr>
      <w:r w:rsidRPr="00613FD4">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7A4DBD" w:rsidRPr="00613FD4" w:rsidRDefault="00613FD4">
      <w:pPr>
        <w:numPr>
          <w:ilvl w:val="0"/>
          <w:numId w:val="2"/>
        </w:numPr>
        <w:spacing w:after="0" w:line="264" w:lineRule="auto"/>
        <w:jc w:val="both"/>
        <w:rPr>
          <w:lang w:val="ru-RU"/>
        </w:rPr>
      </w:pPr>
      <w:r w:rsidRPr="00613FD4">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7A4DBD" w:rsidRPr="00613FD4" w:rsidRDefault="007A4DBD">
      <w:pPr>
        <w:spacing w:after="0" w:line="264" w:lineRule="auto"/>
        <w:ind w:left="120"/>
        <w:jc w:val="both"/>
        <w:rPr>
          <w:lang w:val="ru-RU"/>
        </w:rPr>
      </w:pPr>
    </w:p>
    <w:p w:rsidR="007A4DBD" w:rsidRDefault="00613FD4">
      <w:pPr>
        <w:spacing w:after="0" w:line="264" w:lineRule="auto"/>
        <w:ind w:left="120"/>
        <w:jc w:val="both"/>
      </w:pPr>
      <w:r>
        <w:rPr>
          <w:rFonts w:ascii="Times New Roman" w:hAnsi="Times New Roman"/>
          <w:b/>
          <w:color w:val="000000"/>
          <w:sz w:val="28"/>
        </w:rPr>
        <w:t>Духовно-нравственного воспитания:</w:t>
      </w:r>
    </w:p>
    <w:p w:rsidR="007A4DBD" w:rsidRPr="00613FD4" w:rsidRDefault="00613FD4">
      <w:pPr>
        <w:numPr>
          <w:ilvl w:val="0"/>
          <w:numId w:val="3"/>
        </w:numPr>
        <w:spacing w:after="0" w:line="264" w:lineRule="auto"/>
        <w:jc w:val="both"/>
        <w:rPr>
          <w:lang w:val="ru-RU"/>
        </w:rPr>
      </w:pPr>
      <w:r w:rsidRPr="00613FD4">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7A4DBD" w:rsidRPr="00613FD4" w:rsidRDefault="00613FD4">
      <w:pPr>
        <w:numPr>
          <w:ilvl w:val="0"/>
          <w:numId w:val="3"/>
        </w:numPr>
        <w:spacing w:after="0" w:line="264" w:lineRule="auto"/>
        <w:jc w:val="both"/>
        <w:rPr>
          <w:lang w:val="ru-RU"/>
        </w:rPr>
      </w:pPr>
      <w:r w:rsidRPr="00613FD4">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7A4DBD" w:rsidRPr="00613FD4" w:rsidRDefault="00613FD4">
      <w:pPr>
        <w:numPr>
          <w:ilvl w:val="0"/>
          <w:numId w:val="3"/>
        </w:numPr>
        <w:spacing w:after="0" w:line="264" w:lineRule="auto"/>
        <w:jc w:val="both"/>
        <w:rPr>
          <w:lang w:val="ru-RU"/>
        </w:rPr>
      </w:pPr>
      <w:r w:rsidRPr="00613FD4">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7A4DBD" w:rsidRPr="00613FD4" w:rsidRDefault="007A4DBD">
      <w:pPr>
        <w:spacing w:after="0" w:line="264" w:lineRule="auto"/>
        <w:ind w:left="120"/>
        <w:jc w:val="both"/>
        <w:rPr>
          <w:lang w:val="ru-RU"/>
        </w:rPr>
      </w:pPr>
    </w:p>
    <w:p w:rsidR="007A4DBD" w:rsidRDefault="00613FD4">
      <w:pPr>
        <w:spacing w:after="0" w:line="264" w:lineRule="auto"/>
        <w:ind w:left="120"/>
        <w:jc w:val="both"/>
      </w:pPr>
      <w:r>
        <w:rPr>
          <w:rFonts w:ascii="Times New Roman" w:hAnsi="Times New Roman"/>
          <w:b/>
          <w:color w:val="000000"/>
          <w:sz w:val="28"/>
        </w:rPr>
        <w:t>Эстетического воспитания:</w:t>
      </w:r>
    </w:p>
    <w:p w:rsidR="007A4DBD" w:rsidRPr="00613FD4" w:rsidRDefault="00613FD4">
      <w:pPr>
        <w:numPr>
          <w:ilvl w:val="0"/>
          <w:numId w:val="4"/>
        </w:numPr>
        <w:spacing w:after="0" w:line="264" w:lineRule="auto"/>
        <w:jc w:val="both"/>
        <w:rPr>
          <w:lang w:val="ru-RU"/>
        </w:rPr>
      </w:pPr>
      <w:r w:rsidRPr="00613FD4">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7A4DBD" w:rsidRPr="00613FD4" w:rsidRDefault="00613FD4">
      <w:pPr>
        <w:numPr>
          <w:ilvl w:val="0"/>
          <w:numId w:val="4"/>
        </w:numPr>
        <w:spacing w:after="0" w:line="264" w:lineRule="auto"/>
        <w:jc w:val="both"/>
        <w:rPr>
          <w:lang w:val="ru-RU"/>
        </w:rPr>
      </w:pPr>
      <w:r w:rsidRPr="00613FD4">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7A4DBD" w:rsidRPr="00613FD4" w:rsidRDefault="00613FD4">
      <w:pPr>
        <w:numPr>
          <w:ilvl w:val="0"/>
          <w:numId w:val="4"/>
        </w:numPr>
        <w:spacing w:after="0" w:line="264" w:lineRule="auto"/>
        <w:jc w:val="both"/>
        <w:rPr>
          <w:lang w:val="ru-RU"/>
        </w:rPr>
      </w:pPr>
      <w:r w:rsidRPr="00613FD4">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7A4DBD" w:rsidRPr="00613FD4" w:rsidRDefault="00613FD4">
      <w:pPr>
        <w:numPr>
          <w:ilvl w:val="0"/>
          <w:numId w:val="4"/>
        </w:numPr>
        <w:spacing w:after="0" w:line="264" w:lineRule="auto"/>
        <w:jc w:val="both"/>
        <w:rPr>
          <w:lang w:val="ru-RU"/>
        </w:rPr>
      </w:pPr>
      <w:r w:rsidRPr="00613FD4">
        <w:rPr>
          <w:rFonts w:ascii="Times New Roman" w:hAnsi="Times New Roman"/>
          <w:color w:val="000000"/>
          <w:sz w:val="28"/>
          <w:lang w:val="ru-RU"/>
        </w:rPr>
        <w:t>стремление к самовыражению в разных видах искусства.</w:t>
      </w:r>
    </w:p>
    <w:p w:rsidR="007A4DBD" w:rsidRPr="00613FD4" w:rsidRDefault="007A4DBD">
      <w:pPr>
        <w:spacing w:after="0" w:line="264" w:lineRule="auto"/>
        <w:ind w:left="120"/>
        <w:jc w:val="both"/>
        <w:rPr>
          <w:lang w:val="ru-RU"/>
        </w:rPr>
      </w:pPr>
    </w:p>
    <w:p w:rsidR="007A4DBD" w:rsidRPr="00613FD4" w:rsidRDefault="00613FD4">
      <w:pPr>
        <w:spacing w:after="0" w:line="264" w:lineRule="auto"/>
        <w:ind w:left="120"/>
        <w:jc w:val="both"/>
        <w:rPr>
          <w:lang w:val="ru-RU"/>
        </w:rPr>
      </w:pPr>
      <w:r w:rsidRPr="00613FD4">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7A4DBD" w:rsidRPr="00613FD4" w:rsidRDefault="00613FD4">
      <w:pPr>
        <w:numPr>
          <w:ilvl w:val="0"/>
          <w:numId w:val="5"/>
        </w:numPr>
        <w:spacing w:after="0" w:line="264" w:lineRule="auto"/>
        <w:jc w:val="both"/>
        <w:rPr>
          <w:lang w:val="ru-RU"/>
        </w:rPr>
      </w:pPr>
      <w:r w:rsidRPr="00613FD4">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7A4DBD" w:rsidRPr="00613FD4" w:rsidRDefault="00613FD4">
      <w:pPr>
        <w:numPr>
          <w:ilvl w:val="0"/>
          <w:numId w:val="5"/>
        </w:numPr>
        <w:spacing w:after="0" w:line="264" w:lineRule="auto"/>
        <w:jc w:val="both"/>
        <w:rPr>
          <w:lang w:val="ru-RU"/>
        </w:rPr>
      </w:pPr>
      <w:r w:rsidRPr="00613FD4">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7A4DBD" w:rsidRPr="00613FD4" w:rsidRDefault="00613FD4">
      <w:pPr>
        <w:numPr>
          <w:ilvl w:val="0"/>
          <w:numId w:val="5"/>
        </w:numPr>
        <w:spacing w:after="0" w:line="264" w:lineRule="auto"/>
        <w:jc w:val="both"/>
        <w:rPr>
          <w:lang w:val="ru-RU"/>
        </w:rPr>
      </w:pPr>
      <w:r w:rsidRPr="00613FD4">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613FD4">
        <w:rPr>
          <w:rFonts w:ascii="Times New Roman" w:hAnsi="Times New Roman"/>
          <w:color w:val="000000"/>
          <w:sz w:val="28"/>
          <w:lang w:val="ru-RU"/>
        </w:rPr>
        <w:t>интернет-среде</w:t>
      </w:r>
      <w:proofErr w:type="gramEnd"/>
      <w:r w:rsidRPr="00613FD4">
        <w:rPr>
          <w:rFonts w:ascii="Times New Roman" w:hAnsi="Times New Roman"/>
          <w:color w:val="000000"/>
          <w:sz w:val="28"/>
          <w:lang w:val="ru-RU"/>
        </w:rPr>
        <w:t xml:space="preserve"> в процессе школьного литературного образования; </w:t>
      </w:r>
    </w:p>
    <w:p w:rsidR="007A4DBD" w:rsidRPr="00613FD4" w:rsidRDefault="00613FD4">
      <w:pPr>
        <w:numPr>
          <w:ilvl w:val="0"/>
          <w:numId w:val="5"/>
        </w:numPr>
        <w:spacing w:after="0" w:line="264" w:lineRule="auto"/>
        <w:jc w:val="both"/>
        <w:rPr>
          <w:lang w:val="ru-RU"/>
        </w:rPr>
      </w:pPr>
      <w:r w:rsidRPr="00613FD4">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A4DBD" w:rsidRPr="00613FD4" w:rsidRDefault="00613FD4">
      <w:pPr>
        <w:numPr>
          <w:ilvl w:val="0"/>
          <w:numId w:val="5"/>
        </w:numPr>
        <w:spacing w:after="0" w:line="264" w:lineRule="auto"/>
        <w:jc w:val="both"/>
        <w:rPr>
          <w:lang w:val="ru-RU"/>
        </w:rPr>
      </w:pPr>
      <w:r w:rsidRPr="00613FD4">
        <w:rPr>
          <w:rFonts w:ascii="Times New Roman" w:hAnsi="Times New Roman"/>
          <w:color w:val="000000"/>
          <w:sz w:val="28"/>
          <w:lang w:val="ru-RU"/>
        </w:rPr>
        <w:t>умение принимать себя и других, не осуждая;</w:t>
      </w:r>
    </w:p>
    <w:p w:rsidR="007A4DBD" w:rsidRPr="00613FD4" w:rsidRDefault="00613FD4">
      <w:pPr>
        <w:numPr>
          <w:ilvl w:val="0"/>
          <w:numId w:val="5"/>
        </w:numPr>
        <w:spacing w:after="0" w:line="264" w:lineRule="auto"/>
        <w:jc w:val="both"/>
        <w:rPr>
          <w:lang w:val="ru-RU"/>
        </w:rPr>
      </w:pPr>
      <w:r w:rsidRPr="00613FD4">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7A4DBD" w:rsidRPr="00613FD4" w:rsidRDefault="00613FD4">
      <w:pPr>
        <w:numPr>
          <w:ilvl w:val="0"/>
          <w:numId w:val="5"/>
        </w:numPr>
        <w:spacing w:after="0" w:line="264" w:lineRule="auto"/>
        <w:jc w:val="both"/>
        <w:rPr>
          <w:lang w:val="ru-RU"/>
        </w:rPr>
      </w:pPr>
      <w:r w:rsidRPr="00613FD4">
        <w:rPr>
          <w:rFonts w:ascii="Times New Roman" w:hAnsi="Times New Roman"/>
          <w:color w:val="000000"/>
          <w:sz w:val="28"/>
          <w:lang w:val="ru-RU"/>
        </w:rPr>
        <w:t>уметь управлять собственным эмоциональным состоянием;</w:t>
      </w:r>
    </w:p>
    <w:p w:rsidR="007A4DBD" w:rsidRPr="00613FD4" w:rsidRDefault="00613FD4">
      <w:pPr>
        <w:numPr>
          <w:ilvl w:val="0"/>
          <w:numId w:val="5"/>
        </w:numPr>
        <w:spacing w:after="0" w:line="264" w:lineRule="auto"/>
        <w:jc w:val="both"/>
        <w:rPr>
          <w:lang w:val="ru-RU"/>
        </w:rPr>
      </w:pPr>
      <w:r w:rsidRPr="00613FD4">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7A4DBD" w:rsidRPr="00613FD4" w:rsidRDefault="007A4DBD">
      <w:pPr>
        <w:spacing w:after="0" w:line="264" w:lineRule="auto"/>
        <w:ind w:left="120"/>
        <w:jc w:val="both"/>
        <w:rPr>
          <w:lang w:val="ru-RU"/>
        </w:rPr>
      </w:pPr>
    </w:p>
    <w:p w:rsidR="007A4DBD" w:rsidRDefault="00613FD4">
      <w:pPr>
        <w:spacing w:after="0" w:line="264" w:lineRule="auto"/>
        <w:ind w:left="120"/>
        <w:jc w:val="both"/>
      </w:pPr>
      <w:r>
        <w:rPr>
          <w:rFonts w:ascii="Times New Roman" w:hAnsi="Times New Roman"/>
          <w:b/>
          <w:color w:val="000000"/>
          <w:sz w:val="28"/>
        </w:rPr>
        <w:t>Трудового воспитания:</w:t>
      </w:r>
    </w:p>
    <w:p w:rsidR="007A4DBD" w:rsidRPr="00613FD4" w:rsidRDefault="00613FD4">
      <w:pPr>
        <w:numPr>
          <w:ilvl w:val="0"/>
          <w:numId w:val="6"/>
        </w:numPr>
        <w:spacing w:after="0" w:line="264" w:lineRule="auto"/>
        <w:jc w:val="both"/>
        <w:rPr>
          <w:lang w:val="ru-RU"/>
        </w:rPr>
      </w:pPr>
      <w:r w:rsidRPr="00613FD4">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7A4DBD" w:rsidRPr="00613FD4" w:rsidRDefault="00613FD4">
      <w:pPr>
        <w:numPr>
          <w:ilvl w:val="0"/>
          <w:numId w:val="6"/>
        </w:numPr>
        <w:spacing w:after="0" w:line="264" w:lineRule="auto"/>
        <w:jc w:val="both"/>
        <w:rPr>
          <w:lang w:val="ru-RU"/>
        </w:rPr>
      </w:pPr>
      <w:r w:rsidRPr="00613FD4">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7A4DBD" w:rsidRPr="00613FD4" w:rsidRDefault="00613FD4">
      <w:pPr>
        <w:numPr>
          <w:ilvl w:val="0"/>
          <w:numId w:val="6"/>
        </w:numPr>
        <w:spacing w:after="0" w:line="264" w:lineRule="auto"/>
        <w:jc w:val="both"/>
        <w:rPr>
          <w:lang w:val="ru-RU"/>
        </w:rPr>
      </w:pPr>
      <w:r w:rsidRPr="00613FD4">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7A4DBD" w:rsidRPr="00613FD4" w:rsidRDefault="00613FD4">
      <w:pPr>
        <w:numPr>
          <w:ilvl w:val="0"/>
          <w:numId w:val="6"/>
        </w:numPr>
        <w:spacing w:after="0" w:line="264" w:lineRule="auto"/>
        <w:jc w:val="both"/>
        <w:rPr>
          <w:lang w:val="ru-RU"/>
        </w:rPr>
      </w:pPr>
      <w:r w:rsidRPr="00613FD4">
        <w:rPr>
          <w:rFonts w:ascii="Times New Roman" w:hAnsi="Times New Roman"/>
          <w:color w:val="000000"/>
          <w:sz w:val="28"/>
          <w:lang w:val="ru-RU"/>
        </w:rPr>
        <w:t xml:space="preserve">готовность адаптироваться в профессиональной среде; </w:t>
      </w:r>
    </w:p>
    <w:p w:rsidR="007A4DBD" w:rsidRPr="00613FD4" w:rsidRDefault="00613FD4">
      <w:pPr>
        <w:numPr>
          <w:ilvl w:val="0"/>
          <w:numId w:val="6"/>
        </w:numPr>
        <w:spacing w:after="0" w:line="264" w:lineRule="auto"/>
        <w:jc w:val="both"/>
        <w:rPr>
          <w:lang w:val="ru-RU"/>
        </w:rPr>
      </w:pPr>
      <w:r w:rsidRPr="00613FD4">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7A4DBD" w:rsidRPr="00613FD4" w:rsidRDefault="00613FD4">
      <w:pPr>
        <w:numPr>
          <w:ilvl w:val="0"/>
          <w:numId w:val="6"/>
        </w:numPr>
        <w:spacing w:after="0" w:line="264" w:lineRule="auto"/>
        <w:jc w:val="both"/>
        <w:rPr>
          <w:lang w:val="ru-RU"/>
        </w:rPr>
      </w:pPr>
      <w:r w:rsidRPr="00613FD4">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7A4DBD" w:rsidRPr="00613FD4" w:rsidRDefault="007A4DBD">
      <w:pPr>
        <w:spacing w:after="0" w:line="264" w:lineRule="auto"/>
        <w:ind w:left="120"/>
        <w:jc w:val="both"/>
        <w:rPr>
          <w:lang w:val="ru-RU"/>
        </w:rPr>
      </w:pPr>
    </w:p>
    <w:p w:rsidR="007A4DBD" w:rsidRDefault="00613FD4">
      <w:pPr>
        <w:spacing w:after="0" w:line="264" w:lineRule="auto"/>
        <w:ind w:left="120"/>
        <w:jc w:val="both"/>
      </w:pPr>
      <w:r>
        <w:rPr>
          <w:rFonts w:ascii="Times New Roman" w:hAnsi="Times New Roman"/>
          <w:b/>
          <w:color w:val="000000"/>
          <w:sz w:val="28"/>
        </w:rPr>
        <w:t>Экологического воспитания:</w:t>
      </w:r>
    </w:p>
    <w:p w:rsidR="007A4DBD" w:rsidRPr="00613FD4" w:rsidRDefault="00613FD4">
      <w:pPr>
        <w:numPr>
          <w:ilvl w:val="0"/>
          <w:numId w:val="7"/>
        </w:numPr>
        <w:spacing w:after="0" w:line="264" w:lineRule="auto"/>
        <w:jc w:val="both"/>
        <w:rPr>
          <w:lang w:val="ru-RU"/>
        </w:rPr>
      </w:pPr>
      <w:r w:rsidRPr="00613FD4">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7A4DBD" w:rsidRPr="00613FD4" w:rsidRDefault="00613FD4">
      <w:pPr>
        <w:numPr>
          <w:ilvl w:val="0"/>
          <w:numId w:val="7"/>
        </w:numPr>
        <w:spacing w:after="0" w:line="264" w:lineRule="auto"/>
        <w:jc w:val="both"/>
        <w:rPr>
          <w:lang w:val="ru-RU"/>
        </w:rPr>
      </w:pPr>
      <w:r w:rsidRPr="00613FD4">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7A4DBD" w:rsidRPr="00613FD4" w:rsidRDefault="00613FD4">
      <w:pPr>
        <w:numPr>
          <w:ilvl w:val="0"/>
          <w:numId w:val="7"/>
        </w:numPr>
        <w:spacing w:after="0" w:line="264" w:lineRule="auto"/>
        <w:jc w:val="both"/>
        <w:rPr>
          <w:lang w:val="ru-RU"/>
        </w:rPr>
      </w:pPr>
      <w:r w:rsidRPr="00613FD4">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7A4DBD" w:rsidRPr="00613FD4" w:rsidRDefault="00613FD4">
      <w:pPr>
        <w:numPr>
          <w:ilvl w:val="0"/>
          <w:numId w:val="7"/>
        </w:numPr>
        <w:spacing w:after="0" w:line="264" w:lineRule="auto"/>
        <w:jc w:val="both"/>
        <w:rPr>
          <w:lang w:val="ru-RU"/>
        </w:rPr>
      </w:pPr>
      <w:r w:rsidRPr="00613FD4">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7A4DBD" w:rsidRPr="00613FD4" w:rsidRDefault="00613FD4">
      <w:pPr>
        <w:numPr>
          <w:ilvl w:val="0"/>
          <w:numId w:val="7"/>
        </w:numPr>
        <w:spacing w:after="0" w:line="264" w:lineRule="auto"/>
        <w:jc w:val="both"/>
        <w:rPr>
          <w:lang w:val="ru-RU"/>
        </w:rPr>
      </w:pPr>
      <w:r w:rsidRPr="00613FD4">
        <w:rPr>
          <w:rFonts w:ascii="Times New Roman" w:hAnsi="Times New Roman"/>
          <w:color w:val="000000"/>
          <w:sz w:val="28"/>
          <w:lang w:val="ru-RU"/>
        </w:rPr>
        <w:t>готовность к участию в практической деятельности экологической направленности.</w:t>
      </w:r>
    </w:p>
    <w:p w:rsidR="007A4DBD" w:rsidRPr="00613FD4" w:rsidRDefault="007A4DBD">
      <w:pPr>
        <w:spacing w:after="0" w:line="264" w:lineRule="auto"/>
        <w:ind w:left="120"/>
        <w:jc w:val="both"/>
        <w:rPr>
          <w:lang w:val="ru-RU"/>
        </w:rPr>
      </w:pPr>
    </w:p>
    <w:p w:rsidR="007A4DBD" w:rsidRDefault="00613FD4">
      <w:pPr>
        <w:spacing w:after="0" w:line="264" w:lineRule="auto"/>
        <w:ind w:left="120"/>
        <w:jc w:val="both"/>
      </w:pPr>
      <w:r>
        <w:rPr>
          <w:rFonts w:ascii="Times New Roman" w:hAnsi="Times New Roman"/>
          <w:b/>
          <w:color w:val="000000"/>
          <w:sz w:val="28"/>
        </w:rPr>
        <w:t>Ценности научного познания:</w:t>
      </w:r>
    </w:p>
    <w:p w:rsidR="007A4DBD" w:rsidRPr="00613FD4" w:rsidRDefault="00613FD4">
      <w:pPr>
        <w:numPr>
          <w:ilvl w:val="0"/>
          <w:numId w:val="8"/>
        </w:numPr>
        <w:spacing w:after="0" w:line="264" w:lineRule="auto"/>
        <w:jc w:val="both"/>
        <w:rPr>
          <w:lang w:val="ru-RU"/>
        </w:rPr>
      </w:pPr>
      <w:r w:rsidRPr="00613FD4">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7A4DBD" w:rsidRPr="00613FD4" w:rsidRDefault="00613FD4">
      <w:pPr>
        <w:numPr>
          <w:ilvl w:val="0"/>
          <w:numId w:val="8"/>
        </w:numPr>
        <w:spacing w:after="0" w:line="264" w:lineRule="auto"/>
        <w:jc w:val="both"/>
        <w:rPr>
          <w:lang w:val="ru-RU"/>
        </w:rPr>
      </w:pPr>
      <w:r w:rsidRPr="00613FD4">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7A4DBD" w:rsidRPr="00613FD4" w:rsidRDefault="00613FD4">
      <w:pPr>
        <w:numPr>
          <w:ilvl w:val="0"/>
          <w:numId w:val="8"/>
        </w:numPr>
        <w:spacing w:after="0" w:line="264" w:lineRule="auto"/>
        <w:jc w:val="both"/>
        <w:rPr>
          <w:lang w:val="ru-RU"/>
        </w:rPr>
      </w:pPr>
      <w:r w:rsidRPr="00613FD4">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7A4DBD" w:rsidRPr="00613FD4" w:rsidRDefault="00613FD4">
      <w:pPr>
        <w:numPr>
          <w:ilvl w:val="0"/>
          <w:numId w:val="8"/>
        </w:numPr>
        <w:spacing w:after="0" w:line="264" w:lineRule="auto"/>
        <w:jc w:val="both"/>
        <w:rPr>
          <w:lang w:val="ru-RU"/>
        </w:rPr>
      </w:pPr>
      <w:r w:rsidRPr="00613FD4">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A4DBD" w:rsidRPr="00613FD4" w:rsidRDefault="007A4DBD">
      <w:pPr>
        <w:spacing w:after="0" w:line="264" w:lineRule="auto"/>
        <w:ind w:left="120"/>
        <w:jc w:val="both"/>
        <w:rPr>
          <w:lang w:val="ru-RU"/>
        </w:rPr>
      </w:pPr>
    </w:p>
    <w:p w:rsidR="007A4DBD" w:rsidRPr="00613FD4" w:rsidRDefault="00613FD4">
      <w:pPr>
        <w:spacing w:after="0" w:line="264" w:lineRule="auto"/>
        <w:ind w:left="120"/>
        <w:jc w:val="both"/>
        <w:rPr>
          <w:lang w:val="ru-RU"/>
        </w:rPr>
      </w:pPr>
      <w:r w:rsidRPr="00613FD4">
        <w:rPr>
          <w:rFonts w:ascii="Times New Roman" w:hAnsi="Times New Roman"/>
          <w:b/>
          <w:color w:val="000000"/>
          <w:sz w:val="28"/>
          <w:lang w:val="ru-RU"/>
        </w:rPr>
        <w:t xml:space="preserve">Личностные результаты, обеспечивающие адаптацию </w:t>
      </w:r>
      <w:proofErr w:type="gramStart"/>
      <w:r w:rsidRPr="00613FD4">
        <w:rPr>
          <w:rFonts w:ascii="Times New Roman" w:hAnsi="Times New Roman"/>
          <w:b/>
          <w:color w:val="000000"/>
          <w:sz w:val="28"/>
          <w:lang w:val="ru-RU"/>
        </w:rPr>
        <w:t>обучающегося</w:t>
      </w:r>
      <w:proofErr w:type="gramEnd"/>
      <w:r w:rsidRPr="00613FD4">
        <w:rPr>
          <w:rFonts w:ascii="Times New Roman" w:hAnsi="Times New Roman"/>
          <w:b/>
          <w:color w:val="000000"/>
          <w:sz w:val="28"/>
          <w:lang w:val="ru-RU"/>
        </w:rPr>
        <w:t xml:space="preserve"> к изменяющимся условиям социальной и природной среды:</w:t>
      </w:r>
    </w:p>
    <w:p w:rsidR="007A4DBD" w:rsidRPr="00613FD4" w:rsidRDefault="00613FD4">
      <w:pPr>
        <w:numPr>
          <w:ilvl w:val="0"/>
          <w:numId w:val="9"/>
        </w:numPr>
        <w:spacing w:after="0" w:line="264" w:lineRule="auto"/>
        <w:jc w:val="both"/>
        <w:rPr>
          <w:lang w:val="ru-RU"/>
        </w:rPr>
      </w:pPr>
      <w:r w:rsidRPr="00613FD4">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613FD4">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7A4DBD" w:rsidRPr="00613FD4" w:rsidRDefault="00613FD4">
      <w:pPr>
        <w:numPr>
          <w:ilvl w:val="0"/>
          <w:numId w:val="9"/>
        </w:numPr>
        <w:spacing w:after="0" w:line="264" w:lineRule="auto"/>
        <w:jc w:val="both"/>
        <w:rPr>
          <w:lang w:val="ru-RU"/>
        </w:rPr>
      </w:pPr>
      <w:r w:rsidRPr="00613FD4">
        <w:rPr>
          <w:rFonts w:ascii="Times New Roman" w:hAnsi="Times New Roman"/>
          <w:color w:val="000000"/>
          <w:sz w:val="28"/>
          <w:lang w:val="ru-RU"/>
        </w:rPr>
        <w:t>изучение и оценка социальных ролей персонажей литературных произведений;</w:t>
      </w:r>
    </w:p>
    <w:p w:rsidR="007A4DBD" w:rsidRPr="00613FD4" w:rsidRDefault="00613FD4">
      <w:pPr>
        <w:numPr>
          <w:ilvl w:val="0"/>
          <w:numId w:val="9"/>
        </w:numPr>
        <w:spacing w:after="0" w:line="264" w:lineRule="auto"/>
        <w:jc w:val="both"/>
        <w:rPr>
          <w:lang w:val="ru-RU"/>
        </w:rPr>
      </w:pPr>
      <w:r w:rsidRPr="00613FD4">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7A4DBD" w:rsidRPr="00613FD4" w:rsidRDefault="00613FD4">
      <w:pPr>
        <w:numPr>
          <w:ilvl w:val="0"/>
          <w:numId w:val="9"/>
        </w:numPr>
        <w:spacing w:after="0" w:line="264" w:lineRule="auto"/>
        <w:jc w:val="both"/>
        <w:rPr>
          <w:lang w:val="ru-RU"/>
        </w:rPr>
      </w:pPr>
      <w:r w:rsidRPr="00613FD4">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7A4DBD" w:rsidRPr="00613FD4" w:rsidRDefault="00613FD4">
      <w:pPr>
        <w:numPr>
          <w:ilvl w:val="0"/>
          <w:numId w:val="9"/>
        </w:numPr>
        <w:spacing w:after="0" w:line="264" w:lineRule="auto"/>
        <w:jc w:val="both"/>
        <w:rPr>
          <w:lang w:val="ru-RU"/>
        </w:rPr>
      </w:pPr>
      <w:r w:rsidRPr="00613FD4">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7A4DBD" w:rsidRPr="00613FD4" w:rsidRDefault="00613FD4">
      <w:pPr>
        <w:numPr>
          <w:ilvl w:val="0"/>
          <w:numId w:val="9"/>
        </w:numPr>
        <w:spacing w:after="0" w:line="264" w:lineRule="auto"/>
        <w:jc w:val="both"/>
        <w:rPr>
          <w:lang w:val="ru-RU"/>
        </w:rPr>
      </w:pPr>
      <w:r w:rsidRPr="00613FD4">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7A4DBD" w:rsidRPr="00613FD4" w:rsidRDefault="00613FD4">
      <w:pPr>
        <w:numPr>
          <w:ilvl w:val="0"/>
          <w:numId w:val="9"/>
        </w:numPr>
        <w:spacing w:after="0" w:line="264" w:lineRule="auto"/>
        <w:jc w:val="both"/>
        <w:rPr>
          <w:lang w:val="ru-RU"/>
        </w:rPr>
      </w:pPr>
      <w:r w:rsidRPr="00613FD4">
        <w:rPr>
          <w:rFonts w:ascii="Times New Roman" w:hAnsi="Times New Roman"/>
          <w:color w:val="000000"/>
          <w:sz w:val="28"/>
          <w:lang w:val="ru-RU"/>
        </w:rPr>
        <w:t xml:space="preserve">анализировать и выявлять взаимосвязи природы, общества и экономики; </w:t>
      </w:r>
    </w:p>
    <w:p w:rsidR="007A4DBD" w:rsidRPr="00613FD4" w:rsidRDefault="00613FD4">
      <w:pPr>
        <w:numPr>
          <w:ilvl w:val="0"/>
          <w:numId w:val="9"/>
        </w:numPr>
        <w:spacing w:after="0" w:line="264" w:lineRule="auto"/>
        <w:jc w:val="both"/>
        <w:rPr>
          <w:lang w:val="ru-RU"/>
        </w:rPr>
      </w:pPr>
      <w:r w:rsidRPr="00613FD4">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7A4DBD" w:rsidRPr="00613FD4" w:rsidRDefault="00613FD4">
      <w:pPr>
        <w:numPr>
          <w:ilvl w:val="0"/>
          <w:numId w:val="9"/>
        </w:numPr>
        <w:spacing w:after="0" w:line="264" w:lineRule="auto"/>
        <w:jc w:val="both"/>
        <w:rPr>
          <w:lang w:val="ru-RU"/>
        </w:rPr>
      </w:pPr>
      <w:r w:rsidRPr="00613FD4">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7A4DBD" w:rsidRPr="00613FD4" w:rsidRDefault="00613FD4">
      <w:pPr>
        <w:numPr>
          <w:ilvl w:val="0"/>
          <w:numId w:val="9"/>
        </w:numPr>
        <w:spacing w:after="0" w:line="264" w:lineRule="auto"/>
        <w:jc w:val="both"/>
        <w:rPr>
          <w:lang w:val="ru-RU"/>
        </w:rPr>
      </w:pPr>
      <w:r w:rsidRPr="00613FD4">
        <w:rPr>
          <w:rFonts w:ascii="Times New Roman" w:hAnsi="Times New Roman"/>
          <w:color w:val="000000"/>
          <w:sz w:val="28"/>
          <w:lang w:val="ru-RU"/>
        </w:rPr>
        <w:t xml:space="preserve">воспринимать стрессовую ситуацию как вызов, требующий контрмер; </w:t>
      </w:r>
    </w:p>
    <w:p w:rsidR="007A4DBD" w:rsidRPr="00613FD4" w:rsidRDefault="00613FD4">
      <w:pPr>
        <w:numPr>
          <w:ilvl w:val="0"/>
          <w:numId w:val="9"/>
        </w:numPr>
        <w:spacing w:after="0" w:line="264" w:lineRule="auto"/>
        <w:jc w:val="both"/>
        <w:rPr>
          <w:lang w:val="ru-RU"/>
        </w:rPr>
      </w:pPr>
      <w:r w:rsidRPr="00613FD4">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7A4DBD" w:rsidRPr="00613FD4" w:rsidRDefault="00613FD4">
      <w:pPr>
        <w:numPr>
          <w:ilvl w:val="0"/>
          <w:numId w:val="9"/>
        </w:numPr>
        <w:spacing w:after="0" w:line="264" w:lineRule="auto"/>
        <w:jc w:val="both"/>
        <w:rPr>
          <w:lang w:val="ru-RU"/>
        </w:rPr>
      </w:pPr>
      <w:r w:rsidRPr="00613FD4">
        <w:rPr>
          <w:rFonts w:ascii="Times New Roman" w:hAnsi="Times New Roman"/>
          <w:color w:val="000000"/>
          <w:sz w:val="28"/>
          <w:lang w:val="ru-RU"/>
        </w:rPr>
        <w:t xml:space="preserve">формулировать и оценивать риски и последствия, формировать опыт, уметь находить </w:t>
      </w:r>
      <w:proofErr w:type="gramStart"/>
      <w:r w:rsidRPr="00613FD4">
        <w:rPr>
          <w:rFonts w:ascii="Times New Roman" w:hAnsi="Times New Roman"/>
          <w:color w:val="000000"/>
          <w:sz w:val="28"/>
          <w:lang w:val="ru-RU"/>
        </w:rPr>
        <w:t>позитивное</w:t>
      </w:r>
      <w:proofErr w:type="gramEnd"/>
      <w:r w:rsidRPr="00613FD4">
        <w:rPr>
          <w:rFonts w:ascii="Times New Roman" w:hAnsi="Times New Roman"/>
          <w:color w:val="000000"/>
          <w:sz w:val="28"/>
          <w:lang w:val="ru-RU"/>
        </w:rPr>
        <w:t xml:space="preserve"> в произошедшей ситуации; </w:t>
      </w:r>
    </w:p>
    <w:p w:rsidR="007A4DBD" w:rsidRPr="00613FD4" w:rsidRDefault="00613FD4">
      <w:pPr>
        <w:numPr>
          <w:ilvl w:val="0"/>
          <w:numId w:val="9"/>
        </w:numPr>
        <w:spacing w:after="0" w:line="264" w:lineRule="auto"/>
        <w:jc w:val="both"/>
        <w:rPr>
          <w:lang w:val="ru-RU"/>
        </w:rPr>
      </w:pPr>
      <w:r w:rsidRPr="00613FD4">
        <w:rPr>
          <w:rFonts w:ascii="Times New Roman" w:hAnsi="Times New Roman"/>
          <w:color w:val="000000"/>
          <w:sz w:val="28"/>
          <w:lang w:val="ru-RU"/>
        </w:rPr>
        <w:t>быть готовым действовать в отсутствии гарантий успеха.</w:t>
      </w:r>
    </w:p>
    <w:p w:rsidR="007A4DBD" w:rsidRPr="00613FD4" w:rsidRDefault="007A4DBD">
      <w:pPr>
        <w:spacing w:after="0" w:line="264" w:lineRule="auto"/>
        <w:ind w:left="120"/>
        <w:jc w:val="both"/>
        <w:rPr>
          <w:lang w:val="ru-RU"/>
        </w:rPr>
      </w:pPr>
    </w:p>
    <w:p w:rsidR="007A4DBD" w:rsidRPr="00613FD4" w:rsidRDefault="00613FD4">
      <w:pPr>
        <w:spacing w:after="0" w:line="264" w:lineRule="auto"/>
        <w:ind w:left="120"/>
        <w:jc w:val="both"/>
        <w:rPr>
          <w:lang w:val="ru-RU"/>
        </w:rPr>
      </w:pPr>
      <w:r w:rsidRPr="00613FD4">
        <w:rPr>
          <w:rFonts w:ascii="Times New Roman" w:hAnsi="Times New Roman"/>
          <w:b/>
          <w:color w:val="000000"/>
          <w:sz w:val="28"/>
          <w:lang w:val="ru-RU"/>
        </w:rPr>
        <w:t>МЕТАПРЕДМЕТНЫЕ РЕЗУЛЬТАТЫ</w:t>
      </w:r>
    </w:p>
    <w:p w:rsidR="007A4DBD" w:rsidRPr="00613FD4" w:rsidRDefault="007A4DBD">
      <w:pPr>
        <w:spacing w:after="0" w:line="264" w:lineRule="auto"/>
        <w:ind w:left="120"/>
        <w:jc w:val="both"/>
        <w:rPr>
          <w:lang w:val="ru-RU"/>
        </w:rPr>
      </w:pPr>
    </w:p>
    <w:p w:rsidR="007A4DBD" w:rsidRPr="00613FD4" w:rsidRDefault="00613FD4">
      <w:pPr>
        <w:spacing w:after="0" w:line="264" w:lineRule="auto"/>
        <w:ind w:firstLine="600"/>
        <w:jc w:val="both"/>
        <w:rPr>
          <w:lang w:val="ru-RU"/>
        </w:rPr>
      </w:pPr>
      <w:proofErr w:type="gramStart"/>
      <w:r w:rsidRPr="00613FD4">
        <w:rPr>
          <w:rFonts w:ascii="Times New Roman" w:hAnsi="Times New Roman"/>
          <w:color w:val="000000"/>
          <w:sz w:val="28"/>
          <w:lang w:val="ru-RU"/>
        </w:rPr>
        <w:t>К концу обучения у обучающегося формируются следующие универсальные учебные действия.</w:t>
      </w:r>
      <w:proofErr w:type="gramEnd"/>
    </w:p>
    <w:p w:rsidR="007A4DBD" w:rsidRPr="00613FD4" w:rsidRDefault="007A4DBD">
      <w:pPr>
        <w:spacing w:after="0" w:line="264" w:lineRule="auto"/>
        <w:ind w:left="120"/>
        <w:jc w:val="both"/>
        <w:rPr>
          <w:lang w:val="ru-RU"/>
        </w:rPr>
      </w:pPr>
    </w:p>
    <w:p w:rsidR="007A4DBD" w:rsidRPr="00613FD4" w:rsidRDefault="00613FD4">
      <w:pPr>
        <w:spacing w:after="0" w:line="264" w:lineRule="auto"/>
        <w:ind w:left="120"/>
        <w:jc w:val="both"/>
        <w:rPr>
          <w:lang w:val="ru-RU"/>
        </w:rPr>
      </w:pPr>
      <w:r w:rsidRPr="00613FD4">
        <w:rPr>
          <w:rFonts w:ascii="Times New Roman" w:hAnsi="Times New Roman"/>
          <w:b/>
          <w:color w:val="000000"/>
          <w:sz w:val="28"/>
          <w:lang w:val="ru-RU"/>
        </w:rPr>
        <w:t>Универсальные учебные познавательные действия:</w:t>
      </w:r>
    </w:p>
    <w:p w:rsidR="007A4DBD" w:rsidRPr="00613FD4" w:rsidRDefault="007A4DBD">
      <w:pPr>
        <w:spacing w:after="0" w:line="264" w:lineRule="auto"/>
        <w:ind w:left="120"/>
        <w:jc w:val="both"/>
        <w:rPr>
          <w:lang w:val="ru-RU"/>
        </w:rPr>
      </w:pP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lastRenderedPageBreak/>
        <w:t>1) Базовые логические действия:</w:t>
      </w:r>
    </w:p>
    <w:p w:rsidR="007A4DBD" w:rsidRPr="00613FD4" w:rsidRDefault="00613FD4">
      <w:pPr>
        <w:numPr>
          <w:ilvl w:val="0"/>
          <w:numId w:val="10"/>
        </w:numPr>
        <w:spacing w:after="0" w:line="264" w:lineRule="auto"/>
        <w:jc w:val="both"/>
        <w:rPr>
          <w:lang w:val="ru-RU"/>
        </w:rPr>
      </w:pPr>
      <w:r w:rsidRPr="00613FD4">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7A4DBD" w:rsidRPr="00613FD4" w:rsidRDefault="00613FD4">
      <w:pPr>
        <w:numPr>
          <w:ilvl w:val="0"/>
          <w:numId w:val="10"/>
        </w:numPr>
        <w:spacing w:after="0" w:line="264" w:lineRule="auto"/>
        <w:jc w:val="both"/>
        <w:rPr>
          <w:lang w:val="ru-RU"/>
        </w:rPr>
      </w:pPr>
      <w:r w:rsidRPr="00613FD4">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7A4DBD" w:rsidRPr="00613FD4" w:rsidRDefault="00613FD4">
      <w:pPr>
        <w:numPr>
          <w:ilvl w:val="0"/>
          <w:numId w:val="10"/>
        </w:numPr>
        <w:spacing w:after="0" w:line="264" w:lineRule="auto"/>
        <w:jc w:val="both"/>
        <w:rPr>
          <w:lang w:val="ru-RU"/>
        </w:rPr>
      </w:pPr>
      <w:r w:rsidRPr="00613FD4">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7A4DBD" w:rsidRPr="00613FD4" w:rsidRDefault="00613FD4">
      <w:pPr>
        <w:numPr>
          <w:ilvl w:val="0"/>
          <w:numId w:val="10"/>
        </w:numPr>
        <w:spacing w:after="0" w:line="264" w:lineRule="auto"/>
        <w:jc w:val="both"/>
        <w:rPr>
          <w:lang w:val="ru-RU"/>
        </w:rPr>
      </w:pPr>
      <w:r w:rsidRPr="00613FD4">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7A4DBD" w:rsidRPr="00613FD4" w:rsidRDefault="00613FD4">
      <w:pPr>
        <w:numPr>
          <w:ilvl w:val="0"/>
          <w:numId w:val="10"/>
        </w:numPr>
        <w:spacing w:after="0" w:line="264" w:lineRule="auto"/>
        <w:jc w:val="both"/>
        <w:rPr>
          <w:lang w:val="ru-RU"/>
        </w:rPr>
      </w:pPr>
      <w:r w:rsidRPr="00613FD4">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7A4DBD" w:rsidRPr="00613FD4" w:rsidRDefault="00613FD4">
      <w:pPr>
        <w:numPr>
          <w:ilvl w:val="0"/>
          <w:numId w:val="10"/>
        </w:numPr>
        <w:spacing w:after="0" w:line="264" w:lineRule="auto"/>
        <w:jc w:val="both"/>
        <w:rPr>
          <w:lang w:val="ru-RU"/>
        </w:rPr>
      </w:pPr>
      <w:r w:rsidRPr="00613FD4">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7A4DBD" w:rsidRPr="00613FD4" w:rsidRDefault="00613FD4">
      <w:pPr>
        <w:numPr>
          <w:ilvl w:val="0"/>
          <w:numId w:val="10"/>
        </w:numPr>
        <w:spacing w:after="0" w:line="264" w:lineRule="auto"/>
        <w:jc w:val="both"/>
        <w:rPr>
          <w:lang w:val="ru-RU"/>
        </w:rPr>
      </w:pPr>
      <w:r w:rsidRPr="00613FD4">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7A4DBD" w:rsidRPr="00613FD4" w:rsidRDefault="00613FD4">
      <w:pPr>
        <w:numPr>
          <w:ilvl w:val="0"/>
          <w:numId w:val="10"/>
        </w:numPr>
        <w:spacing w:after="0" w:line="264" w:lineRule="auto"/>
        <w:jc w:val="both"/>
        <w:rPr>
          <w:lang w:val="ru-RU"/>
        </w:rPr>
      </w:pPr>
      <w:r w:rsidRPr="00613FD4">
        <w:rPr>
          <w:rFonts w:ascii="Times New Roman" w:hAnsi="Times New Roman"/>
          <w:color w:val="000000"/>
          <w:sz w:val="28"/>
          <w:lang w:val="ru-RU"/>
        </w:rPr>
        <w:t>формулировать гипотезы об их взаимосвязях;</w:t>
      </w:r>
    </w:p>
    <w:p w:rsidR="007A4DBD" w:rsidRPr="00613FD4" w:rsidRDefault="00613FD4">
      <w:pPr>
        <w:numPr>
          <w:ilvl w:val="0"/>
          <w:numId w:val="10"/>
        </w:numPr>
        <w:spacing w:after="0" w:line="264" w:lineRule="auto"/>
        <w:jc w:val="both"/>
        <w:rPr>
          <w:lang w:val="ru-RU"/>
        </w:rPr>
      </w:pPr>
      <w:r w:rsidRPr="00613FD4">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7A4DBD" w:rsidRDefault="00613FD4">
      <w:pPr>
        <w:spacing w:after="0" w:line="264" w:lineRule="auto"/>
        <w:ind w:firstLine="600"/>
        <w:jc w:val="both"/>
      </w:pPr>
      <w:r>
        <w:rPr>
          <w:rFonts w:ascii="Times New Roman" w:hAnsi="Times New Roman"/>
          <w:b/>
          <w:color w:val="000000"/>
          <w:sz w:val="28"/>
        </w:rPr>
        <w:t>2) Базовые исследовательские действия:</w:t>
      </w:r>
    </w:p>
    <w:p w:rsidR="007A4DBD" w:rsidRPr="00613FD4" w:rsidRDefault="00613FD4">
      <w:pPr>
        <w:numPr>
          <w:ilvl w:val="0"/>
          <w:numId w:val="11"/>
        </w:numPr>
        <w:spacing w:after="0" w:line="264" w:lineRule="auto"/>
        <w:jc w:val="both"/>
        <w:rPr>
          <w:lang w:val="ru-RU"/>
        </w:rPr>
      </w:pPr>
      <w:r w:rsidRPr="00613FD4">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7A4DBD" w:rsidRPr="00613FD4" w:rsidRDefault="00613FD4">
      <w:pPr>
        <w:numPr>
          <w:ilvl w:val="0"/>
          <w:numId w:val="11"/>
        </w:numPr>
        <w:spacing w:after="0" w:line="264" w:lineRule="auto"/>
        <w:jc w:val="both"/>
        <w:rPr>
          <w:lang w:val="ru-RU"/>
        </w:rPr>
      </w:pPr>
      <w:r w:rsidRPr="00613FD4">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7A4DBD" w:rsidRPr="00613FD4" w:rsidRDefault="00613FD4">
      <w:pPr>
        <w:numPr>
          <w:ilvl w:val="0"/>
          <w:numId w:val="11"/>
        </w:numPr>
        <w:spacing w:after="0" w:line="264" w:lineRule="auto"/>
        <w:jc w:val="both"/>
        <w:rPr>
          <w:lang w:val="ru-RU"/>
        </w:rPr>
      </w:pPr>
      <w:r w:rsidRPr="00613FD4">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7A4DBD" w:rsidRPr="00613FD4" w:rsidRDefault="00613FD4">
      <w:pPr>
        <w:numPr>
          <w:ilvl w:val="0"/>
          <w:numId w:val="11"/>
        </w:numPr>
        <w:spacing w:after="0" w:line="264" w:lineRule="auto"/>
        <w:jc w:val="both"/>
        <w:rPr>
          <w:lang w:val="ru-RU"/>
        </w:rPr>
      </w:pPr>
      <w:r w:rsidRPr="00613FD4">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7A4DBD" w:rsidRPr="00613FD4" w:rsidRDefault="00613FD4">
      <w:pPr>
        <w:numPr>
          <w:ilvl w:val="0"/>
          <w:numId w:val="11"/>
        </w:numPr>
        <w:spacing w:after="0" w:line="264" w:lineRule="auto"/>
        <w:jc w:val="both"/>
        <w:rPr>
          <w:lang w:val="ru-RU"/>
        </w:rPr>
      </w:pPr>
      <w:r w:rsidRPr="00613FD4">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7A4DBD" w:rsidRPr="00613FD4" w:rsidRDefault="00613FD4">
      <w:pPr>
        <w:numPr>
          <w:ilvl w:val="0"/>
          <w:numId w:val="11"/>
        </w:numPr>
        <w:spacing w:after="0" w:line="264" w:lineRule="auto"/>
        <w:jc w:val="both"/>
        <w:rPr>
          <w:lang w:val="ru-RU"/>
        </w:rPr>
      </w:pPr>
      <w:r w:rsidRPr="00613FD4">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7A4DBD" w:rsidRPr="00613FD4" w:rsidRDefault="00613FD4">
      <w:pPr>
        <w:numPr>
          <w:ilvl w:val="0"/>
          <w:numId w:val="11"/>
        </w:numPr>
        <w:spacing w:after="0" w:line="264" w:lineRule="auto"/>
        <w:jc w:val="both"/>
        <w:rPr>
          <w:lang w:val="ru-RU"/>
        </w:rPr>
      </w:pPr>
      <w:r w:rsidRPr="00613FD4">
        <w:rPr>
          <w:rFonts w:ascii="Times New Roman" w:hAnsi="Times New Roman"/>
          <w:color w:val="000000"/>
          <w:sz w:val="28"/>
          <w:lang w:val="ru-RU"/>
        </w:rPr>
        <w:t>владеть инструментами оценки достоверности полученных выводов и обобщений;</w:t>
      </w:r>
    </w:p>
    <w:p w:rsidR="007A4DBD" w:rsidRPr="00613FD4" w:rsidRDefault="00613FD4">
      <w:pPr>
        <w:numPr>
          <w:ilvl w:val="0"/>
          <w:numId w:val="11"/>
        </w:numPr>
        <w:spacing w:after="0" w:line="264" w:lineRule="auto"/>
        <w:jc w:val="both"/>
        <w:rPr>
          <w:lang w:val="ru-RU"/>
        </w:rPr>
      </w:pPr>
      <w:r w:rsidRPr="00613FD4">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7A4DBD" w:rsidRDefault="00613FD4">
      <w:pPr>
        <w:spacing w:after="0" w:line="264" w:lineRule="auto"/>
        <w:ind w:firstLine="600"/>
        <w:jc w:val="both"/>
      </w:pPr>
      <w:r>
        <w:rPr>
          <w:rFonts w:ascii="Times New Roman" w:hAnsi="Times New Roman"/>
          <w:b/>
          <w:color w:val="000000"/>
          <w:sz w:val="28"/>
        </w:rPr>
        <w:t>3) Работа с информацией:</w:t>
      </w:r>
    </w:p>
    <w:p w:rsidR="007A4DBD" w:rsidRPr="00613FD4" w:rsidRDefault="00613FD4">
      <w:pPr>
        <w:numPr>
          <w:ilvl w:val="0"/>
          <w:numId w:val="12"/>
        </w:numPr>
        <w:spacing w:after="0" w:line="264" w:lineRule="auto"/>
        <w:jc w:val="both"/>
        <w:rPr>
          <w:lang w:val="ru-RU"/>
        </w:rPr>
      </w:pPr>
      <w:r w:rsidRPr="00613FD4">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7A4DBD" w:rsidRPr="00613FD4" w:rsidRDefault="00613FD4">
      <w:pPr>
        <w:numPr>
          <w:ilvl w:val="0"/>
          <w:numId w:val="12"/>
        </w:numPr>
        <w:spacing w:after="0" w:line="264" w:lineRule="auto"/>
        <w:jc w:val="both"/>
        <w:rPr>
          <w:lang w:val="ru-RU"/>
        </w:rPr>
      </w:pPr>
      <w:r w:rsidRPr="00613FD4">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7A4DBD" w:rsidRPr="00613FD4" w:rsidRDefault="00613FD4">
      <w:pPr>
        <w:numPr>
          <w:ilvl w:val="0"/>
          <w:numId w:val="12"/>
        </w:numPr>
        <w:spacing w:after="0" w:line="264" w:lineRule="auto"/>
        <w:jc w:val="both"/>
        <w:rPr>
          <w:lang w:val="ru-RU"/>
        </w:rPr>
      </w:pPr>
      <w:r w:rsidRPr="00613FD4">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A4DBD" w:rsidRPr="00613FD4" w:rsidRDefault="00613FD4">
      <w:pPr>
        <w:numPr>
          <w:ilvl w:val="0"/>
          <w:numId w:val="12"/>
        </w:numPr>
        <w:spacing w:after="0" w:line="264" w:lineRule="auto"/>
        <w:jc w:val="both"/>
        <w:rPr>
          <w:lang w:val="ru-RU"/>
        </w:rPr>
      </w:pPr>
      <w:r w:rsidRPr="00613FD4">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7A4DBD" w:rsidRPr="00613FD4" w:rsidRDefault="00613FD4">
      <w:pPr>
        <w:numPr>
          <w:ilvl w:val="0"/>
          <w:numId w:val="12"/>
        </w:numPr>
        <w:spacing w:after="0" w:line="264" w:lineRule="auto"/>
        <w:jc w:val="both"/>
        <w:rPr>
          <w:lang w:val="ru-RU"/>
        </w:rPr>
      </w:pPr>
      <w:r w:rsidRPr="00613FD4">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7A4DBD" w:rsidRPr="00613FD4" w:rsidRDefault="00613FD4">
      <w:pPr>
        <w:numPr>
          <w:ilvl w:val="0"/>
          <w:numId w:val="12"/>
        </w:numPr>
        <w:spacing w:after="0" w:line="264" w:lineRule="auto"/>
        <w:jc w:val="both"/>
        <w:rPr>
          <w:lang w:val="ru-RU"/>
        </w:rPr>
      </w:pPr>
      <w:r w:rsidRPr="00613FD4">
        <w:rPr>
          <w:rFonts w:ascii="Times New Roman" w:hAnsi="Times New Roman"/>
          <w:color w:val="000000"/>
          <w:sz w:val="28"/>
          <w:lang w:val="ru-RU"/>
        </w:rPr>
        <w:t>эффективно запоминать и систематизировать эту информацию.</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Универсальные учебные коммуникативные действия:</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1) Общение:</w:t>
      </w:r>
    </w:p>
    <w:p w:rsidR="007A4DBD" w:rsidRPr="00613FD4" w:rsidRDefault="00613FD4">
      <w:pPr>
        <w:numPr>
          <w:ilvl w:val="0"/>
          <w:numId w:val="13"/>
        </w:numPr>
        <w:spacing w:after="0" w:line="264" w:lineRule="auto"/>
        <w:jc w:val="both"/>
        <w:rPr>
          <w:lang w:val="ru-RU"/>
        </w:rPr>
      </w:pPr>
      <w:r w:rsidRPr="00613FD4">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7A4DBD" w:rsidRPr="00613FD4" w:rsidRDefault="00613FD4">
      <w:pPr>
        <w:numPr>
          <w:ilvl w:val="0"/>
          <w:numId w:val="13"/>
        </w:numPr>
        <w:spacing w:after="0" w:line="264" w:lineRule="auto"/>
        <w:jc w:val="both"/>
        <w:rPr>
          <w:lang w:val="ru-RU"/>
        </w:rPr>
      </w:pPr>
      <w:r w:rsidRPr="00613FD4">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7A4DBD" w:rsidRPr="00613FD4" w:rsidRDefault="00613FD4">
      <w:pPr>
        <w:numPr>
          <w:ilvl w:val="0"/>
          <w:numId w:val="13"/>
        </w:numPr>
        <w:spacing w:after="0" w:line="264" w:lineRule="auto"/>
        <w:jc w:val="both"/>
        <w:rPr>
          <w:lang w:val="ru-RU"/>
        </w:rPr>
      </w:pPr>
      <w:r w:rsidRPr="00613FD4">
        <w:rPr>
          <w:rFonts w:ascii="Times New Roman" w:hAnsi="Times New Roman"/>
          <w:color w:val="000000"/>
          <w:sz w:val="28"/>
          <w:lang w:val="ru-RU"/>
        </w:rPr>
        <w:t>выражать себя (свою точку зрения) в устных и письменных текстах;</w:t>
      </w:r>
    </w:p>
    <w:p w:rsidR="007A4DBD" w:rsidRPr="00613FD4" w:rsidRDefault="00613FD4">
      <w:pPr>
        <w:numPr>
          <w:ilvl w:val="0"/>
          <w:numId w:val="13"/>
        </w:numPr>
        <w:spacing w:after="0" w:line="264" w:lineRule="auto"/>
        <w:jc w:val="both"/>
        <w:rPr>
          <w:lang w:val="ru-RU"/>
        </w:rPr>
      </w:pPr>
      <w:r w:rsidRPr="00613FD4">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7A4DBD" w:rsidRPr="00613FD4" w:rsidRDefault="00613FD4">
      <w:pPr>
        <w:numPr>
          <w:ilvl w:val="0"/>
          <w:numId w:val="13"/>
        </w:numPr>
        <w:spacing w:after="0" w:line="264" w:lineRule="auto"/>
        <w:jc w:val="both"/>
        <w:rPr>
          <w:lang w:val="ru-RU"/>
        </w:rPr>
      </w:pPr>
      <w:r w:rsidRPr="00613FD4">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7A4DBD" w:rsidRPr="00613FD4" w:rsidRDefault="00613FD4">
      <w:pPr>
        <w:numPr>
          <w:ilvl w:val="0"/>
          <w:numId w:val="13"/>
        </w:numPr>
        <w:spacing w:after="0" w:line="264" w:lineRule="auto"/>
        <w:jc w:val="both"/>
        <w:rPr>
          <w:lang w:val="ru-RU"/>
        </w:rPr>
      </w:pPr>
      <w:r w:rsidRPr="00613FD4">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A4DBD" w:rsidRPr="00613FD4" w:rsidRDefault="00613FD4">
      <w:pPr>
        <w:numPr>
          <w:ilvl w:val="0"/>
          <w:numId w:val="13"/>
        </w:numPr>
        <w:spacing w:after="0" w:line="264" w:lineRule="auto"/>
        <w:jc w:val="both"/>
        <w:rPr>
          <w:lang w:val="ru-RU"/>
        </w:rPr>
      </w:pPr>
      <w:r w:rsidRPr="00613FD4">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7A4DBD" w:rsidRPr="00613FD4" w:rsidRDefault="00613FD4">
      <w:pPr>
        <w:numPr>
          <w:ilvl w:val="0"/>
          <w:numId w:val="13"/>
        </w:numPr>
        <w:spacing w:after="0" w:line="264" w:lineRule="auto"/>
        <w:jc w:val="both"/>
        <w:rPr>
          <w:lang w:val="ru-RU"/>
        </w:rPr>
      </w:pPr>
      <w:r w:rsidRPr="00613FD4">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A4DBD" w:rsidRDefault="00613FD4">
      <w:pPr>
        <w:spacing w:after="0" w:line="264" w:lineRule="auto"/>
        <w:ind w:firstLine="600"/>
        <w:jc w:val="both"/>
      </w:pPr>
      <w:r>
        <w:rPr>
          <w:rFonts w:ascii="Times New Roman" w:hAnsi="Times New Roman"/>
          <w:b/>
          <w:color w:val="000000"/>
          <w:sz w:val="28"/>
        </w:rPr>
        <w:t>2) Совместная деятельность:</w:t>
      </w:r>
    </w:p>
    <w:p w:rsidR="007A4DBD" w:rsidRPr="00613FD4" w:rsidRDefault="00613FD4">
      <w:pPr>
        <w:numPr>
          <w:ilvl w:val="0"/>
          <w:numId w:val="14"/>
        </w:numPr>
        <w:spacing w:after="0" w:line="264" w:lineRule="auto"/>
        <w:jc w:val="both"/>
        <w:rPr>
          <w:lang w:val="ru-RU"/>
        </w:rPr>
      </w:pPr>
      <w:r w:rsidRPr="00613FD4">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7A4DBD" w:rsidRPr="00613FD4" w:rsidRDefault="00613FD4">
      <w:pPr>
        <w:numPr>
          <w:ilvl w:val="0"/>
          <w:numId w:val="14"/>
        </w:numPr>
        <w:spacing w:after="0" w:line="264" w:lineRule="auto"/>
        <w:jc w:val="both"/>
        <w:rPr>
          <w:lang w:val="ru-RU"/>
        </w:rPr>
      </w:pPr>
      <w:r w:rsidRPr="00613FD4">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A4DBD" w:rsidRPr="00613FD4" w:rsidRDefault="00613FD4">
      <w:pPr>
        <w:numPr>
          <w:ilvl w:val="0"/>
          <w:numId w:val="14"/>
        </w:numPr>
        <w:spacing w:after="0" w:line="264" w:lineRule="auto"/>
        <w:jc w:val="both"/>
        <w:rPr>
          <w:lang w:val="ru-RU"/>
        </w:rPr>
      </w:pPr>
      <w:r w:rsidRPr="00613FD4">
        <w:rPr>
          <w:rFonts w:ascii="Times New Roman" w:hAnsi="Times New Roman"/>
          <w:color w:val="000000"/>
          <w:sz w:val="28"/>
          <w:lang w:val="ru-RU"/>
        </w:rPr>
        <w:t>уметь обобщать мнения нескольких людей;</w:t>
      </w:r>
    </w:p>
    <w:p w:rsidR="007A4DBD" w:rsidRPr="00613FD4" w:rsidRDefault="00613FD4">
      <w:pPr>
        <w:numPr>
          <w:ilvl w:val="0"/>
          <w:numId w:val="14"/>
        </w:numPr>
        <w:spacing w:after="0" w:line="264" w:lineRule="auto"/>
        <w:jc w:val="both"/>
        <w:rPr>
          <w:lang w:val="ru-RU"/>
        </w:rPr>
      </w:pPr>
      <w:r w:rsidRPr="00613FD4">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7A4DBD" w:rsidRPr="00613FD4" w:rsidRDefault="00613FD4">
      <w:pPr>
        <w:numPr>
          <w:ilvl w:val="0"/>
          <w:numId w:val="14"/>
        </w:numPr>
        <w:spacing w:after="0" w:line="264" w:lineRule="auto"/>
        <w:jc w:val="both"/>
        <w:rPr>
          <w:lang w:val="ru-RU"/>
        </w:rPr>
      </w:pPr>
      <w:r w:rsidRPr="00613FD4">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A4DBD" w:rsidRPr="00613FD4" w:rsidRDefault="00613FD4">
      <w:pPr>
        <w:numPr>
          <w:ilvl w:val="0"/>
          <w:numId w:val="14"/>
        </w:numPr>
        <w:spacing w:after="0" w:line="264" w:lineRule="auto"/>
        <w:jc w:val="both"/>
        <w:rPr>
          <w:lang w:val="ru-RU"/>
        </w:rPr>
      </w:pPr>
      <w:r w:rsidRPr="00613FD4">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7A4DBD" w:rsidRPr="00613FD4" w:rsidRDefault="00613FD4">
      <w:pPr>
        <w:numPr>
          <w:ilvl w:val="0"/>
          <w:numId w:val="14"/>
        </w:numPr>
        <w:spacing w:after="0" w:line="264" w:lineRule="auto"/>
        <w:jc w:val="both"/>
        <w:rPr>
          <w:lang w:val="ru-RU"/>
        </w:rPr>
      </w:pPr>
      <w:r w:rsidRPr="00613FD4">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613FD4">
        <w:rPr>
          <w:rFonts w:ascii="Times New Roman" w:hAnsi="Times New Roman"/>
          <w:color w:val="000000"/>
          <w:sz w:val="28"/>
          <w:lang w:val="ru-RU"/>
        </w:rPr>
        <w:lastRenderedPageBreak/>
        <w:t>решение учебной задачи и поддержание благожелательности общения;</w:t>
      </w:r>
    </w:p>
    <w:p w:rsidR="007A4DBD" w:rsidRPr="00613FD4" w:rsidRDefault="00613FD4">
      <w:pPr>
        <w:numPr>
          <w:ilvl w:val="0"/>
          <w:numId w:val="14"/>
        </w:numPr>
        <w:spacing w:after="0" w:line="264" w:lineRule="auto"/>
        <w:jc w:val="both"/>
        <w:rPr>
          <w:lang w:val="ru-RU"/>
        </w:rPr>
      </w:pPr>
      <w:r w:rsidRPr="00613FD4">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A4DBD" w:rsidRPr="00613FD4" w:rsidRDefault="00613FD4">
      <w:pPr>
        <w:numPr>
          <w:ilvl w:val="0"/>
          <w:numId w:val="14"/>
        </w:numPr>
        <w:spacing w:after="0" w:line="264" w:lineRule="auto"/>
        <w:jc w:val="both"/>
        <w:rPr>
          <w:lang w:val="ru-RU"/>
        </w:rPr>
      </w:pPr>
      <w:r w:rsidRPr="00613FD4">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7A4DBD" w:rsidRPr="00613FD4" w:rsidRDefault="00613FD4">
      <w:pPr>
        <w:numPr>
          <w:ilvl w:val="0"/>
          <w:numId w:val="14"/>
        </w:numPr>
        <w:spacing w:after="0" w:line="264" w:lineRule="auto"/>
        <w:jc w:val="both"/>
        <w:rPr>
          <w:lang w:val="ru-RU"/>
        </w:rPr>
      </w:pPr>
      <w:r w:rsidRPr="00613FD4">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A4DBD" w:rsidRPr="00613FD4" w:rsidRDefault="00613FD4">
      <w:pPr>
        <w:numPr>
          <w:ilvl w:val="0"/>
          <w:numId w:val="14"/>
        </w:numPr>
        <w:spacing w:after="0" w:line="264" w:lineRule="auto"/>
        <w:jc w:val="both"/>
        <w:rPr>
          <w:lang w:val="ru-RU"/>
        </w:rPr>
      </w:pPr>
      <w:r w:rsidRPr="00613FD4">
        <w:rPr>
          <w:rFonts w:ascii="Times New Roman" w:hAnsi="Times New Roman"/>
          <w:color w:val="000000"/>
          <w:sz w:val="28"/>
          <w:lang w:val="ru-RU"/>
        </w:rPr>
        <w:t>участниками взаимодействия на литературных занятиях;</w:t>
      </w:r>
    </w:p>
    <w:p w:rsidR="007A4DBD" w:rsidRPr="00613FD4" w:rsidRDefault="00613FD4">
      <w:pPr>
        <w:numPr>
          <w:ilvl w:val="0"/>
          <w:numId w:val="14"/>
        </w:numPr>
        <w:spacing w:after="0" w:line="264" w:lineRule="auto"/>
        <w:jc w:val="both"/>
        <w:rPr>
          <w:lang w:val="ru-RU"/>
        </w:rPr>
      </w:pPr>
      <w:r w:rsidRPr="00613FD4">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A4DBD" w:rsidRPr="00613FD4" w:rsidRDefault="00613FD4">
      <w:pPr>
        <w:spacing w:after="0" w:line="264" w:lineRule="auto"/>
        <w:ind w:left="120"/>
        <w:jc w:val="both"/>
        <w:rPr>
          <w:lang w:val="ru-RU"/>
        </w:rPr>
      </w:pPr>
      <w:r w:rsidRPr="00613FD4">
        <w:rPr>
          <w:rFonts w:ascii="Times New Roman" w:hAnsi="Times New Roman"/>
          <w:b/>
          <w:color w:val="000000"/>
          <w:sz w:val="28"/>
          <w:lang w:val="ru-RU"/>
        </w:rPr>
        <w:t>Универсальные учебные регулятивные действия:</w:t>
      </w:r>
    </w:p>
    <w:p w:rsidR="007A4DBD" w:rsidRPr="00613FD4" w:rsidRDefault="00613FD4">
      <w:pPr>
        <w:spacing w:after="0" w:line="264" w:lineRule="auto"/>
        <w:ind w:firstLine="600"/>
        <w:jc w:val="both"/>
        <w:rPr>
          <w:lang w:val="ru-RU"/>
        </w:rPr>
      </w:pPr>
      <w:r w:rsidRPr="00613FD4">
        <w:rPr>
          <w:rFonts w:ascii="Times New Roman" w:hAnsi="Times New Roman"/>
          <w:b/>
          <w:color w:val="000000"/>
          <w:sz w:val="28"/>
          <w:lang w:val="ru-RU"/>
        </w:rPr>
        <w:t>1) Самоорганизация:</w:t>
      </w:r>
    </w:p>
    <w:p w:rsidR="007A4DBD" w:rsidRPr="00613FD4" w:rsidRDefault="00613FD4">
      <w:pPr>
        <w:numPr>
          <w:ilvl w:val="0"/>
          <w:numId w:val="15"/>
        </w:numPr>
        <w:spacing w:after="0" w:line="264" w:lineRule="auto"/>
        <w:jc w:val="both"/>
        <w:rPr>
          <w:lang w:val="ru-RU"/>
        </w:rPr>
      </w:pPr>
      <w:r w:rsidRPr="00613FD4">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7A4DBD" w:rsidRPr="00613FD4" w:rsidRDefault="00613FD4">
      <w:pPr>
        <w:numPr>
          <w:ilvl w:val="0"/>
          <w:numId w:val="15"/>
        </w:numPr>
        <w:spacing w:after="0" w:line="264" w:lineRule="auto"/>
        <w:jc w:val="both"/>
        <w:rPr>
          <w:lang w:val="ru-RU"/>
        </w:rPr>
      </w:pPr>
      <w:r w:rsidRPr="00613FD4">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7A4DBD" w:rsidRPr="00613FD4" w:rsidRDefault="00613FD4">
      <w:pPr>
        <w:numPr>
          <w:ilvl w:val="0"/>
          <w:numId w:val="15"/>
        </w:numPr>
        <w:spacing w:after="0" w:line="264" w:lineRule="auto"/>
        <w:jc w:val="both"/>
        <w:rPr>
          <w:lang w:val="ru-RU"/>
        </w:rPr>
      </w:pPr>
      <w:r w:rsidRPr="00613FD4">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7A4DBD" w:rsidRPr="00613FD4" w:rsidRDefault="00613FD4">
      <w:pPr>
        <w:numPr>
          <w:ilvl w:val="0"/>
          <w:numId w:val="15"/>
        </w:numPr>
        <w:spacing w:after="0" w:line="264" w:lineRule="auto"/>
        <w:jc w:val="both"/>
        <w:rPr>
          <w:lang w:val="ru-RU"/>
        </w:rPr>
      </w:pPr>
      <w:r w:rsidRPr="00613FD4">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7A4DBD" w:rsidRPr="00613FD4" w:rsidRDefault="00613FD4">
      <w:pPr>
        <w:numPr>
          <w:ilvl w:val="0"/>
          <w:numId w:val="15"/>
        </w:numPr>
        <w:spacing w:after="0" w:line="264" w:lineRule="auto"/>
        <w:jc w:val="both"/>
        <w:rPr>
          <w:lang w:val="ru-RU"/>
        </w:rPr>
      </w:pPr>
      <w:r w:rsidRPr="00613FD4">
        <w:rPr>
          <w:rFonts w:ascii="Times New Roman" w:hAnsi="Times New Roman"/>
          <w:color w:val="000000"/>
          <w:sz w:val="28"/>
          <w:lang w:val="ru-RU"/>
        </w:rPr>
        <w:t>делать выбор и брать ответственность за решение.</w:t>
      </w:r>
    </w:p>
    <w:p w:rsidR="007A4DBD" w:rsidRDefault="00613FD4">
      <w:pPr>
        <w:spacing w:after="0" w:line="264" w:lineRule="auto"/>
        <w:ind w:firstLine="600"/>
        <w:jc w:val="both"/>
      </w:pPr>
      <w:r>
        <w:rPr>
          <w:rFonts w:ascii="Times New Roman" w:hAnsi="Times New Roman"/>
          <w:b/>
          <w:color w:val="000000"/>
          <w:sz w:val="28"/>
        </w:rPr>
        <w:t>2) Самоконтроль:</w:t>
      </w:r>
    </w:p>
    <w:p w:rsidR="007A4DBD" w:rsidRPr="00613FD4" w:rsidRDefault="00613FD4">
      <w:pPr>
        <w:numPr>
          <w:ilvl w:val="0"/>
          <w:numId w:val="16"/>
        </w:numPr>
        <w:spacing w:after="0" w:line="264" w:lineRule="auto"/>
        <w:jc w:val="both"/>
        <w:rPr>
          <w:lang w:val="ru-RU"/>
        </w:rPr>
      </w:pPr>
      <w:r w:rsidRPr="00613FD4">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7A4DBD" w:rsidRPr="00613FD4" w:rsidRDefault="00613FD4">
      <w:pPr>
        <w:numPr>
          <w:ilvl w:val="0"/>
          <w:numId w:val="16"/>
        </w:numPr>
        <w:spacing w:after="0" w:line="264" w:lineRule="auto"/>
        <w:jc w:val="both"/>
        <w:rPr>
          <w:lang w:val="ru-RU"/>
        </w:rPr>
      </w:pPr>
      <w:r w:rsidRPr="00613FD4">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A4DBD" w:rsidRPr="00613FD4" w:rsidRDefault="00613FD4">
      <w:pPr>
        <w:numPr>
          <w:ilvl w:val="0"/>
          <w:numId w:val="16"/>
        </w:numPr>
        <w:spacing w:after="0" w:line="264" w:lineRule="auto"/>
        <w:jc w:val="both"/>
        <w:rPr>
          <w:lang w:val="ru-RU"/>
        </w:rPr>
      </w:pPr>
      <w:r w:rsidRPr="00613FD4">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613FD4">
        <w:rPr>
          <w:rFonts w:ascii="Times New Roman" w:hAnsi="Times New Roman"/>
          <w:color w:val="000000"/>
          <w:sz w:val="28"/>
          <w:lang w:val="ru-RU"/>
        </w:rPr>
        <w:t>позитивное</w:t>
      </w:r>
      <w:proofErr w:type="gramEnd"/>
      <w:r w:rsidRPr="00613FD4">
        <w:rPr>
          <w:rFonts w:ascii="Times New Roman" w:hAnsi="Times New Roman"/>
          <w:color w:val="000000"/>
          <w:sz w:val="28"/>
          <w:lang w:val="ru-RU"/>
        </w:rPr>
        <w:t xml:space="preserve"> в произошедшей ситуации;</w:t>
      </w:r>
    </w:p>
    <w:p w:rsidR="007A4DBD" w:rsidRPr="00613FD4" w:rsidRDefault="00613FD4">
      <w:pPr>
        <w:numPr>
          <w:ilvl w:val="0"/>
          <w:numId w:val="16"/>
        </w:numPr>
        <w:spacing w:after="0" w:line="264" w:lineRule="auto"/>
        <w:jc w:val="both"/>
        <w:rPr>
          <w:lang w:val="ru-RU"/>
        </w:rPr>
      </w:pPr>
      <w:r w:rsidRPr="00613FD4">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7A4DBD" w:rsidRDefault="00613FD4">
      <w:pPr>
        <w:spacing w:after="0" w:line="264" w:lineRule="auto"/>
        <w:ind w:firstLine="600"/>
        <w:jc w:val="both"/>
      </w:pPr>
      <w:r>
        <w:rPr>
          <w:rFonts w:ascii="Times New Roman" w:hAnsi="Times New Roman"/>
          <w:b/>
          <w:color w:val="000000"/>
          <w:sz w:val="28"/>
        </w:rPr>
        <w:t>3) Эмоциональный интеллект:</w:t>
      </w:r>
    </w:p>
    <w:p w:rsidR="007A4DBD" w:rsidRPr="00613FD4" w:rsidRDefault="00613FD4">
      <w:pPr>
        <w:numPr>
          <w:ilvl w:val="0"/>
          <w:numId w:val="17"/>
        </w:numPr>
        <w:spacing w:after="0" w:line="264" w:lineRule="auto"/>
        <w:jc w:val="both"/>
        <w:rPr>
          <w:lang w:val="ru-RU"/>
        </w:rPr>
      </w:pPr>
      <w:r w:rsidRPr="00613FD4">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7A4DBD" w:rsidRPr="00613FD4" w:rsidRDefault="00613FD4">
      <w:pPr>
        <w:numPr>
          <w:ilvl w:val="0"/>
          <w:numId w:val="17"/>
        </w:numPr>
        <w:spacing w:after="0" w:line="264" w:lineRule="auto"/>
        <w:jc w:val="both"/>
        <w:rPr>
          <w:lang w:val="ru-RU"/>
        </w:rPr>
      </w:pPr>
      <w:r w:rsidRPr="00613FD4">
        <w:rPr>
          <w:rFonts w:ascii="Times New Roman" w:hAnsi="Times New Roman"/>
          <w:color w:val="000000"/>
          <w:sz w:val="28"/>
          <w:lang w:val="ru-RU"/>
        </w:rPr>
        <w:t>выявлять и анализировать причины эмоций;</w:t>
      </w:r>
    </w:p>
    <w:p w:rsidR="007A4DBD" w:rsidRPr="00613FD4" w:rsidRDefault="00613FD4">
      <w:pPr>
        <w:numPr>
          <w:ilvl w:val="0"/>
          <w:numId w:val="17"/>
        </w:numPr>
        <w:spacing w:after="0" w:line="264" w:lineRule="auto"/>
        <w:jc w:val="both"/>
        <w:rPr>
          <w:lang w:val="ru-RU"/>
        </w:rPr>
      </w:pPr>
      <w:r w:rsidRPr="00613FD4">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7A4DBD" w:rsidRPr="00613FD4" w:rsidRDefault="00613FD4">
      <w:pPr>
        <w:numPr>
          <w:ilvl w:val="0"/>
          <w:numId w:val="17"/>
        </w:numPr>
        <w:spacing w:after="0" w:line="264" w:lineRule="auto"/>
        <w:jc w:val="both"/>
        <w:rPr>
          <w:lang w:val="ru-RU"/>
        </w:rPr>
      </w:pPr>
      <w:r w:rsidRPr="00613FD4">
        <w:rPr>
          <w:rFonts w:ascii="Times New Roman" w:hAnsi="Times New Roman"/>
          <w:color w:val="000000"/>
          <w:sz w:val="28"/>
          <w:lang w:val="ru-RU"/>
        </w:rPr>
        <w:t>регулировать способ выражения своих эмоций.</w:t>
      </w:r>
    </w:p>
    <w:p w:rsidR="007A4DBD" w:rsidRDefault="00613FD4">
      <w:pPr>
        <w:spacing w:after="0" w:line="264" w:lineRule="auto"/>
        <w:ind w:firstLine="600"/>
        <w:jc w:val="both"/>
      </w:pPr>
      <w:r>
        <w:rPr>
          <w:rFonts w:ascii="Times New Roman" w:hAnsi="Times New Roman"/>
          <w:b/>
          <w:color w:val="000000"/>
          <w:sz w:val="28"/>
        </w:rPr>
        <w:t>4) Принятие себя и других:</w:t>
      </w:r>
    </w:p>
    <w:p w:rsidR="007A4DBD" w:rsidRPr="00613FD4" w:rsidRDefault="00613FD4">
      <w:pPr>
        <w:numPr>
          <w:ilvl w:val="0"/>
          <w:numId w:val="18"/>
        </w:numPr>
        <w:spacing w:after="0" w:line="264" w:lineRule="auto"/>
        <w:jc w:val="both"/>
        <w:rPr>
          <w:lang w:val="ru-RU"/>
        </w:rPr>
      </w:pPr>
      <w:r w:rsidRPr="00613FD4">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7A4DBD" w:rsidRPr="00613FD4" w:rsidRDefault="00613FD4">
      <w:pPr>
        <w:numPr>
          <w:ilvl w:val="0"/>
          <w:numId w:val="18"/>
        </w:numPr>
        <w:spacing w:after="0" w:line="264" w:lineRule="auto"/>
        <w:jc w:val="both"/>
        <w:rPr>
          <w:lang w:val="ru-RU"/>
        </w:rPr>
      </w:pPr>
      <w:r w:rsidRPr="00613FD4">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7A4DBD" w:rsidRPr="00613FD4" w:rsidRDefault="00613FD4">
      <w:pPr>
        <w:numPr>
          <w:ilvl w:val="0"/>
          <w:numId w:val="18"/>
        </w:numPr>
        <w:spacing w:after="0" w:line="264" w:lineRule="auto"/>
        <w:jc w:val="both"/>
        <w:rPr>
          <w:lang w:val="ru-RU"/>
        </w:rPr>
      </w:pPr>
      <w:r w:rsidRPr="00613FD4">
        <w:rPr>
          <w:rFonts w:ascii="Times New Roman" w:hAnsi="Times New Roman"/>
          <w:color w:val="000000"/>
          <w:sz w:val="28"/>
          <w:lang w:val="ru-RU"/>
        </w:rPr>
        <w:t>проявлять открытость себе и другим;</w:t>
      </w:r>
    </w:p>
    <w:p w:rsidR="007A4DBD" w:rsidRPr="00613FD4" w:rsidRDefault="00613FD4">
      <w:pPr>
        <w:numPr>
          <w:ilvl w:val="0"/>
          <w:numId w:val="18"/>
        </w:numPr>
        <w:spacing w:after="0" w:line="264" w:lineRule="auto"/>
        <w:jc w:val="both"/>
        <w:rPr>
          <w:lang w:val="ru-RU"/>
        </w:rPr>
      </w:pPr>
      <w:r w:rsidRPr="00613FD4">
        <w:rPr>
          <w:rFonts w:ascii="Times New Roman" w:hAnsi="Times New Roman"/>
          <w:color w:val="000000"/>
          <w:sz w:val="28"/>
          <w:lang w:val="ru-RU"/>
        </w:rPr>
        <w:t>осознавать невозможность контролировать всё вокруг.</w:t>
      </w:r>
    </w:p>
    <w:p w:rsidR="007A4DBD" w:rsidRPr="00613FD4" w:rsidRDefault="007A4DBD">
      <w:pPr>
        <w:spacing w:after="0" w:line="264" w:lineRule="auto"/>
        <w:ind w:left="120"/>
        <w:jc w:val="both"/>
        <w:rPr>
          <w:lang w:val="ru-RU"/>
        </w:rPr>
      </w:pPr>
    </w:p>
    <w:p w:rsidR="007A4DBD" w:rsidRPr="00613FD4" w:rsidRDefault="00613FD4">
      <w:pPr>
        <w:spacing w:after="0" w:line="264" w:lineRule="auto"/>
        <w:ind w:left="120"/>
        <w:jc w:val="both"/>
        <w:rPr>
          <w:lang w:val="ru-RU"/>
        </w:rPr>
      </w:pPr>
      <w:r w:rsidRPr="00613FD4">
        <w:rPr>
          <w:rFonts w:ascii="Times New Roman" w:hAnsi="Times New Roman"/>
          <w:b/>
          <w:color w:val="000000"/>
          <w:sz w:val="28"/>
          <w:lang w:val="ru-RU"/>
        </w:rPr>
        <w:t>ПРЕДМЕТНЫЕ РЕЗУЛЬТАТЫ</w:t>
      </w:r>
    </w:p>
    <w:p w:rsidR="007A4DBD" w:rsidRPr="00613FD4" w:rsidRDefault="007A4DBD">
      <w:pPr>
        <w:spacing w:after="0" w:line="264" w:lineRule="auto"/>
        <w:ind w:left="120"/>
        <w:jc w:val="both"/>
        <w:rPr>
          <w:lang w:val="ru-RU"/>
        </w:rPr>
      </w:pPr>
    </w:p>
    <w:p w:rsidR="007A4DBD" w:rsidRPr="00613FD4" w:rsidRDefault="00613FD4">
      <w:pPr>
        <w:spacing w:after="0" w:line="264" w:lineRule="auto"/>
        <w:ind w:left="120"/>
        <w:jc w:val="both"/>
        <w:rPr>
          <w:lang w:val="ru-RU"/>
        </w:rPr>
      </w:pPr>
      <w:r w:rsidRPr="00613FD4">
        <w:rPr>
          <w:rFonts w:ascii="Times New Roman" w:hAnsi="Times New Roman"/>
          <w:b/>
          <w:color w:val="000000"/>
          <w:sz w:val="28"/>
          <w:lang w:val="ru-RU"/>
        </w:rPr>
        <w:t>5 КЛАСС</w:t>
      </w:r>
    </w:p>
    <w:p w:rsidR="007A4DBD" w:rsidRPr="00613FD4" w:rsidRDefault="007A4DBD">
      <w:pPr>
        <w:spacing w:after="0" w:line="264" w:lineRule="auto"/>
        <w:ind w:left="120"/>
        <w:jc w:val="both"/>
        <w:rPr>
          <w:lang w:val="ru-RU"/>
        </w:rPr>
      </w:pP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7A4DBD" w:rsidRPr="00613FD4" w:rsidRDefault="00613FD4">
      <w:pPr>
        <w:numPr>
          <w:ilvl w:val="0"/>
          <w:numId w:val="19"/>
        </w:numPr>
        <w:spacing w:after="0" w:line="264" w:lineRule="auto"/>
        <w:jc w:val="both"/>
        <w:rPr>
          <w:lang w:val="ru-RU"/>
        </w:rPr>
      </w:pPr>
      <w:r w:rsidRPr="00613FD4">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7A4DBD" w:rsidRPr="00613FD4" w:rsidRDefault="00613FD4">
      <w:pPr>
        <w:numPr>
          <w:ilvl w:val="0"/>
          <w:numId w:val="19"/>
        </w:numPr>
        <w:spacing w:after="0" w:line="264" w:lineRule="auto"/>
        <w:jc w:val="both"/>
        <w:rPr>
          <w:lang w:val="ru-RU"/>
        </w:rPr>
      </w:pPr>
      <w:proofErr w:type="gramStart"/>
      <w:r w:rsidRPr="00613FD4">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613FD4">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613FD4">
        <w:rPr>
          <w:rFonts w:ascii="Times New Roman" w:hAnsi="Times New Roman"/>
          <w:color w:val="000000"/>
          <w:sz w:val="28"/>
          <w:lang w:val="ru-RU"/>
        </w:rPr>
        <w:t xml:space="preserve"> эпитет, сравнение, метафора, олицетворение; аллегория; ритм, рифма;</w:t>
      </w:r>
    </w:p>
    <w:p w:rsidR="007A4DBD" w:rsidRPr="00613FD4" w:rsidRDefault="00613FD4">
      <w:pPr>
        <w:numPr>
          <w:ilvl w:val="0"/>
          <w:numId w:val="19"/>
        </w:numPr>
        <w:spacing w:after="0" w:line="264" w:lineRule="auto"/>
        <w:jc w:val="both"/>
        <w:rPr>
          <w:lang w:val="ru-RU"/>
        </w:rPr>
      </w:pPr>
      <w:r w:rsidRPr="00613FD4">
        <w:rPr>
          <w:rFonts w:ascii="Times New Roman" w:hAnsi="Times New Roman"/>
          <w:color w:val="000000"/>
          <w:sz w:val="28"/>
          <w:lang w:val="ru-RU"/>
        </w:rPr>
        <w:t>сопоставлять темы и сюжеты произведений, образы персонажей;</w:t>
      </w:r>
    </w:p>
    <w:p w:rsidR="007A4DBD" w:rsidRPr="00613FD4" w:rsidRDefault="00613FD4">
      <w:pPr>
        <w:numPr>
          <w:ilvl w:val="0"/>
          <w:numId w:val="19"/>
        </w:numPr>
        <w:spacing w:after="0" w:line="264" w:lineRule="auto"/>
        <w:jc w:val="both"/>
        <w:rPr>
          <w:lang w:val="ru-RU"/>
        </w:rPr>
      </w:pPr>
      <w:r w:rsidRPr="00613FD4">
        <w:rPr>
          <w:rFonts w:ascii="Times New Roman" w:hAnsi="Times New Roman"/>
          <w:color w:val="000000"/>
          <w:sz w:val="28"/>
          <w:lang w:val="ru-RU"/>
        </w:rPr>
        <w:t xml:space="preserve">сопоставлять с помощью </w:t>
      </w:r>
      <w:proofErr w:type="gramStart"/>
      <w:r w:rsidRPr="00613FD4">
        <w:rPr>
          <w:rFonts w:ascii="Times New Roman" w:hAnsi="Times New Roman"/>
          <w:color w:val="000000"/>
          <w:sz w:val="28"/>
          <w:lang w:val="ru-RU"/>
        </w:rPr>
        <w:t>учителя</w:t>
      </w:r>
      <w:proofErr w:type="gramEnd"/>
      <w:r w:rsidRPr="00613FD4">
        <w:rPr>
          <w:rFonts w:ascii="Times New Roman" w:hAnsi="Times New Roman"/>
          <w:color w:val="000000"/>
          <w:sz w:val="28"/>
          <w:lang w:val="ru-RU"/>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 xml:space="preserve">6) участвовать в беседе и диалоге о прочитанном произведении, подбирать аргументы для оценки прочитанного (с учётом литературного развития </w:t>
      </w:r>
      <w:proofErr w:type="gramStart"/>
      <w:r w:rsidRPr="00613FD4">
        <w:rPr>
          <w:rFonts w:ascii="Times New Roman" w:hAnsi="Times New Roman"/>
          <w:color w:val="000000"/>
          <w:sz w:val="28"/>
          <w:lang w:val="ru-RU"/>
        </w:rPr>
        <w:t>обучающихся</w:t>
      </w:r>
      <w:proofErr w:type="gramEnd"/>
      <w:r w:rsidRPr="00613FD4">
        <w:rPr>
          <w:rFonts w:ascii="Times New Roman" w:hAnsi="Times New Roman"/>
          <w:color w:val="000000"/>
          <w:sz w:val="28"/>
          <w:lang w:val="ru-RU"/>
        </w:rPr>
        <w:t>);</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 xml:space="preserve">8) владеть начальными умениями интерпретации и </w:t>
      </w:r>
      <w:proofErr w:type="gramStart"/>
      <w:r w:rsidRPr="00613FD4">
        <w:rPr>
          <w:rFonts w:ascii="Times New Roman" w:hAnsi="Times New Roman"/>
          <w:color w:val="000000"/>
          <w:sz w:val="28"/>
          <w:lang w:val="ru-RU"/>
        </w:rPr>
        <w:t>оценки</w:t>
      </w:r>
      <w:proofErr w:type="gramEnd"/>
      <w:r w:rsidRPr="00613FD4">
        <w:rPr>
          <w:rFonts w:ascii="Times New Roman" w:hAnsi="Times New Roman"/>
          <w:color w:val="000000"/>
          <w:sz w:val="28"/>
          <w:lang w:val="ru-RU"/>
        </w:rPr>
        <w:t xml:space="preserve"> текстуально изученных произведений фольклора и литературы;</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 xml:space="preserve">11) участвовать в создании элементарных учебных проектов под руководством учителя и учиться </w:t>
      </w:r>
      <w:proofErr w:type="gramStart"/>
      <w:r w:rsidRPr="00613FD4">
        <w:rPr>
          <w:rFonts w:ascii="Times New Roman" w:hAnsi="Times New Roman"/>
          <w:color w:val="000000"/>
          <w:sz w:val="28"/>
          <w:lang w:val="ru-RU"/>
        </w:rPr>
        <w:t>публично</w:t>
      </w:r>
      <w:proofErr w:type="gramEnd"/>
      <w:r w:rsidRPr="00613FD4">
        <w:rPr>
          <w:rFonts w:ascii="Times New Roman" w:hAnsi="Times New Roman"/>
          <w:color w:val="000000"/>
          <w:sz w:val="28"/>
          <w:lang w:val="ru-RU"/>
        </w:rPr>
        <w:t xml:space="preserve"> представлять их результаты (с учётом литературного развития обучающихся);</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7A4DBD" w:rsidRPr="00613FD4" w:rsidRDefault="007A4DBD">
      <w:pPr>
        <w:spacing w:after="0" w:line="264" w:lineRule="auto"/>
        <w:ind w:left="120"/>
        <w:jc w:val="both"/>
        <w:rPr>
          <w:lang w:val="ru-RU"/>
        </w:rPr>
      </w:pPr>
    </w:p>
    <w:p w:rsidR="007A4DBD" w:rsidRPr="00613FD4" w:rsidRDefault="00613FD4">
      <w:pPr>
        <w:spacing w:after="0" w:line="264" w:lineRule="auto"/>
        <w:ind w:left="120"/>
        <w:jc w:val="both"/>
        <w:rPr>
          <w:lang w:val="ru-RU"/>
        </w:rPr>
      </w:pPr>
      <w:r w:rsidRPr="00613FD4">
        <w:rPr>
          <w:rFonts w:ascii="Times New Roman" w:hAnsi="Times New Roman"/>
          <w:b/>
          <w:color w:val="000000"/>
          <w:sz w:val="28"/>
          <w:lang w:val="ru-RU"/>
        </w:rPr>
        <w:t>6 КЛАСС</w:t>
      </w:r>
    </w:p>
    <w:p w:rsidR="007A4DBD" w:rsidRPr="00613FD4" w:rsidRDefault="007A4DBD">
      <w:pPr>
        <w:spacing w:after="0" w:line="264" w:lineRule="auto"/>
        <w:ind w:left="120"/>
        <w:jc w:val="both"/>
        <w:rPr>
          <w:lang w:val="ru-RU"/>
        </w:rPr>
      </w:pP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 xml:space="preserve">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613FD4">
        <w:rPr>
          <w:rFonts w:ascii="Times New Roman" w:hAnsi="Times New Roman"/>
          <w:color w:val="000000"/>
          <w:sz w:val="28"/>
          <w:lang w:val="ru-RU"/>
        </w:rPr>
        <w:t>прочитанное</w:t>
      </w:r>
      <w:proofErr w:type="gramEnd"/>
      <w:r w:rsidRPr="00613FD4">
        <w:rPr>
          <w:rFonts w:ascii="Times New Roman" w:hAnsi="Times New Roman"/>
          <w:color w:val="000000"/>
          <w:sz w:val="28"/>
          <w:lang w:val="ru-RU"/>
        </w:rPr>
        <w:t xml:space="preserve"> (с учётом литературного развития обучающихся);</w:t>
      </w:r>
    </w:p>
    <w:p w:rsidR="007A4DBD" w:rsidRPr="00613FD4" w:rsidRDefault="00613FD4">
      <w:pPr>
        <w:numPr>
          <w:ilvl w:val="0"/>
          <w:numId w:val="20"/>
        </w:numPr>
        <w:spacing w:after="0" w:line="264" w:lineRule="auto"/>
        <w:jc w:val="both"/>
        <w:rPr>
          <w:lang w:val="ru-RU"/>
        </w:rPr>
      </w:pPr>
      <w:r w:rsidRPr="00613FD4">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7A4DBD" w:rsidRPr="00613FD4" w:rsidRDefault="00613FD4">
      <w:pPr>
        <w:numPr>
          <w:ilvl w:val="0"/>
          <w:numId w:val="20"/>
        </w:numPr>
        <w:spacing w:after="0" w:line="264" w:lineRule="auto"/>
        <w:jc w:val="both"/>
        <w:rPr>
          <w:lang w:val="ru-RU"/>
        </w:rPr>
      </w:pPr>
      <w:proofErr w:type="gramStart"/>
      <w:r w:rsidRPr="00613FD4">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sidRPr="00613FD4">
        <w:rPr>
          <w:rFonts w:ascii="Times New Roman" w:hAnsi="Times New Roman"/>
          <w:color w:val="000000"/>
          <w:sz w:val="28"/>
          <w:lang w:val="ru-RU"/>
        </w:rPr>
        <w:t xml:space="preserve"> </w:t>
      </w:r>
      <w:proofErr w:type="gramStart"/>
      <w:r w:rsidRPr="00613FD4">
        <w:rPr>
          <w:rFonts w:ascii="Times New Roman" w:hAnsi="Times New Roman"/>
          <w:color w:val="000000"/>
          <w:sz w:val="28"/>
          <w:lang w:val="ru-RU"/>
        </w:rPr>
        <w:t>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roofErr w:type="gramEnd"/>
    </w:p>
    <w:p w:rsidR="007A4DBD" w:rsidRPr="00613FD4" w:rsidRDefault="00613FD4">
      <w:pPr>
        <w:numPr>
          <w:ilvl w:val="0"/>
          <w:numId w:val="20"/>
        </w:numPr>
        <w:spacing w:after="0" w:line="264" w:lineRule="auto"/>
        <w:jc w:val="both"/>
        <w:rPr>
          <w:lang w:val="ru-RU"/>
        </w:rPr>
      </w:pPr>
      <w:r w:rsidRPr="00613FD4">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7A4DBD" w:rsidRPr="00613FD4" w:rsidRDefault="00613FD4">
      <w:pPr>
        <w:numPr>
          <w:ilvl w:val="0"/>
          <w:numId w:val="20"/>
        </w:numPr>
        <w:spacing w:after="0" w:line="264" w:lineRule="auto"/>
        <w:jc w:val="both"/>
        <w:rPr>
          <w:lang w:val="ru-RU"/>
        </w:rPr>
      </w:pPr>
      <w:r w:rsidRPr="00613FD4">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7A4DBD" w:rsidRPr="00613FD4" w:rsidRDefault="00613FD4">
      <w:pPr>
        <w:numPr>
          <w:ilvl w:val="0"/>
          <w:numId w:val="20"/>
        </w:numPr>
        <w:spacing w:after="0" w:line="264" w:lineRule="auto"/>
        <w:jc w:val="both"/>
        <w:rPr>
          <w:lang w:val="ru-RU"/>
        </w:rPr>
      </w:pPr>
      <w:r w:rsidRPr="00613FD4">
        <w:rPr>
          <w:rFonts w:ascii="Times New Roman" w:hAnsi="Times New Roman"/>
          <w:color w:val="000000"/>
          <w:sz w:val="28"/>
          <w:lang w:val="ru-RU"/>
        </w:rPr>
        <w:t xml:space="preserve">сопоставлять с помощью </w:t>
      </w:r>
      <w:proofErr w:type="gramStart"/>
      <w:r w:rsidRPr="00613FD4">
        <w:rPr>
          <w:rFonts w:ascii="Times New Roman" w:hAnsi="Times New Roman"/>
          <w:color w:val="000000"/>
          <w:sz w:val="28"/>
          <w:lang w:val="ru-RU"/>
        </w:rPr>
        <w:t>учителя</w:t>
      </w:r>
      <w:proofErr w:type="gramEnd"/>
      <w:r w:rsidRPr="00613FD4">
        <w:rPr>
          <w:rFonts w:ascii="Times New Roman" w:hAnsi="Times New Roman"/>
          <w:color w:val="000000"/>
          <w:sz w:val="28"/>
          <w:lang w:val="ru-RU"/>
        </w:rP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 xml:space="preserve">6) участвовать в беседе и диалоге о прочитанном произведении, давать аргументированную оценку </w:t>
      </w:r>
      <w:proofErr w:type="gramStart"/>
      <w:r w:rsidRPr="00613FD4">
        <w:rPr>
          <w:rFonts w:ascii="Times New Roman" w:hAnsi="Times New Roman"/>
          <w:color w:val="000000"/>
          <w:sz w:val="28"/>
          <w:lang w:val="ru-RU"/>
        </w:rPr>
        <w:t>прочитанному</w:t>
      </w:r>
      <w:proofErr w:type="gramEnd"/>
      <w:r w:rsidRPr="00613FD4">
        <w:rPr>
          <w:rFonts w:ascii="Times New Roman" w:hAnsi="Times New Roman"/>
          <w:color w:val="000000"/>
          <w:sz w:val="28"/>
          <w:lang w:val="ru-RU"/>
        </w:rPr>
        <w:t>;</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 xml:space="preserve">8) владеть умениями интерпретации и </w:t>
      </w:r>
      <w:proofErr w:type="gramStart"/>
      <w:r w:rsidRPr="00613FD4">
        <w:rPr>
          <w:rFonts w:ascii="Times New Roman" w:hAnsi="Times New Roman"/>
          <w:color w:val="000000"/>
          <w:sz w:val="28"/>
          <w:lang w:val="ru-RU"/>
        </w:rPr>
        <w:t>оценки</w:t>
      </w:r>
      <w:proofErr w:type="gramEnd"/>
      <w:r w:rsidRPr="00613FD4">
        <w:rPr>
          <w:rFonts w:ascii="Times New Roman" w:hAnsi="Times New Roman"/>
          <w:color w:val="000000"/>
          <w:sz w:val="28"/>
          <w:lang w:val="ru-RU"/>
        </w:rPr>
        <w:t xml:space="preserve">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 xml:space="preserve">11) развивать умения коллективной проектной или исследовательской деятельности под руководством учителя и учиться </w:t>
      </w:r>
      <w:proofErr w:type="gramStart"/>
      <w:r w:rsidRPr="00613FD4">
        <w:rPr>
          <w:rFonts w:ascii="Times New Roman" w:hAnsi="Times New Roman"/>
          <w:color w:val="000000"/>
          <w:sz w:val="28"/>
          <w:lang w:val="ru-RU"/>
        </w:rPr>
        <w:t>публично</w:t>
      </w:r>
      <w:proofErr w:type="gramEnd"/>
      <w:r w:rsidRPr="00613FD4">
        <w:rPr>
          <w:rFonts w:ascii="Times New Roman" w:hAnsi="Times New Roman"/>
          <w:color w:val="000000"/>
          <w:sz w:val="28"/>
          <w:lang w:val="ru-RU"/>
        </w:rPr>
        <w:t xml:space="preserve"> представлять полученные результаты;</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7A4DBD" w:rsidRPr="00613FD4" w:rsidRDefault="007A4DBD">
      <w:pPr>
        <w:spacing w:after="0" w:line="264" w:lineRule="auto"/>
        <w:ind w:left="120"/>
        <w:jc w:val="both"/>
        <w:rPr>
          <w:lang w:val="ru-RU"/>
        </w:rPr>
      </w:pPr>
    </w:p>
    <w:p w:rsidR="007A4DBD" w:rsidRPr="00613FD4" w:rsidRDefault="00613FD4">
      <w:pPr>
        <w:spacing w:after="0" w:line="264" w:lineRule="auto"/>
        <w:ind w:left="120"/>
        <w:jc w:val="both"/>
        <w:rPr>
          <w:lang w:val="ru-RU"/>
        </w:rPr>
      </w:pPr>
      <w:r w:rsidRPr="00613FD4">
        <w:rPr>
          <w:rFonts w:ascii="Times New Roman" w:hAnsi="Times New Roman"/>
          <w:b/>
          <w:color w:val="000000"/>
          <w:sz w:val="28"/>
          <w:lang w:val="ru-RU"/>
        </w:rPr>
        <w:t>7 КЛАСС</w:t>
      </w:r>
    </w:p>
    <w:p w:rsidR="007A4DBD" w:rsidRPr="00613FD4" w:rsidRDefault="007A4DBD">
      <w:pPr>
        <w:spacing w:after="0" w:line="264" w:lineRule="auto"/>
        <w:ind w:left="120"/>
        <w:jc w:val="both"/>
        <w:rPr>
          <w:lang w:val="ru-RU"/>
        </w:rPr>
      </w:pP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lastRenderedPageBreak/>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613FD4">
        <w:rPr>
          <w:rFonts w:ascii="Times New Roman" w:hAnsi="Times New Roman"/>
          <w:color w:val="000000"/>
          <w:sz w:val="28"/>
          <w:lang w:val="ru-RU"/>
        </w:rPr>
        <w:t>прочитанное</w:t>
      </w:r>
      <w:proofErr w:type="gramEnd"/>
      <w:r w:rsidRPr="00613FD4">
        <w:rPr>
          <w:rFonts w:ascii="Times New Roman" w:hAnsi="Times New Roman"/>
          <w:color w:val="000000"/>
          <w:sz w:val="28"/>
          <w:lang w:val="ru-RU"/>
        </w:rPr>
        <w:t xml:space="preserve"> (с учётом литературного развития обучающихся), понимать, что в литературных произведениях отражена художественная картина мира:</w:t>
      </w:r>
    </w:p>
    <w:p w:rsidR="007A4DBD" w:rsidRPr="00613FD4" w:rsidRDefault="00613FD4">
      <w:pPr>
        <w:numPr>
          <w:ilvl w:val="0"/>
          <w:numId w:val="21"/>
        </w:numPr>
        <w:spacing w:after="0" w:line="264" w:lineRule="auto"/>
        <w:jc w:val="both"/>
        <w:rPr>
          <w:lang w:val="ru-RU"/>
        </w:rPr>
      </w:pPr>
      <w:r w:rsidRPr="00613FD4">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7A4DBD" w:rsidRPr="00613FD4" w:rsidRDefault="00613FD4">
      <w:pPr>
        <w:numPr>
          <w:ilvl w:val="0"/>
          <w:numId w:val="21"/>
        </w:numPr>
        <w:spacing w:after="0" w:line="264" w:lineRule="auto"/>
        <w:jc w:val="both"/>
        <w:rPr>
          <w:lang w:val="ru-RU"/>
        </w:rPr>
      </w:pPr>
      <w:r w:rsidRPr="00613FD4">
        <w:rPr>
          <w:rFonts w:ascii="Times New Roman" w:hAnsi="Times New Roman"/>
          <w:color w:val="000000"/>
          <w:sz w:val="28"/>
          <w:lang w:val="ru-RU"/>
        </w:rPr>
        <w:t xml:space="preserve">понимать сущность и элементарные смысловые функции теоретико-литературных понятий и учиться </w:t>
      </w:r>
      <w:proofErr w:type="gramStart"/>
      <w:r w:rsidRPr="00613FD4">
        <w:rPr>
          <w:rFonts w:ascii="Times New Roman" w:hAnsi="Times New Roman"/>
          <w:color w:val="000000"/>
          <w:sz w:val="28"/>
          <w:lang w:val="ru-RU"/>
        </w:rPr>
        <w:t>самостоятельно</w:t>
      </w:r>
      <w:proofErr w:type="gramEnd"/>
      <w:r w:rsidRPr="00613FD4">
        <w:rPr>
          <w:rFonts w:ascii="Times New Roman" w:hAnsi="Times New Roman"/>
          <w:color w:val="000000"/>
          <w:sz w:val="28"/>
          <w:lang w:val="ru-RU"/>
        </w:rPr>
        <w:t xml:space="preserve">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w:t>
      </w:r>
      <w:proofErr w:type="gramStart"/>
      <w:r w:rsidRPr="00613FD4">
        <w:rPr>
          <w:rFonts w:ascii="Times New Roman" w:hAnsi="Times New Roman"/>
          <w:color w:val="000000"/>
          <w:sz w:val="28"/>
          <w:lang w:val="ru-RU"/>
        </w:rPr>
        <w:t>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roofErr w:type="gramEnd"/>
    </w:p>
    <w:p w:rsidR="007A4DBD" w:rsidRPr="00613FD4" w:rsidRDefault="00613FD4">
      <w:pPr>
        <w:numPr>
          <w:ilvl w:val="0"/>
          <w:numId w:val="21"/>
        </w:numPr>
        <w:spacing w:after="0" w:line="264" w:lineRule="auto"/>
        <w:jc w:val="both"/>
        <w:rPr>
          <w:lang w:val="ru-RU"/>
        </w:rPr>
      </w:pPr>
      <w:r w:rsidRPr="00613FD4">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7A4DBD" w:rsidRPr="00613FD4" w:rsidRDefault="00613FD4">
      <w:pPr>
        <w:numPr>
          <w:ilvl w:val="0"/>
          <w:numId w:val="21"/>
        </w:numPr>
        <w:spacing w:after="0" w:line="264" w:lineRule="auto"/>
        <w:jc w:val="both"/>
        <w:rPr>
          <w:lang w:val="ru-RU"/>
        </w:rPr>
      </w:pPr>
      <w:proofErr w:type="gramStart"/>
      <w:r w:rsidRPr="00613FD4">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roofErr w:type="gramEnd"/>
    </w:p>
    <w:p w:rsidR="007A4DBD" w:rsidRPr="00613FD4" w:rsidRDefault="00613FD4">
      <w:pPr>
        <w:numPr>
          <w:ilvl w:val="0"/>
          <w:numId w:val="21"/>
        </w:numPr>
        <w:spacing w:after="0" w:line="264" w:lineRule="auto"/>
        <w:jc w:val="both"/>
        <w:rPr>
          <w:lang w:val="ru-RU"/>
        </w:rPr>
      </w:pPr>
      <w:r w:rsidRPr="00613FD4">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 xml:space="preserve">6) участвовать в беседе и диалоге о прочитанном произведении, соотносить собственную позицию с позицией автора, давать аргументированную оценку </w:t>
      </w:r>
      <w:proofErr w:type="gramStart"/>
      <w:r w:rsidRPr="00613FD4">
        <w:rPr>
          <w:rFonts w:ascii="Times New Roman" w:hAnsi="Times New Roman"/>
          <w:color w:val="000000"/>
          <w:sz w:val="28"/>
          <w:lang w:val="ru-RU"/>
        </w:rPr>
        <w:t>прочитанному</w:t>
      </w:r>
      <w:proofErr w:type="gramEnd"/>
      <w:r w:rsidRPr="00613FD4">
        <w:rPr>
          <w:rFonts w:ascii="Times New Roman" w:hAnsi="Times New Roman"/>
          <w:color w:val="000000"/>
          <w:sz w:val="28"/>
          <w:lang w:val="ru-RU"/>
        </w:rPr>
        <w:t>;</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w:t>
      </w:r>
      <w:proofErr w:type="gramStart"/>
      <w:r w:rsidRPr="00613FD4">
        <w:rPr>
          <w:rFonts w:ascii="Times New Roman" w:hAnsi="Times New Roman"/>
          <w:color w:val="000000"/>
          <w:sz w:val="28"/>
          <w:lang w:val="ru-RU"/>
        </w:rPr>
        <w:t>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roofErr w:type="gramEnd"/>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lastRenderedPageBreak/>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w:t>
      </w:r>
      <w:proofErr w:type="gramStart"/>
      <w:r w:rsidRPr="00613FD4">
        <w:rPr>
          <w:rFonts w:ascii="Times New Roman" w:hAnsi="Times New Roman"/>
          <w:color w:val="000000"/>
          <w:sz w:val="28"/>
          <w:lang w:val="ru-RU"/>
        </w:rPr>
        <w:t>интернет-библиотеках</w:t>
      </w:r>
      <w:proofErr w:type="gramEnd"/>
      <w:r w:rsidRPr="00613FD4">
        <w:rPr>
          <w:rFonts w:ascii="Times New Roman" w:hAnsi="Times New Roman"/>
          <w:color w:val="000000"/>
          <w:sz w:val="28"/>
          <w:lang w:val="ru-RU"/>
        </w:rPr>
        <w:t xml:space="preserve"> для выполнения учебных задач, соблюдая правила информационной безопасности.</w:t>
      </w:r>
    </w:p>
    <w:p w:rsidR="007A4DBD" w:rsidRPr="00613FD4" w:rsidRDefault="007A4DBD">
      <w:pPr>
        <w:spacing w:after="0" w:line="264" w:lineRule="auto"/>
        <w:ind w:left="120"/>
        <w:jc w:val="both"/>
        <w:rPr>
          <w:lang w:val="ru-RU"/>
        </w:rPr>
      </w:pPr>
    </w:p>
    <w:p w:rsidR="007A4DBD" w:rsidRPr="00613FD4" w:rsidRDefault="00613FD4">
      <w:pPr>
        <w:spacing w:after="0" w:line="264" w:lineRule="auto"/>
        <w:ind w:left="120"/>
        <w:jc w:val="both"/>
        <w:rPr>
          <w:lang w:val="ru-RU"/>
        </w:rPr>
      </w:pPr>
      <w:r w:rsidRPr="00613FD4">
        <w:rPr>
          <w:rFonts w:ascii="Times New Roman" w:hAnsi="Times New Roman"/>
          <w:b/>
          <w:color w:val="000000"/>
          <w:sz w:val="28"/>
          <w:lang w:val="ru-RU"/>
        </w:rPr>
        <w:t>8 КЛАСС</w:t>
      </w:r>
    </w:p>
    <w:p w:rsidR="007A4DBD" w:rsidRPr="00613FD4" w:rsidRDefault="007A4DBD">
      <w:pPr>
        <w:spacing w:after="0" w:line="264" w:lineRule="auto"/>
        <w:ind w:left="120"/>
        <w:jc w:val="both"/>
        <w:rPr>
          <w:lang w:val="ru-RU"/>
        </w:rPr>
      </w:pP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sidRPr="00613FD4">
        <w:rPr>
          <w:rFonts w:ascii="Times New Roman" w:hAnsi="Times New Roman"/>
          <w:color w:val="000000"/>
          <w:sz w:val="28"/>
          <w:lang w:val="ru-RU"/>
        </w:rPr>
        <w:t>прочитанное</w:t>
      </w:r>
      <w:proofErr w:type="gramEnd"/>
      <w:r w:rsidRPr="00613FD4">
        <w:rPr>
          <w:rFonts w:ascii="Times New Roman" w:hAnsi="Times New Roman"/>
          <w:color w:val="000000"/>
          <w:sz w:val="28"/>
          <w:lang w:val="ru-RU"/>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p w:rsidR="007A4DBD" w:rsidRPr="00613FD4" w:rsidRDefault="00613FD4">
      <w:pPr>
        <w:numPr>
          <w:ilvl w:val="0"/>
          <w:numId w:val="22"/>
        </w:numPr>
        <w:spacing w:after="0" w:line="264" w:lineRule="auto"/>
        <w:jc w:val="both"/>
        <w:rPr>
          <w:lang w:val="ru-RU"/>
        </w:rPr>
      </w:pPr>
      <w:r w:rsidRPr="00613FD4">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sidRPr="00613FD4">
        <w:rPr>
          <w:rFonts w:ascii="Times New Roman" w:hAnsi="Times New Roman"/>
          <w:color w:val="000000"/>
          <w:sz w:val="28"/>
          <w:lang w:val="ru-RU"/>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7A4DBD" w:rsidRPr="00613FD4" w:rsidRDefault="00613FD4">
      <w:pPr>
        <w:numPr>
          <w:ilvl w:val="0"/>
          <w:numId w:val="22"/>
        </w:numPr>
        <w:spacing w:after="0" w:line="264" w:lineRule="auto"/>
        <w:jc w:val="both"/>
        <w:rPr>
          <w:lang w:val="ru-RU"/>
        </w:rPr>
      </w:pPr>
      <w:proofErr w:type="gramStart"/>
      <w:r w:rsidRPr="00613FD4">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613FD4">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End"/>
      <w:r w:rsidRPr="00613FD4">
        <w:rPr>
          <w:rFonts w:ascii="Times New Roman" w:hAnsi="Times New Roman"/>
          <w:color w:val="000000"/>
          <w:sz w:val="28"/>
          <w:lang w:val="ru-RU"/>
        </w:rPr>
        <w:t xml:space="preserve"> </w:t>
      </w:r>
      <w:proofErr w:type="gramStart"/>
      <w:r w:rsidRPr="00613FD4">
        <w:rPr>
          <w:rFonts w:ascii="Times New Roman" w:hAnsi="Times New Roman"/>
          <w:color w:val="000000"/>
          <w:sz w:val="28"/>
          <w:lang w:val="ru-RU"/>
        </w:rPr>
        <w:t>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rsidRPr="00613FD4">
        <w:rPr>
          <w:rFonts w:ascii="Times New Roman" w:hAnsi="Times New Roman"/>
          <w:color w:val="000000"/>
          <w:sz w:val="28"/>
          <w:lang w:val="ru-RU"/>
        </w:rPr>
        <w:t xml:space="preserve"> </w:t>
      </w:r>
      <w:proofErr w:type="gramStart"/>
      <w:r w:rsidRPr="00613FD4">
        <w:rPr>
          <w:rFonts w:ascii="Times New Roman" w:hAnsi="Times New Roman"/>
          <w:color w:val="000000"/>
          <w:sz w:val="28"/>
          <w:lang w:val="ru-RU"/>
        </w:rPr>
        <w:t>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7A4DBD" w:rsidRPr="00613FD4" w:rsidRDefault="00613FD4">
      <w:pPr>
        <w:numPr>
          <w:ilvl w:val="0"/>
          <w:numId w:val="22"/>
        </w:numPr>
        <w:spacing w:after="0" w:line="264" w:lineRule="auto"/>
        <w:jc w:val="both"/>
        <w:rPr>
          <w:lang w:val="ru-RU"/>
        </w:rPr>
      </w:pPr>
      <w:r w:rsidRPr="00613FD4">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7A4DBD" w:rsidRPr="00613FD4" w:rsidRDefault="00613FD4">
      <w:pPr>
        <w:numPr>
          <w:ilvl w:val="0"/>
          <w:numId w:val="22"/>
        </w:numPr>
        <w:spacing w:after="0" w:line="264" w:lineRule="auto"/>
        <w:jc w:val="both"/>
        <w:rPr>
          <w:lang w:val="ru-RU"/>
        </w:rPr>
      </w:pPr>
      <w:r w:rsidRPr="00613FD4">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7A4DBD" w:rsidRPr="00613FD4" w:rsidRDefault="00613FD4">
      <w:pPr>
        <w:numPr>
          <w:ilvl w:val="0"/>
          <w:numId w:val="22"/>
        </w:numPr>
        <w:spacing w:after="0" w:line="264" w:lineRule="auto"/>
        <w:jc w:val="both"/>
        <w:rPr>
          <w:lang w:val="ru-RU"/>
        </w:rPr>
      </w:pPr>
      <w:proofErr w:type="gramStart"/>
      <w:r w:rsidRPr="00613FD4">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7A4DBD" w:rsidRPr="00613FD4" w:rsidRDefault="00613FD4">
      <w:pPr>
        <w:numPr>
          <w:ilvl w:val="0"/>
          <w:numId w:val="22"/>
        </w:numPr>
        <w:spacing w:after="0" w:line="264" w:lineRule="auto"/>
        <w:jc w:val="both"/>
        <w:rPr>
          <w:lang w:val="ru-RU"/>
        </w:rPr>
      </w:pPr>
      <w:r w:rsidRPr="00613FD4">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lastRenderedPageBreak/>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sidRPr="00613FD4">
        <w:rPr>
          <w:rFonts w:ascii="Times New Roman" w:hAnsi="Times New Roman"/>
          <w:color w:val="000000"/>
          <w:sz w:val="28"/>
          <w:lang w:val="ru-RU"/>
        </w:rPr>
        <w:t>прочитанному</w:t>
      </w:r>
      <w:proofErr w:type="gramEnd"/>
      <w:r w:rsidRPr="00613FD4">
        <w:rPr>
          <w:rFonts w:ascii="Times New Roman" w:hAnsi="Times New Roman"/>
          <w:color w:val="000000"/>
          <w:sz w:val="28"/>
          <w:lang w:val="ru-RU"/>
        </w:rPr>
        <w:t>;</w:t>
      </w:r>
    </w:p>
    <w:p w:rsidR="007A4DBD" w:rsidRPr="00613FD4" w:rsidRDefault="00613FD4">
      <w:pPr>
        <w:spacing w:after="0" w:line="264" w:lineRule="auto"/>
        <w:ind w:firstLine="600"/>
        <w:jc w:val="both"/>
        <w:rPr>
          <w:lang w:val="ru-RU"/>
        </w:rPr>
      </w:pPr>
      <w:proofErr w:type="gramStart"/>
      <w:r w:rsidRPr="00613FD4">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7A4DBD" w:rsidRPr="00613FD4" w:rsidRDefault="007A4DBD">
      <w:pPr>
        <w:spacing w:after="0" w:line="264" w:lineRule="auto"/>
        <w:ind w:left="120"/>
        <w:jc w:val="both"/>
        <w:rPr>
          <w:lang w:val="ru-RU"/>
        </w:rPr>
      </w:pPr>
    </w:p>
    <w:p w:rsidR="007A4DBD" w:rsidRPr="00613FD4" w:rsidRDefault="00613FD4">
      <w:pPr>
        <w:spacing w:after="0" w:line="264" w:lineRule="auto"/>
        <w:ind w:left="120"/>
        <w:jc w:val="both"/>
        <w:rPr>
          <w:lang w:val="ru-RU"/>
        </w:rPr>
      </w:pPr>
      <w:r w:rsidRPr="00613FD4">
        <w:rPr>
          <w:rFonts w:ascii="Times New Roman" w:hAnsi="Times New Roman"/>
          <w:b/>
          <w:color w:val="000000"/>
          <w:sz w:val="28"/>
          <w:lang w:val="ru-RU"/>
        </w:rPr>
        <w:t>9 КЛАСС</w:t>
      </w:r>
    </w:p>
    <w:p w:rsidR="007A4DBD" w:rsidRPr="00613FD4" w:rsidRDefault="007A4DBD">
      <w:pPr>
        <w:spacing w:after="0" w:line="264" w:lineRule="auto"/>
        <w:ind w:left="120"/>
        <w:jc w:val="both"/>
        <w:rPr>
          <w:lang w:val="ru-RU"/>
        </w:rPr>
      </w:pP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w:t>
      </w:r>
      <w:proofErr w:type="gramStart"/>
      <w:r w:rsidRPr="00613FD4">
        <w:rPr>
          <w:rFonts w:ascii="Times New Roman" w:hAnsi="Times New Roman"/>
          <w:color w:val="000000"/>
          <w:sz w:val="28"/>
          <w:lang w:val="ru-RU"/>
        </w:rPr>
        <w:t>произведениях</w:t>
      </w:r>
      <w:proofErr w:type="gramEnd"/>
      <w:r w:rsidRPr="00613FD4">
        <w:rPr>
          <w:rFonts w:ascii="Times New Roman" w:hAnsi="Times New Roman"/>
          <w:color w:val="000000"/>
          <w:sz w:val="28"/>
          <w:lang w:val="ru-RU"/>
        </w:rPr>
        <w:t xml:space="preserve"> с учётом неоднозначности заложенных в них художественных смыслов:</w:t>
      </w:r>
    </w:p>
    <w:p w:rsidR="007A4DBD" w:rsidRPr="00613FD4" w:rsidRDefault="00613FD4">
      <w:pPr>
        <w:numPr>
          <w:ilvl w:val="0"/>
          <w:numId w:val="23"/>
        </w:numPr>
        <w:spacing w:after="0" w:line="264" w:lineRule="auto"/>
        <w:jc w:val="both"/>
        <w:rPr>
          <w:lang w:val="ru-RU"/>
        </w:rPr>
      </w:pPr>
      <w:r w:rsidRPr="00613FD4">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w:t>
      </w:r>
      <w:proofErr w:type="gramStart"/>
      <w:r w:rsidRPr="00613FD4">
        <w:rPr>
          <w:rFonts w:ascii="Times New Roman" w:hAnsi="Times New Roman"/>
          <w:color w:val="000000"/>
          <w:sz w:val="28"/>
          <w:lang w:val="ru-RU"/>
        </w:rPr>
        <w:t>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roofErr w:type="gramEnd"/>
    </w:p>
    <w:p w:rsidR="007A4DBD" w:rsidRPr="00613FD4" w:rsidRDefault="00613FD4">
      <w:pPr>
        <w:numPr>
          <w:ilvl w:val="0"/>
          <w:numId w:val="23"/>
        </w:numPr>
        <w:spacing w:after="0" w:line="264" w:lineRule="auto"/>
        <w:jc w:val="both"/>
        <w:rPr>
          <w:lang w:val="ru-RU"/>
        </w:rPr>
      </w:pPr>
      <w:r w:rsidRPr="00613FD4">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w:t>
      </w:r>
      <w:proofErr w:type="gramStart"/>
      <w:r w:rsidRPr="00613FD4">
        <w:rPr>
          <w:rFonts w:ascii="Times New Roman" w:hAnsi="Times New Roman"/>
          <w:color w:val="000000"/>
          <w:sz w:val="28"/>
          <w:lang w:val="ru-RU"/>
        </w:rPr>
        <w:t xml:space="preserve">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613FD4">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w:t>
      </w:r>
      <w:proofErr w:type="gramEnd"/>
      <w:r w:rsidRPr="00613FD4">
        <w:rPr>
          <w:rFonts w:ascii="Times New Roman" w:hAnsi="Times New Roman"/>
          <w:color w:val="000000"/>
          <w:sz w:val="28"/>
          <w:lang w:val="ru-RU"/>
        </w:rPr>
        <w:t xml:space="preserve"> </w:t>
      </w:r>
      <w:proofErr w:type="gramStart"/>
      <w:r w:rsidRPr="00613FD4">
        <w:rPr>
          <w:rFonts w:ascii="Times New Roman" w:hAnsi="Times New Roman"/>
          <w:color w:val="000000"/>
          <w:sz w:val="28"/>
          <w:lang w:val="ru-RU"/>
        </w:rPr>
        <w:t>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w:t>
      </w:r>
      <w:proofErr w:type="gramEnd"/>
      <w:r w:rsidRPr="00613FD4">
        <w:rPr>
          <w:rFonts w:ascii="Times New Roman" w:hAnsi="Times New Roman"/>
          <w:color w:val="000000"/>
          <w:sz w:val="28"/>
          <w:lang w:val="ru-RU"/>
        </w:rPr>
        <w:t xml:space="preserve"> </w:t>
      </w:r>
      <w:proofErr w:type="gramStart"/>
      <w:r w:rsidRPr="00613FD4">
        <w:rPr>
          <w:rFonts w:ascii="Times New Roman" w:hAnsi="Times New Roman"/>
          <w:color w:val="000000"/>
          <w:sz w:val="28"/>
          <w:lang w:val="ru-RU"/>
        </w:rPr>
        <w:t>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roofErr w:type="gramEnd"/>
    </w:p>
    <w:p w:rsidR="007A4DBD" w:rsidRPr="00613FD4" w:rsidRDefault="00613FD4">
      <w:pPr>
        <w:numPr>
          <w:ilvl w:val="0"/>
          <w:numId w:val="23"/>
        </w:numPr>
        <w:spacing w:after="0" w:line="264" w:lineRule="auto"/>
        <w:jc w:val="both"/>
        <w:rPr>
          <w:lang w:val="ru-RU"/>
        </w:rPr>
      </w:pPr>
      <w:r w:rsidRPr="00613FD4">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7A4DBD" w:rsidRPr="00613FD4" w:rsidRDefault="00613FD4">
      <w:pPr>
        <w:numPr>
          <w:ilvl w:val="0"/>
          <w:numId w:val="23"/>
        </w:numPr>
        <w:spacing w:after="0" w:line="264" w:lineRule="auto"/>
        <w:jc w:val="both"/>
        <w:rPr>
          <w:lang w:val="ru-RU"/>
        </w:rPr>
      </w:pPr>
      <w:r w:rsidRPr="00613FD4">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7A4DBD" w:rsidRPr="00613FD4" w:rsidRDefault="00613FD4">
      <w:pPr>
        <w:numPr>
          <w:ilvl w:val="0"/>
          <w:numId w:val="23"/>
        </w:numPr>
        <w:spacing w:after="0" w:line="264" w:lineRule="auto"/>
        <w:jc w:val="both"/>
        <w:rPr>
          <w:lang w:val="ru-RU"/>
        </w:rPr>
      </w:pPr>
      <w:r w:rsidRPr="00613FD4">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7A4DBD" w:rsidRPr="00613FD4" w:rsidRDefault="00613FD4">
      <w:pPr>
        <w:numPr>
          <w:ilvl w:val="0"/>
          <w:numId w:val="23"/>
        </w:numPr>
        <w:spacing w:after="0" w:line="264" w:lineRule="auto"/>
        <w:jc w:val="both"/>
        <w:rPr>
          <w:lang w:val="ru-RU"/>
        </w:rPr>
      </w:pPr>
      <w:proofErr w:type="gramStart"/>
      <w:r w:rsidRPr="00613FD4">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7A4DBD" w:rsidRPr="00613FD4" w:rsidRDefault="00613FD4">
      <w:pPr>
        <w:numPr>
          <w:ilvl w:val="0"/>
          <w:numId w:val="23"/>
        </w:numPr>
        <w:spacing w:after="0" w:line="264" w:lineRule="auto"/>
        <w:jc w:val="both"/>
        <w:rPr>
          <w:lang w:val="ru-RU"/>
        </w:rPr>
      </w:pPr>
      <w:r w:rsidRPr="00613FD4">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613FD4">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sidRPr="00613FD4">
        <w:rPr>
          <w:rFonts w:ascii="Times New Roman" w:hAnsi="Times New Roman"/>
          <w:color w:val="000000"/>
          <w:sz w:val="28"/>
          <w:lang w:val="ru-RU"/>
        </w:rPr>
        <w:t>прочитанному</w:t>
      </w:r>
      <w:proofErr w:type="gramEnd"/>
      <w:r w:rsidRPr="00613FD4">
        <w:rPr>
          <w:rFonts w:ascii="Times New Roman" w:hAnsi="Times New Roman"/>
          <w:color w:val="000000"/>
          <w:sz w:val="28"/>
          <w:lang w:val="ru-RU"/>
        </w:rPr>
        <w:t xml:space="preserve"> и отстаивать свою точку зрения, используя литературные аргументы;</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 xml:space="preserve">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w:t>
      </w:r>
      <w:proofErr w:type="gramStart"/>
      <w:r w:rsidRPr="00613FD4">
        <w:rPr>
          <w:rFonts w:ascii="Times New Roman" w:hAnsi="Times New Roman"/>
          <w:color w:val="000000"/>
          <w:sz w:val="28"/>
          <w:lang w:val="ru-RU"/>
        </w:rPr>
        <w:t>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7A4DBD" w:rsidRPr="00613FD4" w:rsidRDefault="00613FD4">
      <w:pPr>
        <w:spacing w:after="0" w:line="264" w:lineRule="auto"/>
        <w:ind w:firstLine="600"/>
        <w:jc w:val="both"/>
        <w:rPr>
          <w:lang w:val="ru-RU"/>
        </w:rPr>
      </w:pPr>
      <w:r w:rsidRPr="00613FD4">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613FD4">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7A4DBD" w:rsidRPr="00613FD4" w:rsidRDefault="00613FD4">
      <w:pPr>
        <w:spacing w:after="0" w:line="264" w:lineRule="auto"/>
        <w:ind w:firstLine="600"/>
        <w:jc w:val="both"/>
        <w:rPr>
          <w:lang w:val="ru-RU"/>
        </w:rPr>
      </w:pPr>
      <w:proofErr w:type="gramStart"/>
      <w:r w:rsidRPr="00613FD4">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roofErr w:type="gramEnd"/>
    </w:p>
    <w:p w:rsidR="007A4DBD" w:rsidRPr="00613FD4" w:rsidRDefault="007A4DBD">
      <w:pPr>
        <w:rPr>
          <w:lang w:val="ru-RU"/>
        </w:rPr>
        <w:sectPr w:rsidR="007A4DBD" w:rsidRPr="00613FD4">
          <w:pgSz w:w="11906" w:h="16383"/>
          <w:pgMar w:top="1134" w:right="850" w:bottom="1134" w:left="1701" w:header="720" w:footer="720" w:gutter="0"/>
          <w:cols w:space="720"/>
        </w:sectPr>
      </w:pPr>
      <w:bookmarkStart w:id="89" w:name="block-55768554"/>
    </w:p>
    <w:bookmarkEnd w:id="89"/>
    <w:p w:rsidR="007A4DBD" w:rsidRDefault="00613FD4">
      <w:pPr>
        <w:spacing w:after="0"/>
        <w:ind w:left="120"/>
      </w:pPr>
      <w:r w:rsidRPr="00613FD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A4DBD" w:rsidRDefault="00613FD4">
      <w:pPr>
        <w:spacing w:after="0"/>
        <w:ind w:left="120"/>
      </w:pPr>
      <w:r>
        <w:rPr>
          <w:rFonts w:ascii="Times New Roman" w:hAnsi="Times New Roman"/>
          <w:b/>
          <w:color w:val="000000"/>
          <w:sz w:val="28"/>
        </w:rPr>
        <w:t xml:space="preserve"> 5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9"/>
        <w:gridCol w:w="4644"/>
        <w:gridCol w:w="1535"/>
        <w:gridCol w:w="1843"/>
        <w:gridCol w:w="1912"/>
        <w:gridCol w:w="2826"/>
      </w:tblGrid>
      <w:tr w:rsidR="007A4DBD">
        <w:trPr>
          <w:trHeight w:val="144"/>
          <w:tblCellSpacing w:w="0" w:type="dxa"/>
        </w:trPr>
        <w:tc>
          <w:tcPr>
            <w:tcW w:w="501" w:type="dxa"/>
            <w:vMerge w:val="restart"/>
            <w:tcMar>
              <w:top w:w="50" w:type="dxa"/>
              <w:left w:w="100" w:type="dxa"/>
            </w:tcMar>
            <w:vAlign w:val="center"/>
          </w:tcPr>
          <w:p w:rsidR="007A4DBD" w:rsidRDefault="00613FD4">
            <w:pPr>
              <w:spacing w:after="0"/>
              <w:ind w:left="135"/>
            </w:pPr>
            <w:r>
              <w:rPr>
                <w:rFonts w:ascii="Times New Roman" w:hAnsi="Times New Roman"/>
                <w:b/>
                <w:color w:val="000000"/>
                <w:sz w:val="24"/>
              </w:rPr>
              <w:t xml:space="preserve">№ п/п </w:t>
            </w:r>
          </w:p>
          <w:p w:rsidR="007A4DBD" w:rsidRDefault="007A4DBD">
            <w:pPr>
              <w:spacing w:after="0"/>
              <w:ind w:left="135"/>
            </w:pPr>
          </w:p>
        </w:tc>
        <w:tc>
          <w:tcPr>
            <w:tcW w:w="2992" w:type="dxa"/>
            <w:vMerge w:val="restart"/>
            <w:tcMar>
              <w:top w:w="50" w:type="dxa"/>
              <w:left w:w="100" w:type="dxa"/>
            </w:tcMar>
            <w:vAlign w:val="center"/>
          </w:tcPr>
          <w:p w:rsidR="007A4DBD" w:rsidRDefault="00613FD4">
            <w:pPr>
              <w:spacing w:after="0"/>
              <w:ind w:left="135"/>
            </w:pPr>
            <w:r>
              <w:rPr>
                <w:rFonts w:ascii="Times New Roman" w:hAnsi="Times New Roman"/>
                <w:b/>
                <w:color w:val="000000"/>
                <w:sz w:val="24"/>
              </w:rPr>
              <w:t xml:space="preserve">Наименование разделов и тем программы </w:t>
            </w:r>
          </w:p>
          <w:p w:rsidR="007A4DBD" w:rsidRDefault="007A4DBD">
            <w:pPr>
              <w:spacing w:after="0"/>
              <w:ind w:left="135"/>
            </w:pPr>
          </w:p>
        </w:tc>
        <w:tc>
          <w:tcPr>
            <w:tcW w:w="0" w:type="auto"/>
            <w:gridSpan w:val="3"/>
            <w:tcMar>
              <w:top w:w="50" w:type="dxa"/>
              <w:left w:w="100" w:type="dxa"/>
            </w:tcMar>
            <w:vAlign w:val="center"/>
          </w:tcPr>
          <w:p w:rsidR="007A4DBD" w:rsidRDefault="00613FD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A4DBD" w:rsidRDefault="00613FD4">
            <w:pPr>
              <w:spacing w:after="0"/>
              <w:ind w:left="135"/>
            </w:pPr>
            <w:r>
              <w:rPr>
                <w:rFonts w:ascii="Times New Roman" w:hAnsi="Times New Roman"/>
                <w:b/>
                <w:color w:val="000000"/>
                <w:sz w:val="24"/>
              </w:rPr>
              <w:t xml:space="preserve">Электронные (цифровые) образовательные ресурсы </w:t>
            </w:r>
          </w:p>
          <w:p w:rsidR="007A4DBD" w:rsidRDefault="007A4DBD">
            <w:pPr>
              <w:spacing w:after="0"/>
              <w:ind w:left="135"/>
            </w:pPr>
          </w:p>
        </w:tc>
      </w:tr>
      <w:tr w:rsidR="007A4DBD">
        <w:trPr>
          <w:trHeight w:val="144"/>
          <w:tblCellSpacing w:w="0" w:type="dxa"/>
        </w:trPr>
        <w:tc>
          <w:tcPr>
            <w:tcW w:w="0" w:type="auto"/>
            <w:vMerge/>
            <w:tcBorders>
              <w:top w:val="nil"/>
            </w:tcBorders>
            <w:tcMar>
              <w:top w:w="50" w:type="dxa"/>
              <w:left w:w="100" w:type="dxa"/>
            </w:tcMar>
          </w:tcPr>
          <w:p w:rsidR="007A4DBD" w:rsidRDefault="007A4DBD"/>
        </w:tc>
        <w:tc>
          <w:tcPr>
            <w:tcW w:w="0" w:type="auto"/>
            <w:vMerge/>
            <w:tcBorders>
              <w:top w:val="nil"/>
            </w:tcBorders>
            <w:tcMar>
              <w:top w:w="50" w:type="dxa"/>
              <w:left w:w="100" w:type="dxa"/>
            </w:tcMar>
          </w:tcPr>
          <w:p w:rsidR="007A4DBD" w:rsidRDefault="007A4DBD"/>
        </w:tc>
        <w:tc>
          <w:tcPr>
            <w:tcW w:w="977" w:type="dxa"/>
            <w:tcMar>
              <w:top w:w="50" w:type="dxa"/>
              <w:left w:w="100" w:type="dxa"/>
            </w:tcMar>
            <w:vAlign w:val="center"/>
          </w:tcPr>
          <w:p w:rsidR="007A4DBD" w:rsidRDefault="00613FD4">
            <w:pPr>
              <w:spacing w:after="0"/>
              <w:ind w:left="135"/>
            </w:pPr>
            <w:r>
              <w:rPr>
                <w:rFonts w:ascii="Times New Roman" w:hAnsi="Times New Roman"/>
                <w:b/>
                <w:color w:val="000000"/>
                <w:sz w:val="24"/>
              </w:rPr>
              <w:t xml:space="preserve">Всего </w:t>
            </w:r>
          </w:p>
          <w:p w:rsidR="007A4DBD" w:rsidRDefault="007A4DBD">
            <w:pPr>
              <w:spacing w:after="0"/>
              <w:ind w:left="135"/>
            </w:pPr>
          </w:p>
        </w:tc>
        <w:tc>
          <w:tcPr>
            <w:tcW w:w="1699" w:type="dxa"/>
            <w:tcMar>
              <w:top w:w="50" w:type="dxa"/>
              <w:left w:w="100" w:type="dxa"/>
            </w:tcMar>
            <w:vAlign w:val="center"/>
          </w:tcPr>
          <w:p w:rsidR="007A4DBD" w:rsidRDefault="00613FD4">
            <w:pPr>
              <w:spacing w:after="0"/>
              <w:ind w:left="135"/>
            </w:pPr>
            <w:r>
              <w:rPr>
                <w:rFonts w:ascii="Times New Roman" w:hAnsi="Times New Roman"/>
                <w:b/>
                <w:color w:val="000000"/>
                <w:sz w:val="24"/>
              </w:rPr>
              <w:t xml:space="preserve">Контрольные работы </w:t>
            </w:r>
          </w:p>
          <w:p w:rsidR="007A4DBD" w:rsidRDefault="007A4DBD">
            <w:pPr>
              <w:spacing w:after="0"/>
              <w:ind w:left="135"/>
            </w:pPr>
          </w:p>
        </w:tc>
        <w:tc>
          <w:tcPr>
            <w:tcW w:w="1787" w:type="dxa"/>
            <w:tcMar>
              <w:top w:w="50" w:type="dxa"/>
              <w:left w:w="100" w:type="dxa"/>
            </w:tcMar>
            <w:vAlign w:val="center"/>
          </w:tcPr>
          <w:p w:rsidR="007A4DBD" w:rsidRDefault="00613FD4">
            <w:pPr>
              <w:spacing w:after="0"/>
              <w:ind w:left="135"/>
            </w:pPr>
            <w:r>
              <w:rPr>
                <w:rFonts w:ascii="Times New Roman" w:hAnsi="Times New Roman"/>
                <w:b/>
                <w:color w:val="000000"/>
                <w:sz w:val="24"/>
              </w:rPr>
              <w:t xml:space="preserve">Практические работы </w:t>
            </w:r>
          </w:p>
          <w:p w:rsidR="007A4DBD" w:rsidRDefault="007A4DBD">
            <w:pPr>
              <w:spacing w:after="0"/>
              <w:ind w:left="135"/>
            </w:pPr>
          </w:p>
        </w:tc>
        <w:tc>
          <w:tcPr>
            <w:tcW w:w="0" w:type="auto"/>
            <w:vMerge/>
            <w:tcBorders>
              <w:top w:val="nil"/>
            </w:tcBorders>
            <w:tcMar>
              <w:top w:w="50" w:type="dxa"/>
              <w:left w:w="100" w:type="dxa"/>
            </w:tcMar>
          </w:tcPr>
          <w:p w:rsidR="007A4DBD" w:rsidRDefault="007A4DBD"/>
        </w:tc>
      </w:tr>
      <w:tr w:rsidR="007A4DBD">
        <w:trPr>
          <w:trHeight w:val="144"/>
          <w:tblCellSpacing w:w="0" w:type="dxa"/>
        </w:trPr>
        <w:tc>
          <w:tcPr>
            <w:tcW w:w="0" w:type="auto"/>
            <w:gridSpan w:val="6"/>
            <w:tcMar>
              <w:top w:w="50" w:type="dxa"/>
              <w:left w:w="100" w:type="dxa"/>
            </w:tcMar>
            <w:vAlign w:val="center"/>
          </w:tcPr>
          <w:p w:rsidR="007A4DBD" w:rsidRDefault="00613FD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7A4DBD" w:rsidRPr="00613FD4">
        <w:trPr>
          <w:trHeight w:val="144"/>
          <w:tblCellSpacing w:w="0" w:type="dxa"/>
        </w:trPr>
        <w:tc>
          <w:tcPr>
            <w:tcW w:w="501" w:type="dxa"/>
            <w:tcMar>
              <w:top w:w="50" w:type="dxa"/>
              <w:left w:w="100" w:type="dxa"/>
            </w:tcMar>
            <w:vAlign w:val="center"/>
          </w:tcPr>
          <w:p w:rsidR="007A4DBD" w:rsidRDefault="00613FD4">
            <w:pPr>
              <w:spacing w:after="0"/>
            </w:pPr>
            <w:r>
              <w:rPr>
                <w:rFonts w:ascii="Times New Roman" w:hAnsi="Times New Roman"/>
                <w:color w:val="000000"/>
                <w:sz w:val="24"/>
              </w:rPr>
              <w:t>1.1</w:t>
            </w:r>
          </w:p>
        </w:tc>
        <w:tc>
          <w:tcPr>
            <w:tcW w:w="2992"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413</w:t>
              </w:r>
              <w:r>
                <w:rPr>
                  <w:rFonts w:ascii="Times New Roman" w:hAnsi="Times New Roman"/>
                  <w:color w:val="0000FF"/>
                  <w:u w:val="single"/>
                </w:rPr>
                <w:t>e</w:t>
              </w:r>
              <w:r w:rsidRPr="00613FD4">
                <w:rPr>
                  <w:rFonts w:ascii="Times New Roman" w:hAnsi="Times New Roman"/>
                  <w:color w:val="0000FF"/>
                  <w:u w:val="single"/>
                  <w:lang w:val="ru-RU"/>
                </w:rPr>
                <w:t>80</w:t>
              </w:r>
            </w:hyperlink>
          </w:p>
        </w:tc>
      </w:tr>
      <w:tr w:rsidR="007A4DBD">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A4DBD" w:rsidRDefault="007A4DBD"/>
        </w:tc>
      </w:tr>
      <w:tr w:rsidR="007A4DBD">
        <w:trPr>
          <w:trHeight w:val="144"/>
          <w:tblCellSpacing w:w="0" w:type="dxa"/>
        </w:trPr>
        <w:tc>
          <w:tcPr>
            <w:tcW w:w="0" w:type="auto"/>
            <w:gridSpan w:val="6"/>
            <w:tcMar>
              <w:top w:w="50" w:type="dxa"/>
              <w:left w:w="100" w:type="dxa"/>
            </w:tcMar>
            <w:vAlign w:val="center"/>
          </w:tcPr>
          <w:p w:rsidR="007A4DBD" w:rsidRDefault="00613FD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7A4DBD" w:rsidRPr="00613FD4">
        <w:trPr>
          <w:trHeight w:val="144"/>
          <w:tblCellSpacing w:w="0" w:type="dxa"/>
        </w:trPr>
        <w:tc>
          <w:tcPr>
            <w:tcW w:w="501" w:type="dxa"/>
            <w:tcMar>
              <w:top w:w="50" w:type="dxa"/>
              <w:left w:w="100" w:type="dxa"/>
            </w:tcMar>
            <w:vAlign w:val="center"/>
          </w:tcPr>
          <w:p w:rsidR="007A4DBD" w:rsidRDefault="00613FD4">
            <w:pPr>
              <w:spacing w:after="0"/>
            </w:pPr>
            <w:r>
              <w:rPr>
                <w:rFonts w:ascii="Times New Roman" w:hAnsi="Times New Roman"/>
                <w:color w:val="000000"/>
                <w:sz w:val="24"/>
              </w:rPr>
              <w:t>2.1</w:t>
            </w:r>
          </w:p>
        </w:tc>
        <w:tc>
          <w:tcPr>
            <w:tcW w:w="2992"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413</w:t>
              </w:r>
              <w:r>
                <w:rPr>
                  <w:rFonts w:ascii="Times New Roman" w:hAnsi="Times New Roman"/>
                  <w:color w:val="0000FF"/>
                  <w:u w:val="single"/>
                </w:rPr>
                <w:t>e</w:t>
              </w:r>
              <w:r w:rsidRPr="00613FD4">
                <w:rPr>
                  <w:rFonts w:ascii="Times New Roman" w:hAnsi="Times New Roman"/>
                  <w:color w:val="0000FF"/>
                  <w:u w:val="single"/>
                  <w:lang w:val="ru-RU"/>
                </w:rPr>
                <w:t>80</w:t>
              </w:r>
            </w:hyperlink>
          </w:p>
        </w:tc>
      </w:tr>
      <w:tr w:rsidR="007A4DBD" w:rsidRPr="00613FD4">
        <w:trPr>
          <w:trHeight w:val="144"/>
          <w:tblCellSpacing w:w="0" w:type="dxa"/>
        </w:trPr>
        <w:tc>
          <w:tcPr>
            <w:tcW w:w="501" w:type="dxa"/>
            <w:tcMar>
              <w:top w:w="50" w:type="dxa"/>
              <w:left w:w="100" w:type="dxa"/>
            </w:tcMar>
            <w:vAlign w:val="center"/>
          </w:tcPr>
          <w:p w:rsidR="007A4DBD" w:rsidRDefault="00613FD4">
            <w:pPr>
              <w:spacing w:after="0"/>
            </w:pPr>
            <w:r>
              <w:rPr>
                <w:rFonts w:ascii="Times New Roman" w:hAnsi="Times New Roman"/>
                <w:color w:val="000000"/>
                <w:sz w:val="24"/>
              </w:rPr>
              <w:t>2.2</w:t>
            </w:r>
          </w:p>
        </w:tc>
        <w:tc>
          <w:tcPr>
            <w:tcW w:w="2992"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413</w:t>
              </w:r>
              <w:r>
                <w:rPr>
                  <w:rFonts w:ascii="Times New Roman" w:hAnsi="Times New Roman"/>
                  <w:color w:val="0000FF"/>
                  <w:u w:val="single"/>
                </w:rPr>
                <w:t>e</w:t>
              </w:r>
              <w:r w:rsidRPr="00613FD4">
                <w:rPr>
                  <w:rFonts w:ascii="Times New Roman" w:hAnsi="Times New Roman"/>
                  <w:color w:val="0000FF"/>
                  <w:u w:val="single"/>
                  <w:lang w:val="ru-RU"/>
                </w:rPr>
                <w:t>80</w:t>
              </w:r>
            </w:hyperlink>
          </w:p>
        </w:tc>
      </w:tr>
      <w:tr w:rsidR="007A4DBD">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A4DBD" w:rsidRDefault="007A4DBD"/>
        </w:tc>
      </w:tr>
      <w:tr w:rsidR="007A4DBD" w:rsidRPr="00613FD4">
        <w:trPr>
          <w:trHeight w:val="144"/>
          <w:tblCellSpacing w:w="0" w:type="dxa"/>
        </w:trPr>
        <w:tc>
          <w:tcPr>
            <w:tcW w:w="0" w:type="auto"/>
            <w:gridSpan w:val="6"/>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b/>
                <w:color w:val="000000"/>
                <w:sz w:val="24"/>
                <w:lang w:val="ru-RU"/>
              </w:rPr>
              <w:t>Раздел 3.</w:t>
            </w:r>
            <w:r w:rsidRPr="00613FD4">
              <w:rPr>
                <w:rFonts w:ascii="Times New Roman" w:hAnsi="Times New Roman"/>
                <w:color w:val="000000"/>
                <w:sz w:val="24"/>
                <w:lang w:val="ru-RU"/>
              </w:rPr>
              <w:t xml:space="preserve"> </w:t>
            </w:r>
            <w:r w:rsidRPr="00613FD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13FD4">
              <w:rPr>
                <w:rFonts w:ascii="Times New Roman" w:hAnsi="Times New Roman"/>
                <w:b/>
                <w:color w:val="000000"/>
                <w:sz w:val="24"/>
                <w:lang w:val="ru-RU"/>
              </w:rPr>
              <w:t xml:space="preserve"> века</w:t>
            </w:r>
          </w:p>
        </w:tc>
      </w:tr>
      <w:tr w:rsidR="007A4DBD" w:rsidRPr="00613FD4">
        <w:trPr>
          <w:trHeight w:val="144"/>
          <w:tblCellSpacing w:w="0" w:type="dxa"/>
        </w:trPr>
        <w:tc>
          <w:tcPr>
            <w:tcW w:w="501" w:type="dxa"/>
            <w:tcMar>
              <w:top w:w="50" w:type="dxa"/>
              <w:left w:w="100" w:type="dxa"/>
            </w:tcMar>
            <w:vAlign w:val="center"/>
          </w:tcPr>
          <w:p w:rsidR="007A4DBD" w:rsidRDefault="00613FD4">
            <w:pPr>
              <w:spacing w:after="0"/>
            </w:pPr>
            <w:r>
              <w:rPr>
                <w:rFonts w:ascii="Times New Roman" w:hAnsi="Times New Roman"/>
                <w:color w:val="000000"/>
                <w:sz w:val="24"/>
              </w:rPr>
              <w:t>3.1</w:t>
            </w:r>
          </w:p>
        </w:tc>
        <w:tc>
          <w:tcPr>
            <w:tcW w:w="2992"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И.А.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413</w:t>
              </w:r>
              <w:r>
                <w:rPr>
                  <w:rFonts w:ascii="Times New Roman" w:hAnsi="Times New Roman"/>
                  <w:color w:val="0000FF"/>
                  <w:u w:val="single"/>
                </w:rPr>
                <w:t>e</w:t>
              </w:r>
              <w:r w:rsidRPr="00613FD4">
                <w:rPr>
                  <w:rFonts w:ascii="Times New Roman" w:hAnsi="Times New Roman"/>
                  <w:color w:val="0000FF"/>
                  <w:u w:val="single"/>
                  <w:lang w:val="ru-RU"/>
                </w:rPr>
                <w:t>80</w:t>
              </w:r>
            </w:hyperlink>
          </w:p>
        </w:tc>
      </w:tr>
      <w:tr w:rsidR="007A4DBD" w:rsidRPr="00613FD4">
        <w:trPr>
          <w:trHeight w:val="144"/>
          <w:tblCellSpacing w:w="0" w:type="dxa"/>
        </w:trPr>
        <w:tc>
          <w:tcPr>
            <w:tcW w:w="501" w:type="dxa"/>
            <w:tcMar>
              <w:top w:w="50" w:type="dxa"/>
              <w:left w:w="100" w:type="dxa"/>
            </w:tcMar>
            <w:vAlign w:val="center"/>
          </w:tcPr>
          <w:p w:rsidR="007A4DBD" w:rsidRDefault="00613FD4">
            <w:pPr>
              <w:spacing w:after="0"/>
            </w:pPr>
            <w:r>
              <w:rPr>
                <w:rFonts w:ascii="Times New Roman" w:hAnsi="Times New Roman"/>
                <w:color w:val="000000"/>
                <w:sz w:val="24"/>
              </w:rPr>
              <w:t>3.2</w:t>
            </w:r>
          </w:p>
        </w:tc>
        <w:tc>
          <w:tcPr>
            <w:tcW w:w="2992" w:type="dxa"/>
            <w:tcMar>
              <w:top w:w="50" w:type="dxa"/>
              <w:left w:w="100" w:type="dxa"/>
            </w:tcMar>
            <w:vAlign w:val="center"/>
          </w:tcPr>
          <w:p w:rsidR="007A4DBD" w:rsidRDefault="00613FD4">
            <w:pPr>
              <w:spacing w:after="0"/>
              <w:ind w:left="135"/>
            </w:pPr>
            <w:r w:rsidRPr="00613FD4">
              <w:rPr>
                <w:rFonts w:ascii="Times New Roman" w:hAnsi="Times New Roman"/>
                <w:color w:val="000000"/>
                <w:sz w:val="24"/>
                <w:lang w:val="ru-RU"/>
              </w:rPr>
              <w:t xml:space="preserve">А.С.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413</w:t>
              </w:r>
              <w:r>
                <w:rPr>
                  <w:rFonts w:ascii="Times New Roman" w:hAnsi="Times New Roman"/>
                  <w:color w:val="0000FF"/>
                  <w:u w:val="single"/>
                </w:rPr>
                <w:t>e</w:t>
              </w:r>
              <w:r w:rsidRPr="00613FD4">
                <w:rPr>
                  <w:rFonts w:ascii="Times New Roman" w:hAnsi="Times New Roman"/>
                  <w:color w:val="0000FF"/>
                  <w:u w:val="single"/>
                  <w:lang w:val="ru-RU"/>
                </w:rPr>
                <w:t>80</w:t>
              </w:r>
            </w:hyperlink>
          </w:p>
        </w:tc>
      </w:tr>
      <w:tr w:rsidR="007A4DBD" w:rsidRPr="00613FD4">
        <w:trPr>
          <w:trHeight w:val="144"/>
          <w:tblCellSpacing w:w="0" w:type="dxa"/>
        </w:trPr>
        <w:tc>
          <w:tcPr>
            <w:tcW w:w="501" w:type="dxa"/>
            <w:tcMar>
              <w:top w:w="50" w:type="dxa"/>
              <w:left w:w="100" w:type="dxa"/>
            </w:tcMar>
            <w:vAlign w:val="center"/>
          </w:tcPr>
          <w:p w:rsidR="007A4DBD" w:rsidRDefault="00613FD4">
            <w:pPr>
              <w:spacing w:after="0"/>
            </w:pPr>
            <w:r>
              <w:rPr>
                <w:rFonts w:ascii="Times New Roman" w:hAnsi="Times New Roman"/>
                <w:color w:val="000000"/>
                <w:sz w:val="24"/>
              </w:rPr>
              <w:t>3.3</w:t>
            </w:r>
          </w:p>
        </w:tc>
        <w:tc>
          <w:tcPr>
            <w:tcW w:w="2992"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М.Ю. Лермонтов. Стихотворение </w:t>
            </w:r>
            <w:r w:rsidRPr="00613FD4">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413</w:t>
              </w:r>
              <w:r>
                <w:rPr>
                  <w:rFonts w:ascii="Times New Roman" w:hAnsi="Times New Roman"/>
                  <w:color w:val="0000FF"/>
                  <w:u w:val="single"/>
                </w:rPr>
                <w:t>e</w:t>
              </w:r>
              <w:r w:rsidRPr="00613FD4">
                <w:rPr>
                  <w:rFonts w:ascii="Times New Roman" w:hAnsi="Times New Roman"/>
                  <w:color w:val="0000FF"/>
                  <w:u w:val="single"/>
                  <w:lang w:val="ru-RU"/>
                </w:rPr>
                <w:t>80</w:t>
              </w:r>
            </w:hyperlink>
          </w:p>
        </w:tc>
      </w:tr>
      <w:tr w:rsidR="007A4DBD" w:rsidRPr="00613FD4">
        <w:trPr>
          <w:trHeight w:val="144"/>
          <w:tblCellSpacing w:w="0" w:type="dxa"/>
        </w:trPr>
        <w:tc>
          <w:tcPr>
            <w:tcW w:w="501" w:type="dxa"/>
            <w:tcMar>
              <w:top w:w="50" w:type="dxa"/>
              <w:left w:w="100" w:type="dxa"/>
            </w:tcMar>
            <w:vAlign w:val="center"/>
          </w:tcPr>
          <w:p w:rsidR="007A4DBD" w:rsidRDefault="00613FD4">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Н.В. Гоголь. Повесть «Ночь перед Рождеством»</w:t>
            </w:r>
          </w:p>
        </w:tc>
        <w:tc>
          <w:tcPr>
            <w:tcW w:w="977"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413</w:t>
              </w:r>
              <w:r>
                <w:rPr>
                  <w:rFonts w:ascii="Times New Roman" w:hAnsi="Times New Roman"/>
                  <w:color w:val="0000FF"/>
                  <w:u w:val="single"/>
                </w:rPr>
                <w:t>e</w:t>
              </w:r>
              <w:r w:rsidRPr="00613FD4">
                <w:rPr>
                  <w:rFonts w:ascii="Times New Roman" w:hAnsi="Times New Roman"/>
                  <w:color w:val="0000FF"/>
                  <w:u w:val="single"/>
                  <w:lang w:val="ru-RU"/>
                </w:rPr>
                <w:t>80</w:t>
              </w:r>
            </w:hyperlink>
          </w:p>
        </w:tc>
      </w:tr>
      <w:tr w:rsidR="007A4DBD">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A4DBD" w:rsidRDefault="007A4DBD"/>
        </w:tc>
      </w:tr>
      <w:tr w:rsidR="007A4DBD" w:rsidRPr="00613FD4">
        <w:trPr>
          <w:trHeight w:val="144"/>
          <w:tblCellSpacing w:w="0" w:type="dxa"/>
        </w:trPr>
        <w:tc>
          <w:tcPr>
            <w:tcW w:w="0" w:type="auto"/>
            <w:gridSpan w:val="6"/>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b/>
                <w:color w:val="000000"/>
                <w:sz w:val="24"/>
                <w:lang w:val="ru-RU"/>
              </w:rPr>
              <w:t>Раздел 4.</w:t>
            </w:r>
            <w:r w:rsidRPr="00613FD4">
              <w:rPr>
                <w:rFonts w:ascii="Times New Roman" w:hAnsi="Times New Roman"/>
                <w:color w:val="000000"/>
                <w:sz w:val="24"/>
                <w:lang w:val="ru-RU"/>
              </w:rPr>
              <w:t xml:space="preserve"> </w:t>
            </w:r>
            <w:r w:rsidRPr="00613FD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13FD4">
              <w:rPr>
                <w:rFonts w:ascii="Times New Roman" w:hAnsi="Times New Roman"/>
                <w:b/>
                <w:color w:val="000000"/>
                <w:sz w:val="24"/>
                <w:lang w:val="ru-RU"/>
              </w:rPr>
              <w:t xml:space="preserve"> века</w:t>
            </w:r>
          </w:p>
        </w:tc>
      </w:tr>
      <w:tr w:rsidR="007A4DBD" w:rsidRPr="00613FD4">
        <w:trPr>
          <w:trHeight w:val="144"/>
          <w:tblCellSpacing w:w="0" w:type="dxa"/>
        </w:trPr>
        <w:tc>
          <w:tcPr>
            <w:tcW w:w="501" w:type="dxa"/>
            <w:tcMar>
              <w:top w:w="50" w:type="dxa"/>
              <w:left w:w="100" w:type="dxa"/>
            </w:tcMar>
            <w:vAlign w:val="center"/>
          </w:tcPr>
          <w:p w:rsidR="007A4DBD" w:rsidRDefault="00613FD4">
            <w:pPr>
              <w:spacing w:after="0"/>
            </w:pPr>
            <w:r>
              <w:rPr>
                <w:rFonts w:ascii="Times New Roman" w:hAnsi="Times New Roman"/>
                <w:color w:val="000000"/>
                <w:sz w:val="24"/>
              </w:rPr>
              <w:t>4.1</w:t>
            </w:r>
          </w:p>
        </w:tc>
        <w:tc>
          <w:tcPr>
            <w:tcW w:w="2992"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И.С. Тургенев. Рассказ «Муму»</w:t>
            </w:r>
          </w:p>
        </w:tc>
        <w:tc>
          <w:tcPr>
            <w:tcW w:w="977"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413</w:t>
              </w:r>
              <w:r>
                <w:rPr>
                  <w:rFonts w:ascii="Times New Roman" w:hAnsi="Times New Roman"/>
                  <w:color w:val="0000FF"/>
                  <w:u w:val="single"/>
                </w:rPr>
                <w:t>e</w:t>
              </w:r>
              <w:r w:rsidRPr="00613FD4">
                <w:rPr>
                  <w:rFonts w:ascii="Times New Roman" w:hAnsi="Times New Roman"/>
                  <w:color w:val="0000FF"/>
                  <w:u w:val="single"/>
                  <w:lang w:val="ru-RU"/>
                </w:rPr>
                <w:t>80</w:t>
              </w:r>
            </w:hyperlink>
          </w:p>
        </w:tc>
      </w:tr>
      <w:tr w:rsidR="007A4DBD" w:rsidRPr="00613FD4">
        <w:trPr>
          <w:trHeight w:val="144"/>
          <w:tblCellSpacing w:w="0" w:type="dxa"/>
        </w:trPr>
        <w:tc>
          <w:tcPr>
            <w:tcW w:w="501" w:type="dxa"/>
            <w:tcMar>
              <w:top w:w="50" w:type="dxa"/>
              <w:left w:w="100" w:type="dxa"/>
            </w:tcMar>
            <w:vAlign w:val="center"/>
          </w:tcPr>
          <w:p w:rsidR="007A4DBD" w:rsidRDefault="00613FD4">
            <w:pPr>
              <w:spacing w:after="0"/>
            </w:pPr>
            <w:r>
              <w:rPr>
                <w:rFonts w:ascii="Times New Roman" w:hAnsi="Times New Roman"/>
                <w:color w:val="000000"/>
                <w:sz w:val="24"/>
              </w:rPr>
              <w:t>4.2</w:t>
            </w:r>
          </w:p>
        </w:tc>
        <w:tc>
          <w:tcPr>
            <w:tcW w:w="2992" w:type="dxa"/>
            <w:tcMar>
              <w:top w:w="50" w:type="dxa"/>
              <w:left w:w="100" w:type="dxa"/>
            </w:tcMar>
            <w:vAlign w:val="center"/>
          </w:tcPr>
          <w:p w:rsidR="007A4DBD" w:rsidRDefault="00613FD4">
            <w:pPr>
              <w:spacing w:after="0"/>
              <w:ind w:left="135"/>
            </w:pPr>
            <w:r w:rsidRPr="00613FD4">
              <w:rPr>
                <w:rFonts w:ascii="Times New Roman" w:hAnsi="Times New Roman"/>
                <w:color w:val="000000"/>
                <w:sz w:val="24"/>
                <w:lang w:val="ru-RU"/>
              </w:rPr>
              <w:t>Н.А. Некрасов. Стихотворения (не менее двух). «Крестьянские дети». «Школьник» и др</w:t>
            </w:r>
            <w:proofErr w:type="gramStart"/>
            <w:r w:rsidRPr="00613FD4">
              <w:rPr>
                <w:rFonts w:ascii="Times New Roman" w:hAnsi="Times New Roman"/>
                <w:color w:val="000000"/>
                <w:sz w:val="24"/>
                <w:lang w:val="ru-RU"/>
              </w:rPr>
              <w:t xml:space="preserve">.. </w:t>
            </w:r>
            <w:proofErr w:type="gramEnd"/>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413</w:t>
              </w:r>
              <w:r>
                <w:rPr>
                  <w:rFonts w:ascii="Times New Roman" w:hAnsi="Times New Roman"/>
                  <w:color w:val="0000FF"/>
                  <w:u w:val="single"/>
                </w:rPr>
                <w:t>e</w:t>
              </w:r>
              <w:r w:rsidRPr="00613FD4">
                <w:rPr>
                  <w:rFonts w:ascii="Times New Roman" w:hAnsi="Times New Roman"/>
                  <w:color w:val="0000FF"/>
                  <w:u w:val="single"/>
                  <w:lang w:val="ru-RU"/>
                </w:rPr>
                <w:t>80</w:t>
              </w:r>
            </w:hyperlink>
          </w:p>
        </w:tc>
      </w:tr>
      <w:tr w:rsidR="007A4DBD" w:rsidRPr="00613FD4">
        <w:trPr>
          <w:trHeight w:val="144"/>
          <w:tblCellSpacing w:w="0" w:type="dxa"/>
        </w:trPr>
        <w:tc>
          <w:tcPr>
            <w:tcW w:w="501" w:type="dxa"/>
            <w:tcMar>
              <w:top w:w="50" w:type="dxa"/>
              <w:left w:w="100" w:type="dxa"/>
            </w:tcMar>
            <w:vAlign w:val="center"/>
          </w:tcPr>
          <w:p w:rsidR="007A4DBD" w:rsidRDefault="00613FD4">
            <w:pPr>
              <w:spacing w:after="0"/>
            </w:pPr>
            <w:r>
              <w:rPr>
                <w:rFonts w:ascii="Times New Roman" w:hAnsi="Times New Roman"/>
                <w:color w:val="000000"/>
                <w:sz w:val="24"/>
              </w:rPr>
              <w:t>4.3</w:t>
            </w:r>
          </w:p>
        </w:tc>
        <w:tc>
          <w:tcPr>
            <w:tcW w:w="2992"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Л.Н. Толстой. Рассказ «Кавказский пленник»</w:t>
            </w:r>
          </w:p>
        </w:tc>
        <w:tc>
          <w:tcPr>
            <w:tcW w:w="977"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413</w:t>
              </w:r>
              <w:r>
                <w:rPr>
                  <w:rFonts w:ascii="Times New Roman" w:hAnsi="Times New Roman"/>
                  <w:color w:val="0000FF"/>
                  <w:u w:val="single"/>
                </w:rPr>
                <w:t>e</w:t>
              </w:r>
              <w:r w:rsidRPr="00613FD4">
                <w:rPr>
                  <w:rFonts w:ascii="Times New Roman" w:hAnsi="Times New Roman"/>
                  <w:color w:val="0000FF"/>
                  <w:u w:val="single"/>
                  <w:lang w:val="ru-RU"/>
                </w:rPr>
                <w:t>80</w:t>
              </w:r>
            </w:hyperlink>
          </w:p>
        </w:tc>
      </w:tr>
      <w:tr w:rsidR="007A4DBD">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A4DBD" w:rsidRDefault="007A4DBD"/>
        </w:tc>
      </w:tr>
      <w:tr w:rsidR="007A4DBD" w:rsidRPr="00613FD4">
        <w:trPr>
          <w:trHeight w:val="144"/>
          <w:tblCellSpacing w:w="0" w:type="dxa"/>
        </w:trPr>
        <w:tc>
          <w:tcPr>
            <w:tcW w:w="0" w:type="auto"/>
            <w:gridSpan w:val="6"/>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b/>
                <w:color w:val="000000"/>
                <w:sz w:val="24"/>
                <w:lang w:val="ru-RU"/>
              </w:rPr>
              <w:t>Раздел 5.</w:t>
            </w:r>
            <w:r w:rsidRPr="00613FD4">
              <w:rPr>
                <w:rFonts w:ascii="Times New Roman" w:hAnsi="Times New Roman"/>
                <w:color w:val="000000"/>
                <w:sz w:val="24"/>
                <w:lang w:val="ru-RU"/>
              </w:rPr>
              <w:t xml:space="preserve"> </w:t>
            </w:r>
            <w:r w:rsidRPr="00613FD4">
              <w:rPr>
                <w:rFonts w:ascii="Times New Roman" w:hAnsi="Times New Roman"/>
                <w:b/>
                <w:color w:val="000000"/>
                <w:sz w:val="24"/>
                <w:lang w:val="ru-RU"/>
              </w:rPr>
              <w:t xml:space="preserve">Литература </w:t>
            </w:r>
            <w:r>
              <w:rPr>
                <w:rFonts w:ascii="Times New Roman" w:hAnsi="Times New Roman"/>
                <w:b/>
                <w:color w:val="000000"/>
                <w:sz w:val="24"/>
              </w:rPr>
              <w:t>XIX</w:t>
            </w:r>
            <w:r w:rsidRPr="00613FD4">
              <w:rPr>
                <w:rFonts w:ascii="Times New Roman" w:hAnsi="Times New Roman"/>
                <w:b/>
                <w:color w:val="000000"/>
                <w:sz w:val="24"/>
                <w:lang w:val="ru-RU"/>
              </w:rPr>
              <w:t>—ХХ веков</w:t>
            </w:r>
          </w:p>
        </w:tc>
      </w:tr>
      <w:tr w:rsidR="007A4DBD" w:rsidRPr="00613FD4">
        <w:trPr>
          <w:trHeight w:val="144"/>
          <w:tblCellSpacing w:w="0" w:type="dxa"/>
        </w:trPr>
        <w:tc>
          <w:tcPr>
            <w:tcW w:w="501" w:type="dxa"/>
            <w:tcMar>
              <w:top w:w="50" w:type="dxa"/>
              <w:left w:w="100" w:type="dxa"/>
            </w:tcMar>
            <w:vAlign w:val="center"/>
          </w:tcPr>
          <w:p w:rsidR="007A4DBD" w:rsidRDefault="00613FD4">
            <w:pPr>
              <w:spacing w:after="0"/>
            </w:pPr>
            <w:r>
              <w:rPr>
                <w:rFonts w:ascii="Times New Roman" w:hAnsi="Times New Roman"/>
                <w:color w:val="000000"/>
                <w:sz w:val="24"/>
              </w:rPr>
              <w:t>5.1</w:t>
            </w:r>
          </w:p>
        </w:tc>
        <w:tc>
          <w:tcPr>
            <w:tcW w:w="2992"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13FD4">
              <w:rPr>
                <w:rFonts w:ascii="Times New Roman" w:hAnsi="Times New Roman"/>
                <w:color w:val="000000"/>
                <w:sz w:val="24"/>
                <w:lang w:val="ru-RU"/>
              </w:rPr>
              <w:t>—ХХ веков о родной природе и о связи человека с Родиной (не менее пяти). Например, стихотворения А.К. Толстого, Ф.И. Тютчева, А.А. Фета, И.А. Бунина, А.А. Блока, С.А. Есенина, Н.М. Рубцова, Ю.П. Кузнецова</w:t>
            </w:r>
          </w:p>
        </w:tc>
        <w:tc>
          <w:tcPr>
            <w:tcW w:w="977"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413</w:t>
              </w:r>
              <w:r>
                <w:rPr>
                  <w:rFonts w:ascii="Times New Roman" w:hAnsi="Times New Roman"/>
                  <w:color w:val="0000FF"/>
                  <w:u w:val="single"/>
                </w:rPr>
                <w:t>e</w:t>
              </w:r>
              <w:r w:rsidRPr="00613FD4">
                <w:rPr>
                  <w:rFonts w:ascii="Times New Roman" w:hAnsi="Times New Roman"/>
                  <w:color w:val="0000FF"/>
                  <w:u w:val="single"/>
                  <w:lang w:val="ru-RU"/>
                </w:rPr>
                <w:t>80</w:t>
              </w:r>
            </w:hyperlink>
          </w:p>
        </w:tc>
      </w:tr>
      <w:tr w:rsidR="007A4DBD" w:rsidRPr="00613FD4">
        <w:trPr>
          <w:trHeight w:val="144"/>
          <w:tblCellSpacing w:w="0" w:type="dxa"/>
        </w:trPr>
        <w:tc>
          <w:tcPr>
            <w:tcW w:w="501" w:type="dxa"/>
            <w:tcMar>
              <w:top w:w="50" w:type="dxa"/>
              <w:left w:w="100" w:type="dxa"/>
            </w:tcMar>
            <w:vAlign w:val="center"/>
          </w:tcPr>
          <w:p w:rsidR="007A4DBD" w:rsidRDefault="00613FD4">
            <w:pPr>
              <w:spacing w:after="0"/>
            </w:pPr>
            <w:r>
              <w:rPr>
                <w:rFonts w:ascii="Times New Roman" w:hAnsi="Times New Roman"/>
                <w:color w:val="000000"/>
                <w:sz w:val="24"/>
              </w:rPr>
              <w:t>5.2</w:t>
            </w:r>
          </w:p>
        </w:tc>
        <w:tc>
          <w:tcPr>
            <w:tcW w:w="2992"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613FD4">
              <w:rPr>
                <w:rFonts w:ascii="Times New Roman" w:hAnsi="Times New Roman"/>
                <w:color w:val="000000"/>
                <w:sz w:val="24"/>
                <w:lang w:val="ru-RU"/>
              </w:rPr>
              <w:t>—</w:t>
            </w:r>
            <w:r>
              <w:rPr>
                <w:rFonts w:ascii="Times New Roman" w:hAnsi="Times New Roman"/>
                <w:color w:val="000000"/>
                <w:sz w:val="24"/>
              </w:rPr>
              <w:t>XX</w:t>
            </w:r>
            <w:r w:rsidRPr="00613FD4">
              <w:rPr>
                <w:rFonts w:ascii="Times New Roman" w:hAnsi="Times New Roman"/>
                <w:color w:val="000000"/>
                <w:sz w:val="24"/>
                <w:lang w:val="ru-RU"/>
              </w:rPr>
              <w:t xml:space="preserve"> веков. А. П. Чехов (два рассказа по выбору)</w:t>
            </w:r>
            <w:proofErr w:type="gramStart"/>
            <w:r w:rsidRPr="00613FD4">
              <w:rPr>
                <w:rFonts w:ascii="Times New Roman" w:hAnsi="Times New Roman"/>
                <w:color w:val="000000"/>
                <w:sz w:val="24"/>
                <w:lang w:val="ru-RU"/>
              </w:rPr>
              <w:t>.Н</w:t>
            </w:r>
            <w:proofErr w:type="gramEnd"/>
            <w:r w:rsidRPr="00613FD4">
              <w:rPr>
                <w:rFonts w:ascii="Times New Roman" w:hAnsi="Times New Roman"/>
                <w:color w:val="000000"/>
                <w:sz w:val="24"/>
                <w:lang w:val="ru-RU"/>
              </w:rPr>
              <w:t xml:space="preserve">апример, «Лошадиная фамилия», «Мальчики», «Хирургия» и </w:t>
            </w:r>
            <w:r w:rsidRPr="00613FD4">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413</w:t>
              </w:r>
              <w:r>
                <w:rPr>
                  <w:rFonts w:ascii="Times New Roman" w:hAnsi="Times New Roman"/>
                  <w:color w:val="0000FF"/>
                  <w:u w:val="single"/>
                </w:rPr>
                <w:t>e</w:t>
              </w:r>
              <w:r w:rsidRPr="00613FD4">
                <w:rPr>
                  <w:rFonts w:ascii="Times New Roman" w:hAnsi="Times New Roman"/>
                  <w:color w:val="0000FF"/>
                  <w:u w:val="single"/>
                  <w:lang w:val="ru-RU"/>
                </w:rPr>
                <w:t>80</w:t>
              </w:r>
            </w:hyperlink>
          </w:p>
        </w:tc>
      </w:tr>
      <w:tr w:rsidR="007A4DBD" w:rsidRPr="00613FD4">
        <w:trPr>
          <w:trHeight w:val="144"/>
          <w:tblCellSpacing w:w="0" w:type="dxa"/>
        </w:trPr>
        <w:tc>
          <w:tcPr>
            <w:tcW w:w="501" w:type="dxa"/>
            <w:tcMar>
              <w:top w:w="50" w:type="dxa"/>
              <w:left w:w="100" w:type="dxa"/>
            </w:tcMar>
            <w:vAlign w:val="center"/>
          </w:tcPr>
          <w:p w:rsidR="007A4DBD" w:rsidRDefault="00613FD4">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А.И. Куприна, М.М. Пришвина, К.Г. Паустовского</w:t>
            </w:r>
          </w:p>
        </w:tc>
        <w:tc>
          <w:tcPr>
            <w:tcW w:w="977"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413</w:t>
              </w:r>
              <w:r>
                <w:rPr>
                  <w:rFonts w:ascii="Times New Roman" w:hAnsi="Times New Roman"/>
                  <w:color w:val="0000FF"/>
                  <w:u w:val="single"/>
                </w:rPr>
                <w:t>e</w:t>
              </w:r>
              <w:r w:rsidRPr="00613FD4">
                <w:rPr>
                  <w:rFonts w:ascii="Times New Roman" w:hAnsi="Times New Roman"/>
                  <w:color w:val="0000FF"/>
                  <w:u w:val="single"/>
                  <w:lang w:val="ru-RU"/>
                </w:rPr>
                <w:t>80</w:t>
              </w:r>
            </w:hyperlink>
          </w:p>
        </w:tc>
      </w:tr>
      <w:tr w:rsidR="007A4DBD" w:rsidRPr="00613FD4">
        <w:trPr>
          <w:trHeight w:val="144"/>
          <w:tblCellSpacing w:w="0" w:type="dxa"/>
        </w:trPr>
        <w:tc>
          <w:tcPr>
            <w:tcW w:w="501" w:type="dxa"/>
            <w:tcMar>
              <w:top w:w="50" w:type="dxa"/>
              <w:left w:w="100" w:type="dxa"/>
            </w:tcMar>
            <w:vAlign w:val="center"/>
          </w:tcPr>
          <w:p w:rsidR="007A4DBD" w:rsidRDefault="00613FD4">
            <w:pPr>
              <w:spacing w:after="0"/>
            </w:pPr>
            <w:r>
              <w:rPr>
                <w:rFonts w:ascii="Times New Roman" w:hAnsi="Times New Roman"/>
                <w:color w:val="000000"/>
                <w:sz w:val="24"/>
              </w:rPr>
              <w:t>5.4</w:t>
            </w:r>
          </w:p>
        </w:tc>
        <w:tc>
          <w:tcPr>
            <w:tcW w:w="2992"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А.П. Платонов. Рассказы (один по выбору)</w:t>
            </w:r>
            <w:proofErr w:type="gramStart"/>
            <w:r w:rsidRPr="00613FD4">
              <w:rPr>
                <w:rFonts w:ascii="Times New Roman" w:hAnsi="Times New Roman"/>
                <w:color w:val="000000"/>
                <w:sz w:val="24"/>
                <w:lang w:val="ru-RU"/>
              </w:rPr>
              <w:t>.Н</w:t>
            </w:r>
            <w:proofErr w:type="gramEnd"/>
            <w:r w:rsidRPr="00613FD4">
              <w:rPr>
                <w:rFonts w:ascii="Times New Roman" w:hAnsi="Times New Roman"/>
                <w:color w:val="000000"/>
                <w:sz w:val="24"/>
                <w:lang w:val="ru-RU"/>
              </w:rPr>
              <w:t>апример, «Корова», «Никита» и др.</w:t>
            </w:r>
          </w:p>
        </w:tc>
        <w:tc>
          <w:tcPr>
            <w:tcW w:w="977"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413</w:t>
              </w:r>
              <w:r>
                <w:rPr>
                  <w:rFonts w:ascii="Times New Roman" w:hAnsi="Times New Roman"/>
                  <w:color w:val="0000FF"/>
                  <w:u w:val="single"/>
                </w:rPr>
                <w:t>e</w:t>
              </w:r>
              <w:r w:rsidRPr="00613FD4">
                <w:rPr>
                  <w:rFonts w:ascii="Times New Roman" w:hAnsi="Times New Roman"/>
                  <w:color w:val="0000FF"/>
                  <w:u w:val="single"/>
                  <w:lang w:val="ru-RU"/>
                </w:rPr>
                <w:t>80</w:t>
              </w:r>
            </w:hyperlink>
          </w:p>
        </w:tc>
      </w:tr>
      <w:tr w:rsidR="007A4DBD" w:rsidRPr="00613FD4">
        <w:trPr>
          <w:trHeight w:val="144"/>
          <w:tblCellSpacing w:w="0" w:type="dxa"/>
        </w:trPr>
        <w:tc>
          <w:tcPr>
            <w:tcW w:w="501" w:type="dxa"/>
            <w:tcMar>
              <w:top w:w="50" w:type="dxa"/>
              <w:left w:w="100" w:type="dxa"/>
            </w:tcMar>
            <w:vAlign w:val="center"/>
          </w:tcPr>
          <w:p w:rsidR="007A4DBD" w:rsidRDefault="00613FD4">
            <w:pPr>
              <w:spacing w:after="0"/>
            </w:pPr>
            <w:r>
              <w:rPr>
                <w:rFonts w:ascii="Times New Roman" w:hAnsi="Times New Roman"/>
                <w:color w:val="000000"/>
                <w:sz w:val="24"/>
              </w:rPr>
              <w:t>5.5</w:t>
            </w:r>
          </w:p>
        </w:tc>
        <w:tc>
          <w:tcPr>
            <w:tcW w:w="2992"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В.П. Астафьев. Рассказ «Васюткино озеро»</w:t>
            </w:r>
          </w:p>
        </w:tc>
        <w:tc>
          <w:tcPr>
            <w:tcW w:w="977"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413</w:t>
              </w:r>
              <w:r>
                <w:rPr>
                  <w:rFonts w:ascii="Times New Roman" w:hAnsi="Times New Roman"/>
                  <w:color w:val="0000FF"/>
                  <w:u w:val="single"/>
                </w:rPr>
                <w:t>e</w:t>
              </w:r>
              <w:r w:rsidRPr="00613FD4">
                <w:rPr>
                  <w:rFonts w:ascii="Times New Roman" w:hAnsi="Times New Roman"/>
                  <w:color w:val="0000FF"/>
                  <w:u w:val="single"/>
                  <w:lang w:val="ru-RU"/>
                </w:rPr>
                <w:t>80</w:t>
              </w:r>
            </w:hyperlink>
          </w:p>
        </w:tc>
      </w:tr>
      <w:tr w:rsidR="007A4DBD">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7A4DBD" w:rsidRDefault="007A4DBD"/>
        </w:tc>
      </w:tr>
      <w:tr w:rsidR="007A4DBD" w:rsidRPr="00613FD4">
        <w:trPr>
          <w:trHeight w:val="144"/>
          <w:tblCellSpacing w:w="0" w:type="dxa"/>
        </w:trPr>
        <w:tc>
          <w:tcPr>
            <w:tcW w:w="0" w:type="auto"/>
            <w:gridSpan w:val="6"/>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b/>
                <w:color w:val="000000"/>
                <w:sz w:val="24"/>
                <w:lang w:val="ru-RU"/>
              </w:rPr>
              <w:t>Раздел 6.</w:t>
            </w:r>
            <w:r w:rsidRPr="00613FD4">
              <w:rPr>
                <w:rFonts w:ascii="Times New Roman" w:hAnsi="Times New Roman"/>
                <w:color w:val="000000"/>
                <w:sz w:val="24"/>
                <w:lang w:val="ru-RU"/>
              </w:rPr>
              <w:t xml:space="preserve"> </w:t>
            </w:r>
            <w:r w:rsidRPr="00613FD4">
              <w:rPr>
                <w:rFonts w:ascii="Times New Roman" w:hAnsi="Times New Roman"/>
                <w:b/>
                <w:color w:val="000000"/>
                <w:sz w:val="24"/>
                <w:lang w:val="ru-RU"/>
              </w:rPr>
              <w:t xml:space="preserve">Литература </w:t>
            </w:r>
            <w:r>
              <w:rPr>
                <w:rFonts w:ascii="Times New Roman" w:hAnsi="Times New Roman"/>
                <w:b/>
                <w:color w:val="000000"/>
                <w:sz w:val="24"/>
              </w:rPr>
              <w:t>XX</w:t>
            </w:r>
            <w:r w:rsidRPr="00613FD4">
              <w:rPr>
                <w:rFonts w:ascii="Times New Roman" w:hAnsi="Times New Roman"/>
                <w:b/>
                <w:color w:val="000000"/>
                <w:sz w:val="24"/>
                <w:lang w:val="ru-RU"/>
              </w:rPr>
              <w:t xml:space="preserve">— начала </w:t>
            </w:r>
            <w:r>
              <w:rPr>
                <w:rFonts w:ascii="Times New Roman" w:hAnsi="Times New Roman"/>
                <w:b/>
                <w:color w:val="000000"/>
                <w:sz w:val="24"/>
              </w:rPr>
              <w:t>XXI</w:t>
            </w:r>
            <w:r w:rsidRPr="00613FD4">
              <w:rPr>
                <w:rFonts w:ascii="Times New Roman" w:hAnsi="Times New Roman"/>
                <w:b/>
                <w:color w:val="000000"/>
                <w:sz w:val="24"/>
                <w:lang w:val="ru-RU"/>
              </w:rPr>
              <w:t xml:space="preserve"> веков</w:t>
            </w:r>
          </w:p>
        </w:tc>
      </w:tr>
      <w:tr w:rsidR="007A4DBD" w:rsidRPr="00613FD4">
        <w:trPr>
          <w:trHeight w:val="144"/>
          <w:tblCellSpacing w:w="0" w:type="dxa"/>
        </w:trPr>
        <w:tc>
          <w:tcPr>
            <w:tcW w:w="501" w:type="dxa"/>
            <w:tcMar>
              <w:top w:w="50" w:type="dxa"/>
              <w:left w:w="100" w:type="dxa"/>
            </w:tcMar>
            <w:vAlign w:val="center"/>
          </w:tcPr>
          <w:p w:rsidR="007A4DBD" w:rsidRDefault="00613FD4">
            <w:pPr>
              <w:spacing w:after="0"/>
            </w:pPr>
            <w:r>
              <w:rPr>
                <w:rFonts w:ascii="Times New Roman" w:hAnsi="Times New Roman"/>
                <w:color w:val="000000"/>
                <w:sz w:val="24"/>
              </w:rPr>
              <w:t>6.1</w:t>
            </w:r>
          </w:p>
        </w:tc>
        <w:tc>
          <w:tcPr>
            <w:tcW w:w="2992"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К.М.Симонов. "Сын артиллериста" и др.</w:t>
            </w:r>
          </w:p>
        </w:tc>
        <w:tc>
          <w:tcPr>
            <w:tcW w:w="977"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413</w:t>
              </w:r>
              <w:r>
                <w:rPr>
                  <w:rFonts w:ascii="Times New Roman" w:hAnsi="Times New Roman"/>
                  <w:color w:val="0000FF"/>
                  <w:u w:val="single"/>
                </w:rPr>
                <w:t>e</w:t>
              </w:r>
              <w:r w:rsidRPr="00613FD4">
                <w:rPr>
                  <w:rFonts w:ascii="Times New Roman" w:hAnsi="Times New Roman"/>
                  <w:color w:val="0000FF"/>
                  <w:u w:val="single"/>
                  <w:lang w:val="ru-RU"/>
                </w:rPr>
                <w:t>80</w:t>
              </w:r>
            </w:hyperlink>
          </w:p>
        </w:tc>
      </w:tr>
      <w:tr w:rsidR="007A4DBD" w:rsidRPr="00613FD4">
        <w:trPr>
          <w:trHeight w:val="144"/>
          <w:tblCellSpacing w:w="0" w:type="dxa"/>
        </w:trPr>
        <w:tc>
          <w:tcPr>
            <w:tcW w:w="501" w:type="dxa"/>
            <w:tcMar>
              <w:top w:w="50" w:type="dxa"/>
              <w:left w:w="100" w:type="dxa"/>
            </w:tcMar>
            <w:vAlign w:val="center"/>
          </w:tcPr>
          <w:p w:rsidR="007A4DBD" w:rsidRDefault="00613FD4">
            <w:pPr>
              <w:spacing w:after="0"/>
            </w:pPr>
            <w:r>
              <w:rPr>
                <w:rFonts w:ascii="Times New Roman" w:hAnsi="Times New Roman"/>
                <w:color w:val="000000"/>
                <w:sz w:val="24"/>
              </w:rPr>
              <w:t>6.2</w:t>
            </w:r>
          </w:p>
        </w:tc>
        <w:tc>
          <w:tcPr>
            <w:tcW w:w="2992"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613FD4">
              <w:rPr>
                <w:rFonts w:ascii="Times New Roman" w:hAnsi="Times New Roman"/>
                <w:color w:val="000000"/>
                <w:sz w:val="24"/>
                <w:lang w:val="ru-RU"/>
              </w:rPr>
              <w:t xml:space="preserve">–начала </w:t>
            </w:r>
            <w:r>
              <w:rPr>
                <w:rFonts w:ascii="Times New Roman" w:hAnsi="Times New Roman"/>
                <w:color w:val="000000"/>
                <w:sz w:val="24"/>
              </w:rPr>
              <w:t>XXI</w:t>
            </w:r>
            <w:r w:rsidRPr="00613FD4">
              <w:rPr>
                <w:rFonts w:ascii="Times New Roman" w:hAnsi="Times New Roman"/>
                <w:color w:val="000000"/>
                <w:sz w:val="24"/>
                <w:lang w:val="ru-RU"/>
              </w:rPr>
              <w:t xml:space="preserve"> веков на тему детства</w:t>
            </w:r>
            <w:proofErr w:type="gramStart"/>
            <w:r w:rsidRPr="00613FD4">
              <w:rPr>
                <w:rFonts w:ascii="Times New Roman" w:hAnsi="Times New Roman"/>
                <w:color w:val="000000"/>
                <w:sz w:val="24"/>
                <w:lang w:val="ru-RU"/>
              </w:rPr>
              <w:t>.</w:t>
            </w:r>
            <w:proofErr w:type="gramEnd"/>
            <w:r w:rsidRPr="00613FD4">
              <w:rPr>
                <w:rFonts w:ascii="Times New Roman" w:hAnsi="Times New Roman"/>
                <w:color w:val="000000"/>
                <w:sz w:val="24"/>
                <w:lang w:val="ru-RU"/>
              </w:rPr>
              <w:t xml:space="preserve"> (</w:t>
            </w:r>
            <w:proofErr w:type="gramStart"/>
            <w:r w:rsidRPr="00613FD4">
              <w:rPr>
                <w:rFonts w:ascii="Times New Roman" w:hAnsi="Times New Roman"/>
                <w:color w:val="000000"/>
                <w:sz w:val="24"/>
                <w:lang w:val="ru-RU"/>
              </w:rPr>
              <w:t>н</w:t>
            </w:r>
            <w:proofErr w:type="gramEnd"/>
            <w:r w:rsidRPr="00613FD4">
              <w:rPr>
                <w:rFonts w:ascii="Times New Roman" w:hAnsi="Times New Roman"/>
                <w:color w:val="000000"/>
                <w:sz w:val="24"/>
                <w:lang w:val="ru-RU"/>
              </w:rPr>
              <w:t xml:space="preserve">е менее двух), например, произведения В.П. Катаева, В.П. Крапивина, Ю.П. Казакова, А.Г. Алексина, В.К. Железникова, Ю.Я.Яковлева, Ю.И. </w:t>
            </w:r>
            <w:r w:rsidRPr="00613FD4">
              <w:rPr>
                <w:rFonts w:ascii="Times New Roman" w:hAnsi="Times New Roman"/>
                <w:color w:val="000000"/>
                <w:sz w:val="24"/>
                <w:lang w:val="ru-RU"/>
              </w:rPr>
              <w:lastRenderedPageBreak/>
              <w:t>Коваля, А.А.Лиханова и другие</w:t>
            </w:r>
          </w:p>
        </w:tc>
        <w:tc>
          <w:tcPr>
            <w:tcW w:w="977"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413</w:t>
              </w:r>
              <w:r>
                <w:rPr>
                  <w:rFonts w:ascii="Times New Roman" w:hAnsi="Times New Roman"/>
                  <w:color w:val="0000FF"/>
                  <w:u w:val="single"/>
                </w:rPr>
                <w:t>e</w:t>
              </w:r>
              <w:r w:rsidRPr="00613FD4">
                <w:rPr>
                  <w:rFonts w:ascii="Times New Roman" w:hAnsi="Times New Roman"/>
                  <w:color w:val="0000FF"/>
                  <w:u w:val="single"/>
                  <w:lang w:val="ru-RU"/>
                </w:rPr>
                <w:t>80</w:t>
              </w:r>
            </w:hyperlink>
          </w:p>
        </w:tc>
      </w:tr>
      <w:tr w:rsidR="007A4DBD" w:rsidRPr="00613FD4">
        <w:trPr>
          <w:trHeight w:val="144"/>
          <w:tblCellSpacing w:w="0" w:type="dxa"/>
        </w:trPr>
        <w:tc>
          <w:tcPr>
            <w:tcW w:w="501" w:type="dxa"/>
            <w:tcMar>
              <w:top w:w="50" w:type="dxa"/>
              <w:left w:w="100" w:type="dxa"/>
            </w:tcMar>
            <w:vAlign w:val="center"/>
          </w:tcPr>
          <w:p w:rsidR="007A4DBD" w:rsidRDefault="00613FD4">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7A4DBD" w:rsidRDefault="00613FD4">
            <w:pPr>
              <w:spacing w:after="0"/>
              <w:ind w:left="135"/>
            </w:pPr>
            <w:r w:rsidRPr="00613FD4">
              <w:rPr>
                <w:rFonts w:ascii="Times New Roman" w:hAnsi="Times New Roman"/>
                <w:color w:val="000000"/>
                <w:sz w:val="24"/>
                <w:lang w:val="ru-RU"/>
              </w:rPr>
              <w:t>Произведения приключенческого жанра отечественных писателей</w:t>
            </w:r>
            <w:proofErr w:type="gramStart"/>
            <w:r w:rsidRPr="00613FD4">
              <w:rPr>
                <w:rFonts w:ascii="Times New Roman" w:hAnsi="Times New Roman"/>
                <w:color w:val="000000"/>
                <w:sz w:val="24"/>
                <w:lang w:val="ru-RU"/>
              </w:rPr>
              <w:t>.</w:t>
            </w:r>
            <w:proofErr w:type="gramEnd"/>
            <w:r w:rsidRPr="00613FD4">
              <w:rPr>
                <w:rFonts w:ascii="Times New Roman" w:hAnsi="Times New Roman"/>
                <w:color w:val="000000"/>
                <w:sz w:val="24"/>
                <w:lang w:val="ru-RU"/>
              </w:rPr>
              <w:t xml:space="preserve"> (</w:t>
            </w:r>
            <w:proofErr w:type="gramStart"/>
            <w:r w:rsidRPr="00613FD4">
              <w:rPr>
                <w:rFonts w:ascii="Times New Roman" w:hAnsi="Times New Roman"/>
                <w:color w:val="000000"/>
                <w:sz w:val="24"/>
                <w:lang w:val="ru-RU"/>
              </w:rPr>
              <w:t>о</w:t>
            </w:r>
            <w:proofErr w:type="gramEnd"/>
            <w:r w:rsidRPr="00613FD4">
              <w:rPr>
                <w:rFonts w:ascii="Times New Roman" w:hAnsi="Times New Roman"/>
                <w:color w:val="000000"/>
                <w:sz w:val="24"/>
                <w:lang w:val="ru-RU"/>
              </w:rPr>
              <w:t xml:space="preserve">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413</w:t>
              </w:r>
              <w:r>
                <w:rPr>
                  <w:rFonts w:ascii="Times New Roman" w:hAnsi="Times New Roman"/>
                  <w:color w:val="0000FF"/>
                  <w:u w:val="single"/>
                </w:rPr>
                <w:t>e</w:t>
              </w:r>
              <w:r w:rsidRPr="00613FD4">
                <w:rPr>
                  <w:rFonts w:ascii="Times New Roman" w:hAnsi="Times New Roman"/>
                  <w:color w:val="0000FF"/>
                  <w:u w:val="single"/>
                  <w:lang w:val="ru-RU"/>
                </w:rPr>
                <w:t>80</w:t>
              </w:r>
            </w:hyperlink>
          </w:p>
        </w:tc>
      </w:tr>
      <w:tr w:rsidR="007A4DBD" w:rsidRPr="00613FD4">
        <w:trPr>
          <w:trHeight w:val="144"/>
          <w:tblCellSpacing w:w="0" w:type="dxa"/>
        </w:trPr>
        <w:tc>
          <w:tcPr>
            <w:tcW w:w="501" w:type="dxa"/>
            <w:tcMar>
              <w:top w:w="50" w:type="dxa"/>
              <w:left w:w="100" w:type="dxa"/>
            </w:tcMar>
            <w:vAlign w:val="center"/>
          </w:tcPr>
          <w:p w:rsidR="007A4DBD" w:rsidRDefault="00613FD4">
            <w:pPr>
              <w:spacing w:after="0"/>
            </w:pPr>
            <w:r>
              <w:rPr>
                <w:rFonts w:ascii="Times New Roman" w:hAnsi="Times New Roman"/>
                <w:color w:val="000000"/>
                <w:sz w:val="24"/>
              </w:rPr>
              <w:t>6.4</w:t>
            </w:r>
          </w:p>
        </w:tc>
        <w:tc>
          <w:tcPr>
            <w:tcW w:w="2992"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Литература народов Российской Федерации. Стихотворения (одно по выбору). Например, Р. Г. Гамзатов. «Песня соловья»; М. </w:t>
            </w:r>
            <w:proofErr w:type="gramStart"/>
            <w:r w:rsidRPr="00613FD4">
              <w:rPr>
                <w:rFonts w:ascii="Times New Roman" w:hAnsi="Times New Roman"/>
                <w:color w:val="000000"/>
                <w:sz w:val="24"/>
                <w:lang w:val="ru-RU"/>
              </w:rPr>
              <w:t>Карим</w:t>
            </w:r>
            <w:proofErr w:type="gramEnd"/>
            <w:r w:rsidRPr="00613FD4">
              <w:rPr>
                <w:rFonts w:ascii="Times New Roman" w:hAnsi="Times New Roman"/>
                <w:color w:val="000000"/>
                <w:sz w:val="24"/>
                <w:lang w:val="ru-RU"/>
              </w:rPr>
              <w:t>. «Эту песню мать мне пела»</w:t>
            </w:r>
          </w:p>
        </w:tc>
        <w:tc>
          <w:tcPr>
            <w:tcW w:w="977"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413</w:t>
              </w:r>
              <w:r>
                <w:rPr>
                  <w:rFonts w:ascii="Times New Roman" w:hAnsi="Times New Roman"/>
                  <w:color w:val="0000FF"/>
                  <w:u w:val="single"/>
                </w:rPr>
                <w:t>e</w:t>
              </w:r>
              <w:r w:rsidRPr="00613FD4">
                <w:rPr>
                  <w:rFonts w:ascii="Times New Roman" w:hAnsi="Times New Roman"/>
                  <w:color w:val="0000FF"/>
                  <w:u w:val="single"/>
                  <w:lang w:val="ru-RU"/>
                </w:rPr>
                <w:t>80</w:t>
              </w:r>
            </w:hyperlink>
          </w:p>
        </w:tc>
      </w:tr>
      <w:tr w:rsidR="007A4DBD">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7A4DBD" w:rsidRDefault="007A4DBD"/>
        </w:tc>
      </w:tr>
      <w:tr w:rsidR="007A4DBD">
        <w:trPr>
          <w:trHeight w:val="144"/>
          <w:tblCellSpacing w:w="0" w:type="dxa"/>
        </w:trPr>
        <w:tc>
          <w:tcPr>
            <w:tcW w:w="0" w:type="auto"/>
            <w:gridSpan w:val="6"/>
            <w:tcMar>
              <w:top w:w="50" w:type="dxa"/>
              <w:left w:w="100" w:type="dxa"/>
            </w:tcMar>
            <w:vAlign w:val="center"/>
          </w:tcPr>
          <w:p w:rsidR="007A4DBD" w:rsidRDefault="00613FD4">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7A4DBD" w:rsidRPr="00613FD4">
        <w:trPr>
          <w:trHeight w:val="144"/>
          <w:tblCellSpacing w:w="0" w:type="dxa"/>
        </w:trPr>
        <w:tc>
          <w:tcPr>
            <w:tcW w:w="501" w:type="dxa"/>
            <w:tcMar>
              <w:top w:w="50" w:type="dxa"/>
              <w:left w:w="100" w:type="dxa"/>
            </w:tcMar>
            <w:vAlign w:val="center"/>
          </w:tcPr>
          <w:p w:rsidR="007A4DBD" w:rsidRDefault="00613FD4">
            <w:pPr>
              <w:spacing w:after="0"/>
            </w:pPr>
            <w:r>
              <w:rPr>
                <w:rFonts w:ascii="Times New Roman" w:hAnsi="Times New Roman"/>
                <w:color w:val="000000"/>
                <w:sz w:val="24"/>
              </w:rPr>
              <w:t>7.1</w:t>
            </w:r>
          </w:p>
        </w:tc>
        <w:tc>
          <w:tcPr>
            <w:tcW w:w="2992" w:type="dxa"/>
            <w:tcMar>
              <w:top w:w="50" w:type="dxa"/>
              <w:left w:w="100" w:type="dxa"/>
            </w:tcMar>
            <w:vAlign w:val="center"/>
          </w:tcPr>
          <w:p w:rsidR="007A4DBD" w:rsidRDefault="00613FD4">
            <w:pPr>
              <w:spacing w:after="0"/>
              <w:ind w:left="135"/>
            </w:pPr>
            <w:r w:rsidRPr="00613FD4">
              <w:rPr>
                <w:rFonts w:ascii="Times New Roman" w:hAnsi="Times New Roman"/>
                <w:color w:val="000000"/>
                <w:sz w:val="24"/>
                <w:lang w:val="ru-RU"/>
              </w:rPr>
              <w:t xml:space="preserve">Х.К.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413</w:t>
              </w:r>
              <w:r>
                <w:rPr>
                  <w:rFonts w:ascii="Times New Roman" w:hAnsi="Times New Roman"/>
                  <w:color w:val="0000FF"/>
                  <w:u w:val="single"/>
                </w:rPr>
                <w:t>e</w:t>
              </w:r>
              <w:r w:rsidRPr="00613FD4">
                <w:rPr>
                  <w:rFonts w:ascii="Times New Roman" w:hAnsi="Times New Roman"/>
                  <w:color w:val="0000FF"/>
                  <w:u w:val="single"/>
                  <w:lang w:val="ru-RU"/>
                </w:rPr>
                <w:t>80</w:t>
              </w:r>
            </w:hyperlink>
          </w:p>
        </w:tc>
      </w:tr>
      <w:tr w:rsidR="007A4DBD" w:rsidRPr="00613FD4">
        <w:trPr>
          <w:trHeight w:val="144"/>
          <w:tblCellSpacing w:w="0" w:type="dxa"/>
        </w:trPr>
        <w:tc>
          <w:tcPr>
            <w:tcW w:w="501" w:type="dxa"/>
            <w:tcMar>
              <w:top w:w="50" w:type="dxa"/>
              <w:left w:w="100" w:type="dxa"/>
            </w:tcMar>
            <w:vAlign w:val="center"/>
          </w:tcPr>
          <w:p w:rsidR="007A4DBD" w:rsidRDefault="00613FD4">
            <w:pPr>
              <w:spacing w:after="0"/>
            </w:pPr>
            <w:r>
              <w:rPr>
                <w:rFonts w:ascii="Times New Roman" w:hAnsi="Times New Roman"/>
                <w:color w:val="000000"/>
                <w:sz w:val="24"/>
              </w:rPr>
              <w:t>7.2</w:t>
            </w:r>
          </w:p>
        </w:tc>
        <w:tc>
          <w:tcPr>
            <w:tcW w:w="2992"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Зарубежная сказочная проза</w:t>
            </w:r>
            <w:proofErr w:type="gramStart"/>
            <w:r w:rsidRPr="00613FD4">
              <w:rPr>
                <w:rFonts w:ascii="Times New Roman" w:hAnsi="Times New Roman"/>
                <w:color w:val="000000"/>
                <w:sz w:val="24"/>
                <w:lang w:val="ru-RU"/>
              </w:rPr>
              <w:t>.</w:t>
            </w:r>
            <w:proofErr w:type="gramEnd"/>
            <w:r w:rsidRPr="00613FD4">
              <w:rPr>
                <w:rFonts w:ascii="Times New Roman" w:hAnsi="Times New Roman"/>
                <w:color w:val="000000"/>
                <w:sz w:val="24"/>
                <w:lang w:val="ru-RU"/>
              </w:rPr>
              <w:t xml:space="preserve"> (</w:t>
            </w:r>
            <w:proofErr w:type="gramStart"/>
            <w:r w:rsidRPr="00613FD4">
              <w:rPr>
                <w:rFonts w:ascii="Times New Roman" w:hAnsi="Times New Roman"/>
                <w:color w:val="000000"/>
                <w:sz w:val="24"/>
                <w:lang w:val="ru-RU"/>
              </w:rPr>
              <w:t>о</w:t>
            </w:r>
            <w:proofErr w:type="gramEnd"/>
            <w:r w:rsidRPr="00613FD4">
              <w:rPr>
                <w:rFonts w:ascii="Times New Roman" w:hAnsi="Times New Roman"/>
                <w:color w:val="000000"/>
                <w:sz w:val="24"/>
                <w:lang w:val="ru-RU"/>
              </w:rPr>
              <w:t>дно произведение по выбору). Например, Л.Кэрролл. «Алиса в Стране Чудес» (главы); Дж.Р.Р.Толкин. «Хоббит, или</w:t>
            </w:r>
            <w:proofErr w:type="gramStart"/>
            <w:r w:rsidRPr="00613FD4">
              <w:rPr>
                <w:rFonts w:ascii="Times New Roman" w:hAnsi="Times New Roman"/>
                <w:color w:val="000000"/>
                <w:sz w:val="24"/>
                <w:lang w:val="ru-RU"/>
              </w:rPr>
              <w:t xml:space="preserve"> Т</w:t>
            </w:r>
            <w:proofErr w:type="gramEnd"/>
            <w:r w:rsidRPr="00613FD4">
              <w:rPr>
                <w:rFonts w:ascii="Times New Roman" w:hAnsi="Times New Roman"/>
                <w:color w:val="000000"/>
                <w:sz w:val="24"/>
                <w:lang w:val="ru-RU"/>
              </w:rPr>
              <w:t>уда и обратно» (главы) и др.</w:t>
            </w:r>
          </w:p>
        </w:tc>
        <w:tc>
          <w:tcPr>
            <w:tcW w:w="977"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413</w:t>
              </w:r>
              <w:r>
                <w:rPr>
                  <w:rFonts w:ascii="Times New Roman" w:hAnsi="Times New Roman"/>
                  <w:color w:val="0000FF"/>
                  <w:u w:val="single"/>
                </w:rPr>
                <w:t>e</w:t>
              </w:r>
              <w:r w:rsidRPr="00613FD4">
                <w:rPr>
                  <w:rFonts w:ascii="Times New Roman" w:hAnsi="Times New Roman"/>
                  <w:color w:val="0000FF"/>
                  <w:u w:val="single"/>
                  <w:lang w:val="ru-RU"/>
                </w:rPr>
                <w:t>80</w:t>
              </w:r>
            </w:hyperlink>
          </w:p>
        </w:tc>
      </w:tr>
      <w:tr w:rsidR="007A4DBD" w:rsidRPr="00613FD4">
        <w:trPr>
          <w:trHeight w:val="144"/>
          <w:tblCellSpacing w:w="0" w:type="dxa"/>
        </w:trPr>
        <w:tc>
          <w:tcPr>
            <w:tcW w:w="501" w:type="dxa"/>
            <w:tcMar>
              <w:top w:w="50" w:type="dxa"/>
              <w:left w:w="100" w:type="dxa"/>
            </w:tcMar>
            <w:vAlign w:val="center"/>
          </w:tcPr>
          <w:p w:rsidR="007A4DBD" w:rsidRDefault="00613FD4">
            <w:pPr>
              <w:spacing w:after="0"/>
            </w:pPr>
            <w:r>
              <w:rPr>
                <w:rFonts w:ascii="Times New Roman" w:hAnsi="Times New Roman"/>
                <w:color w:val="000000"/>
                <w:sz w:val="24"/>
              </w:rPr>
              <w:t>7.3</w:t>
            </w:r>
          </w:p>
        </w:tc>
        <w:tc>
          <w:tcPr>
            <w:tcW w:w="2992"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Зарубежная проза о детях и подростках</w:t>
            </w:r>
            <w:proofErr w:type="gramStart"/>
            <w:r w:rsidRPr="00613FD4">
              <w:rPr>
                <w:rFonts w:ascii="Times New Roman" w:hAnsi="Times New Roman"/>
                <w:color w:val="000000"/>
                <w:sz w:val="24"/>
                <w:lang w:val="ru-RU"/>
              </w:rPr>
              <w:t>.</w:t>
            </w:r>
            <w:proofErr w:type="gramEnd"/>
            <w:r w:rsidRPr="00613FD4">
              <w:rPr>
                <w:rFonts w:ascii="Times New Roman" w:hAnsi="Times New Roman"/>
                <w:color w:val="000000"/>
                <w:sz w:val="24"/>
                <w:lang w:val="ru-RU"/>
              </w:rPr>
              <w:t xml:space="preserve"> (</w:t>
            </w:r>
            <w:proofErr w:type="gramStart"/>
            <w:r w:rsidRPr="00613FD4">
              <w:rPr>
                <w:rFonts w:ascii="Times New Roman" w:hAnsi="Times New Roman"/>
                <w:color w:val="000000"/>
                <w:sz w:val="24"/>
                <w:lang w:val="ru-RU"/>
              </w:rPr>
              <w:t>д</w:t>
            </w:r>
            <w:proofErr w:type="gramEnd"/>
            <w:r w:rsidRPr="00613FD4">
              <w:rPr>
                <w:rFonts w:ascii="Times New Roman" w:hAnsi="Times New Roman"/>
                <w:color w:val="000000"/>
                <w:sz w:val="24"/>
                <w:lang w:val="ru-RU"/>
              </w:rPr>
              <w:t xml:space="preserve">ва произведения по выбору). Например, М. Твен. «Приключения Тома Сойера» (главы); Дж. Лондон. «Сказание о Кише»; Р. Брэдбери. Рассказы. Например, «Каникулы», «Звук бегущих </w:t>
            </w:r>
            <w:r w:rsidRPr="00613FD4">
              <w:rPr>
                <w:rFonts w:ascii="Times New Roman" w:hAnsi="Times New Roman"/>
                <w:color w:val="000000"/>
                <w:sz w:val="24"/>
                <w:lang w:val="ru-RU"/>
              </w:rPr>
              <w:lastRenderedPageBreak/>
              <w:t>ног», «Зелёное утро» и др.</w:t>
            </w:r>
          </w:p>
        </w:tc>
        <w:tc>
          <w:tcPr>
            <w:tcW w:w="977"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413</w:t>
              </w:r>
              <w:r>
                <w:rPr>
                  <w:rFonts w:ascii="Times New Roman" w:hAnsi="Times New Roman"/>
                  <w:color w:val="0000FF"/>
                  <w:u w:val="single"/>
                </w:rPr>
                <w:t>e</w:t>
              </w:r>
              <w:r w:rsidRPr="00613FD4">
                <w:rPr>
                  <w:rFonts w:ascii="Times New Roman" w:hAnsi="Times New Roman"/>
                  <w:color w:val="0000FF"/>
                  <w:u w:val="single"/>
                  <w:lang w:val="ru-RU"/>
                </w:rPr>
                <w:t>80</w:t>
              </w:r>
            </w:hyperlink>
          </w:p>
        </w:tc>
      </w:tr>
      <w:tr w:rsidR="007A4DBD" w:rsidRPr="00613FD4">
        <w:trPr>
          <w:trHeight w:val="144"/>
          <w:tblCellSpacing w:w="0" w:type="dxa"/>
        </w:trPr>
        <w:tc>
          <w:tcPr>
            <w:tcW w:w="501" w:type="dxa"/>
            <w:tcMar>
              <w:top w:w="50" w:type="dxa"/>
              <w:left w:w="100" w:type="dxa"/>
            </w:tcMar>
            <w:vAlign w:val="center"/>
          </w:tcPr>
          <w:p w:rsidR="007A4DBD" w:rsidRDefault="00613FD4">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Зарубежная приключенческая проза</w:t>
            </w:r>
            <w:proofErr w:type="gramStart"/>
            <w:r w:rsidRPr="00613FD4">
              <w:rPr>
                <w:rFonts w:ascii="Times New Roman" w:hAnsi="Times New Roman"/>
                <w:color w:val="000000"/>
                <w:sz w:val="24"/>
                <w:lang w:val="ru-RU"/>
              </w:rPr>
              <w:t>.</w:t>
            </w:r>
            <w:proofErr w:type="gramEnd"/>
            <w:r w:rsidRPr="00613FD4">
              <w:rPr>
                <w:rFonts w:ascii="Times New Roman" w:hAnsi="Times New Roman"/>
                <w:color w:val="000000"/>
                <w:sz w:val="24"/>
                <w:lang w:val="ru-RU"/>
              </w:rPr>
              <w:t xml:space="preserve"> (</w:t>
            </w:r>
            <w:proofErr w:type="gramStart"/>
            <w:r w:rsidRPr="00613FD4">
              <w:rPr>
                <w:rFonts w:ascii="Times New Roman" w:hAnsi="Times New Roman"/>
                <w:color w:val="000000"/>
                <w:sz w:val="24"/>
                <w:lang w:val="ru-RU"/>
              </w:rPr>
              <w:t>д</w:t>
            </w:r>
            <w:proofErr w:type="gramEnd"/>
            <w:r w:rsidRPr="00613FD4">
              <w:rPr>
                <w:rFonts w:ascii="Times New Roman" w:hAnsi="Times New Roman"/>
                <w:color w:val="000000"/>
                <w:sz w:val="24"/>
                <w:lang w:val="ru-RU"/>
              </w:rPr>
              <w:t>ва произведения по выбору). Например, Р.Л. Стивенсон. «Остров сокровищ», «Чёрная стрела» (главы по выбору) и др.</w:t>
            </w:r>
          </w:p>
        </w:tc>
        <w:tc>
          <w:tcPr>
            <w:tcW w:w="977"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413</w:t>
              </w:r>
              <w:r>
                <w:rPr>
                  <w:rFonts w:ascii="Times New Roman" w:hAnsi="Times New Roman"/>
                  <w:color w:val="0000FF"/>
                  <w:u w:val="single"/>
                </w:rPr>
                <w:t>e</w:t>
              </w:r>
              <w:r w:rsidRPr="00613FD4">
                <w:rPr>
                  <w:rFonts w:ascii="Times New Roman" w:hAnsi="Times New Roman"/>
                  <w:color w:val="0000FF"/>
                  <w:u w:val="single"/>
                  <w:lang w:val="ru-RU"/>
                </w:rPr>
                <w:t>80</w:t>
              </w:r>
            </w:hyperlink>
          </w:p>
        </w:tc>
      </w:tr>
      <w:tr w:rsidR="007A4DBD" w:rsidRPr="00613FD4">
        <w:trPr>
          <w:trHeight w:val="144"/>
          <w:tblCellSpacing w:w="0" w:type="dxa"/>
        </w:trPr>
        <w:tc>
          <w:tcPr>
            <w:tcW w:w="501" w:type="dxa"/>
            <w:tcMar>
              <w:top w:w="50" w:type="dxa"/>
              <w:left w:w="100" w:type="dxa"/>
            </w:tcMar>
            <w:vAlign w:val="center"/>
          </w:tcPr>
          <w:p w:rsidR="007A4DBD" w:rsidRDefault="00613FD4">
            <w:pPr>
              <w:spacing w:after="0"/>
            </w:pPr>
            <w:r>
              <w:rPr>
                <w:rFonts w:ascii="Times New Roman" w:hAnsi="Times New Roman"/>
                <w:color w:val="000000"/>
                <w:sz w:val="24"/>
              </w:rPr>
              <w:t>7.5</w:t>
            </w:r>
          </w:p>
        </w:tc>
        <w:tc>
          <w:tcPr>
            <w:tcW w:w="2992"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Зарубежная проза о животных</w:t>
            </w:r>
            <w:proofErr w:type="gramStart"/>
            <w:r w:rsidRPr="00613FD4">
              <w:rPr>
                <w:rFonts w:ascii="Times New Roman" w:hAnsi="Times New Roman"/>
                <w:color w:val="000000"/>
                <w:sz w:val="24"/>
                <w:lang w:val="ru-RU"/>
              </w:rPr>
              <w:t>.</w:t>
            </w:r>
            <w:proofErr w:type="gramEnd"/>
            <w:r w:rsidRPr="00613FD4">
              <w:rPr>
                <w:rFonts w:ascii="Times New Roman" w:hAnsi="Times New Roman"/>
                <w:color w:val="000000"/>
                <w:sz w:val="24"/>
                <w:lang w:val="ru-RU"/>
              </w:rPr>
              <w:t xml:space="preserve"> (</w:t>
            </w:r>
            <w:proofErr w:type="gramStart"/>
            <w:r w:rsidRPr="00613FD4">
              <w:rPr>
                <w:rFonts w:ascii="Times New Roman" w:hAnsi="Times New Roman"/>
                <w:color w:val="000000"/>
                <w:sz w:val="24"/>
                <w:lang w:val="ru-RU"/>
              </w:rPr>
              <w:t>о</w:t>
            </w:r>
            <w:proofErr w:type="gramEnd"/>
            <w:r w:rsidRPr="00613FD4">
              <w:rPr>
                <w:rFonts w:ascii="Times New Roman" w:hAnsi="Times New Roman"/>
                <w:color w:val="000000"/>
                <w:sz w:val="24"/>
                <w:lang w:val="ru-RU"/>
              </w:rPr>
              <w:t>дно-два произведения по выбору.)</w:t>
            </w:r>
          </w:p>
        </w:tc>
        <w:tc>
          <w:tcPr>
            <w:tcW w:w="977"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413</w:t>
              </w:r>
              <w:r>
                <w:rPr>
                  <w:rFonts w:ascii="Times New Roman" w:hAnsi="Times New Roman"/>
                  <w:color w:val="0000FF"/>
                  <w:u w:val="single"/>
                </w:rPr>
                <w:t>e</w:t>
              </w:r>
              <w:r w:rsidRPr="00613FD4">
                <w:rPr>
                  <w:rFonts w:ascii="Times New Roman" w:hAnsi="Times New Roman"/>
                  <w:color w:val="0000FF"/>
                  <w:u w:val="single"/>
                  <w:lang w:val="ru-RU"/>
                </w:rPr>
                <w:t>80</w:t>
              </w:r>
            </w:hyperlink>
          </w:p>
        </w:tc>
      </w:tr>
      <w:tr w:rsidR="007A4DBD">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7A4DBD" w:rsidRDefault="007A4DBD"/>
        </w:tc>
      </w:tr>
      <w:tr w:rsidR="007A4DBD" w:rsidRPr="00613FD4">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413</w:t>
              </w:r>
              <w:r>
                <w:rPr>
                  <w:rFonts w:ascii="Times New Roman" w:hAnsi="Times New Roman"/>
                  <w:color w:val="0000FF"/>
                  <w:u w:val="single"/>
                </w:rPr>
                <w:t>e</w:t>
              </w:r>
              <w:r w:rsidRPr="00613FD4">
                <w:rPr>
                  <w:rFonts w:ascii="Times New Roman" w:hAnsi="Times New Roman"/>
                  <w:color w:val="0000FF"/>
                  <w:u w:val="single"/>
                  <w:lang w:val="ru-RU"/>
                </w:rPr>
                <w:t>80</w:t>
              </w:r>
            </w:hyperlink>
          </w:p>
        </w:tc>
      </w:tr>
      <w:tr w:rsidR="007A4DBD" w:rsidRPr="00613FD4">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413</w:t>
              </w:r>
              <w:r>
                <w:rPr>
                  <w:rFonts w:ascii="Times New Roman" w:hAnsi="Times New Roman"/>
                  <w:color w:val="0000FF"/>
                  <w:u w:val="single"/>
                </w:rPr>
                <w:t>e</w:t>
              </w:r>
              <w:r w:rsidRPr="00613FD4">
                <w:rPr>
                  <w:rFonts w:ascii="Times New Roman" w:hAnsi="Times New Roman"/>
                  <w:color w:val="0000FF"/>
                  <w:u w:val="single"/>
                  <w:lang w:val="ru-RU"/>
                </w:rPr>
                <w:t>80</w:t>
              </w:r>
            </w:hyperlink>
          </w:p>
        </w:tc>
      </w:tr>
      <w:tr w:rsidR="007A4DBD" w:rsidRPr="00613FD4">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413</w:t>
              </w:r>
              <w:r>
                <w:rPr>
                  <w:rFonts w:ascii="Times New Roman" w:hAnsi="Times New Roman"/>
                  <w:color w:val="0000FF"/>
                  <w:u w:val="single"/>
                </w:rPr>
                <w:t>e</w:t>
              </w:r>
              <w:r w:rsidRPr="00613FD4">
                <w:rPr>
                  <w:rFonts w:ascii="Times New Roman" w:hAnsi="Times New Roman"/>
                  <w:color w:val="0000FF"/>
                  <w:u w:val="single"/>
                  <w:lang w:val="ru-RU"/>
                </w:rPr>
                <w:t>80</w:t>
              </w:r>
            </w:hyperlink>
          </w:p>
        </w:tc>
      </w:tr>
      <w:tr w:rsidR="007A4DBD" w:rsidRPr="00613FD4">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413</w:t>
              </w:r>
              <w:r>
                <w:rPr>
                  <w:rFonts w:ascii="Times New Roman" w:hAnsi="Times New Roman"/>
                  <w:color w:val="0000FF"/>
                  <w:u w:val="single"/>
                </w:rPr>
                <w:t>e</w:t>
              </w:r>
              <w:r w:rsidRPr="00613FD4">
                <w:rPr>
                  <w:rFonts w:ascii="Times New Roman" w:hAnsi="Times New Roman"/>
                  <w:color w:val="0000FF"/>
                  <w:u w:val="single"/>
                  <w:lang w:val="ru-RU"/>
                </w:rPr>
                <w:t>80</w:t>
              </w:r>
            </w:hyperlink>
          </w:p>
        </w:tc>
      </w:tr>
      <w:tr w:rsidR="007A4DBD">
        <w:trPr>
          <w:trHeight w:val="144"/>
          <w:tblCellSpacing w:w="0" w:type="dxa"/>
        </w:trPr>
        <w:tc>
          <w:tcPr>
            <w:tcW w:w="0" w:type="auto"/>
            <w:gridSpan w:val="2"/>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7A4DBD" w:rsidRDefault="007A4DBD"/>
        </w:tc>
      </w:tr>
    </w:tbl>
    <w:p w:rsidR="007A4DBD" w:rsidRDefault="007A4DBD">
      <w:pPr>
        <w:sectPr w:rsidR="007A4DBD">
          <w:pgSz w:w="16383" w:h="11906" w:orient="landscape"/>
          <w:pgMar w:top="1134" w:right="850" w:bottom="1134" w:left="1701" w:header="720" w:footer="720" w:gutter="0"/>
          <w:cols w:space="720"/>
        </w:sectPr>
      </w:pPr>
    </w:p>
    <w:p w:rsidR="007A4DBD" w:rsidRDefault="00613FD4">
      <w:pPr>
        <w:spacing w:after="0"/>
        <w:ind w:left="120"/>
      </w:pPr>
      <w:r>
        <w:rPr>
          <w:rFonts w:ascii="Times New Roman" w:hAnsi="Times New Roman"/>
          <w:b/>
          <w:color w:val="000000"/>
          <w:sz w:val="28"/>
        </w:rPr>
        <w:lastRenderedPageBreak/>
        <w:t xml:space="preserve"> 6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8"/>
        <w:gridCol w:w="4715"/>
        <w:gridCol w:w="1496"/>
        <w:gridCol w:w="1843"/>
        <w:gridCol w:w="1912"/>
        <w:gridCol w:w="2826"/>
      </w:tblGrid>
      <w:tr w:rsidR="007A4DBD">
        <w:trPr>
          <w:trHeight w:val="144"/>
          <w:tblCellSpacing w:w="0" w:type="dxa"/>
        </w:trPr>
        <w:tc>
          <w:tcPr>
            <w:tcW w:w="487" w:type="dxa"/>
            <w:vMerge w:val="restart"/>
            <w:tcMar>
              <w:top w:w="50" w:type="dxa"/>
              <w:left w:w="100" w:type="dxa"/>
            </w:tcMar>
            <w:vAlign w:val="center"/>
          </w:tcPr>
          <w:p w:rsidR="007A4DBD" w:rsidRDefault="00613FD4">
            <w:pPr>
              <w:spacing w:after="0"/>
              <w:ind w:left="135"/>
            </w:pPr>
            <w:r>
              <w:rPr>
                <w:rFonts w:ascii="Times New Roman" w:hAnsi="Times New Roman"/>
                <w:b/>
                <w:color w:val="000000"/>
                <w:sz w:val="24"/>
              </w:rPr>
              <w:t xml:space="preserve">№ п/п </w:t>
            </w:r>
          </w:p>
          <w:p w:rsidR="007A4DBD" w:rsidRDefault="007A4DBD">
            <w:pPr>
              <w:spacing w:after="0"/>
              <w:ind w:left="135"/>
            </w:pPr>
          </w:p>
        </w:tc>
        <w:tc>
          <w:tcPr>
            <w:tcW w:w="3256" w:type="dxa"/>
            <w:vMerge w:val="restart"/>
            <w:tcMar>
              <w:top w:w="50" w:type="dxa"/>
              <w:left w:w="100" w:type="dxa"/>
            </w:tcMar>
            <w:vAlign w:val="center"/>
          </w:tcPr>
          <w:p w:rsidR="007A4DBD" w:rsidRDefault="00613FD4">
            <w:pPr>
              <w:spacing w:after="0"/>
              <w:ind w:left="135"/>
            </w:pPr>
            <w:r>
              <w:rPr>
                <w:rFonts w:ascii="Times New Roman" w:hAnsi="Times New Roman"/>
                <w:b/>
                <w:color w:val="000000"/>
                <w:sz w:val="24"/>
              </w:rPr>
              <w:t xml:space="preserve">Наименование разделов и тем программы </w:t>
            </w:r>
          </w:p>
          <w:p w:rsidR="007A4DBD" w:rsidRDefault="007A4DBD">
            <w:pPr>
              <w:spacing w:after="0"/>
              <w:ind w:left="135"/>
            </w:pPr>
          </w:p>
        </w:tc>
        <w:tc>
          <w:tcPr>
            <w:tcW w:w="0" w:type="auto"/>
            <w:gridSpan w:val="3"/>
            <w:tcMar>
              <w:top w:w="50" w:type="dxa"/>
              <w:left w:w="100" w:type="dxa"/>
            </w:tcMar>
            <w:vAlign w:val="center"/>
          </w:tcPr>
          <w:p w:rsidR="007A4DBD" w:rsidRDefault="00613FD4">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7A4DBD" w:rsidRDefault="00613FD4">
            <w:pPr>
              <w:spacing w:after="0"/>
              <w:ind w:left="135"/>
            </w:pPr>
            <w:r>
              <w:rPr>
                <w:rFonts w:ascii="Times New Roman" w:hAnsi="Times New Roman"/>
                <w:b/>
                <w:color w:val="000000"/>
                <w:sz w:val="24"/>
              </w:rPr>
              <w:t xml:space="preserve">Электронные (цифровые) образовательные ресурсы </w:t>
            </w:r>
          </w:p>
          <w:p w:rsidR="007A4DBD" w:rsidRDefault="007A4DBD">
            <w:pPr>
              <w:spacing w:after="0"/>
              <w:ind w:left="135"/>
            </w:pPr>
          </w:p>
        </w:tc>
      </w:tr>
      <w:tr w:rsidR="007A4DBD">
        <w:trPr>
          <w:trHeight w:val="144"/>
          <w:tblCellSpacing w:w="0" w:type="dxa"/>
        </w:trPr>
        <w:tc>
          <w:tcPr>
            <w:tcW w:w="0" w:type="auto"/>
            <w:vMerge/>
            <w:tcBorders>
              <w:top w:val="nil"/>
            </w:tcBorders>
            <w:tcMar>
              <w:top w:w="50" w:type="dxa"/>
              <w:left w:w="100" w:type="dxa"/>
            </w:tcMar>
          </w:tcPr>
          <w:p w:rsidR="007A4DBD" w:rsidRDefault="007A4DBD"/>
        </w:tc>
        <w:tc>
          <w:tcPr>
            <w:tcW w:w="0" w:type="auto"/>
            <w:vMerge/>
            <w:tcBorders>
              <w:top w:val="nil"/>
            </w:tcBorders>
            <w:tcMar>
              <w:top w:w="50" w:type="dxa"/>
              <w:left w:w="100" w:type="dxa"/>
            </w:tcMar>
          </w:tcPr>
          <w:p w:rsidR="007A4DBD" w:rsidRDefault="007A4DBD"/>
        </w:tc>
        <w:tc>
          <w:tcPr>
            <w:tcW w:w="952" w:type="dxa"/>
            <w:tcMar>
              <w:top w:w="50" w:type="dxa"/>
              <w:left w:w="100" w:type="dxa"/>
            </w:tcMar>
            <w:vAlign w:val="center"/>
          </w:tcPr>
          <w:p w:rsidR="007A4DBD" w:rsidRDefault="00613FD4">
            <w:pPr>
              <w:spacing w:after="0"/>
              <w:ind w:left="135"/>
            </w:pPr>
            <w:r>
              <w:rPr>
                <w:rFonts w:ascii="Times New Roman" w:hAnsi="Times New Roman"/>
                <w:b/>
                <w:color w:val="000000"/>
                <w:sz w:val="24"/>
              </w:rPr>
              <w:t xml:space="preserve">Всего </w:t>
            </w:r>
          </w:p>
          <w:p w:rsidR="007A4DBD" w:rsidRDefault="007A4DBD">
            <w:pPr>
              <w:spacing w:after="0"/>
              <w:ind w:left="135"/>
            </w:pPr>
          </w:p>
        </w:tc>
        <w:tc>
          <w:tcPr>
            <w:tcW w:w="1670" w:type="dxa"/>
            <w:tcMar>
              <w:top w:w="50" w:type="dxa"/>
              <w:left w:w="100" w:type="dxa"/>
            </w:tcMar>
            <w:vAlign w:val="center"/>
          </w:tcPr>
          <w:p w:rsidR="007A4DBD" w:rsidRDefault="00613FD4">
            <w:pPr>
              <w:spacing w:after="0"/>
              <w:ind w:left="135"/>
            </w:pPr>
            <w:r>
              <w:rPr>
                <w:rFonts w:ascii="Times New Roman" w:hAnsi="Times New Roman"/>
                <w:b/>
                <w:color w:val="000000"/>
                <w:sz w:val="24"/>
              </w:rPr>
              <w:t xml:space="preserve">Контрольные работы </w:t>
            </w:r>
          </w:p>
          <w:p w:rsidR="007A4DBD" w:rsidRDefault="007A4DBD">
            <w:pPr>
              <w:spacing w:after="0"/>
              <w:ind w:left="135"/>
            </w:pPr>
          </w:p>
        </w:tc>
        <w:tc>
          <w:tcPr>
            <w:tcW w:w="1759" w:type="dxa"/>
            <w:tcMar>
              <w:top w:w="50" w:type="dxa"/>
              <w:left w:w="100" w:type="dxa"/>
            </w:tcMar>
            <w:vAlign w:val="center"/>
          </w:tcPr>
          <w:p w:rsidR="007A4DBD" w:rsidRDefault="00613FD4">
            <w:pPr>
              <w:spacing w:after="0"/>
              <w:ind w:left="135"/>
            </w:pPr>
            <w:r>
              <w:rPr>
                <w:rFonts w:ascii="Times New Roman" w:hAnsi="Times New Roman"/>
                <w:b/>
                <w:color w:val="000000"/>
                <w:sz w:val="24"/>
              </w:rPr>
              <w:t xml:space="preserve">Практические работы </w:t>
            </w:r>
          </w:p>
          <w:p w:rsidR="007A4DBD" w:rsidRDefault="007A4DBD">
            <w:pPr>
              <w:spacing w:after="0"/>
              <w:ind w:left="135"/>
            </w:pPr>
          </w:p>
        </w:tc>
        <w:tc>
          <w:tcPr>
            <w:tcW w:w="0" w:type="auto"/>
            <w:vMerge/>
            <w:tcBorders>
              <w:top w:val="nil"/>
            </w:tcBorders>
            <w:tcMar>
              <w:top w:w="50" w:type="dxa"/>
              <w:left w:w="100" w:type="dxa"/>
            </w:tcMar>
          </w:tcPr>
          <w:p w:rsidR="007A4DBD" w:rsidRDefault="007A4DBD"/>
        </w:tc>
      </w:tr>
      <w:tr w:rsidR="007A4DBD">
        <w:trPr>
          <w:trHeight w:val="144"/>
          <w:tblCellSpacing w:w="0" w:type="dxa"/>
        </w:trPr>
        <w:tc>
          <w:tcPr>
            <w:tcW w:w="0" w:type="auto"/>
            <w:gridSpan w:val="6"/>
            <w:tcMar>
              <w:top w:w="50" w:type="dxa"/>
              <w:left w:w="100" w:type="dxa"/>
            </w:tcMar>
            <w:vAlign w:val="center"/>
          </w:tcPr>
          <w:p w:rsidR="007A4DBD" w:rsidRDefault="00613FD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7A4DBD" w:rsidRPr="00613FD4">
        <w:trPr>
          <w:trHeight w:val="144"/>
          <w:tblCellSpacing w:w="0" w:type="dxa"/>
        </w:trPr>
        <w:tc>
          <w:tcPr>
            <w:tcW w:w="487" w:type="dxa"/>
            <w:tcMar>
              <w:top w:w="50" w:type="dxa"/>
              <w:left w:w="100" w:type="dxa"/>
            </w:tcMar>
            <w:vAlign w:val="center"/>
          </w:tcPr>
          <w:p w:rsidR="007A4DBD" w:rsidRDefault="00613FD4">
            <w:pPr>
              <w:spacing w:after="0"/>
            </w:pPr>
            <w:r>
              <w:rPr>
                <w:rFonts w:ascii="Times New Roman" w:hAnsi="Times New Roman"/>
                <w:color w:val="000000"/>
                <w:sz w:val="24"/>
              </w:rPr>
              <w:t>1.1</w:t>
            </w:r>
          </w:p>
        </w:tc>
        <w:tc>
          <w:tcPr>
            <w:tcW w:w="325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Гомер. Поэмы «Илиада»</w:t>
            </w:r>
            <w:proofErr w:type="gramStart"/>
            <w:r w:rsidRPr="00613FD4">
              <w:rPr>
                <w:rFonts w:ascii="Times New Roman" w:hAnsi="Times New Roman"/>
                <w:color w:val="000000"/>
                <w:sz w:val="24"/>
                <w:lang w:val="ru-RU"/>
              </w:rPr>
              <w:t>,«</w:t>
            </w:r>
            <w:proofErr w:type="gramEnd"/>
            <w:r w:rsidRPr="00613FD4">
              <w:rPr>
                <w:rFonts w:ascii="Times New Roman" w:hAnsi="Times New Roman"/>
                <w:color w:val="000000"/>
                <w:sz w:val="24"/>
                <w:lang w:val="ru-RU"/>
              </w:rPr>
              <w:t>Одиссея» (фрагменты)</w:t>
            </w:r>
          </w:p>
        </w:tc>
        <w:tc>
          <w:tcPr>
            <w:tcW w:w="952"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A4DBD" w:rsidRDefault="007A4DBD">
            <w:pPr>
              <w:spacing w:after="0"/>
              <w:ind w:left="135"/>
              <w:jc w:val="center"/>
            </w:pPr>
          </w:p>
        </w:tc>
        <w:tc>
          <w:tcPr>
            <w:tcW w:w="1759" w:type="dxa"/>
            <w:tcMar>
              <w:top w:w="50" w:type="dxa"/>
              <w:left w:w="100" w:type="dxa"/>
            </w:tcMar>
            <w:vAlign w:val="center"/>
          </w:tcPr>
          <w:p w:rsidR="007A4DBD" w:rsidRDefault="007A4DBD">
            <w:pPr>
              <w:spacing w:after="0"/>
              <w:ind w:left="135"/>
              <w:jc w:val="center"/>
            </w:pPr>
          </w:p>
        </w:tc>
        <w:tc>
          <w:tcPr>
            <w:tcW w:w="2575"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41542</w:t>
              </w:r>
              <w:r>
                <w:rPr>
                  <w:rFonts w:ascii="Times New Roman" w:hAnsi="Times New Roman"/>
                  <w:color w:val="0000FF"/>
                  <w:u w:val="single"/>
                </w:rPr>
                <w:t>e</w:t>
              </w:r>
            </w:hyperlink>
          </w:p>
        </w:tc>
      </w:tr>
      <w:tr w:rsidR="007A4DBD">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A4DBD" w:rsidRDefault="007A4DBD"/>
        </w:tc>
      </w:tr>
      <w:tr w:rsidR="007A4DBD">
        <w:trPr>
          <w:trHeight w:val="144"/>
          <w:tblCellSpacing w:w="0" w:type="dxa"/>
        </w:trPr>
        <w:tc>
          <w:tcPr>
            <w:tcW w:w="0" w:type="auto"/>
            <w:gridSpan w:val="6"/>
            <w:tcMar>
              <w:top w:w="50" w:type="dxa"/>
              <w:left w:w="100" w:type="dxa"/>
            </w:tcMar>
            <w:vAlign w:val="center"/>
          </w:tcPr>
          <w:p w:rsidR="007A4DBD" w:rsidRDefault="00613FD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7A4DBD" w:rsidRPr="00613FD4">
        <w:trPr>
          <w:trHeight w:val="144"/>
          <w:tblCellSpacing w:w="0" w:type="dxa"/>
        </w:trPr>
        <w:tc>
          <w:tcPr>
            <w:tcW w:w="487" w:type="dxa"/>
            <w:tcMar>
              <w:top w:w="50" w:type="dxa"/>
              <w:left w:w="100" w:type="dxa"/>
            </w:tcMar>
            <w:vAlign w:val="center"/>
          </w:tcPr>
          <w:p w:rsidR="007A4DBD" w:rsidRDefault="00613FD4">
            <w:pPr>
              <w:spacing w:after="0"/>
            </w:pPr>
            <w:r>
              <w:rPr>
                <w:rFonts w:ascii="Times New Roman" w:hAnsi="Times New Roman"/>
                <w:color w:val="000000"/>
                <w:sz w:val="24"/>
              </w:rPr>
              <w:t>2.1</w:t>
            </w:r>
          </w:p>
        </w:tc>
        <w:tc>
          <w:tcPr>
            <w:tcW w:w="325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7A4DBD" w:rsidRDefault="007A4DBD">
            <w:pPr>
              <w:spacing w:after="0"/>
              <w:ind w:left="135"/>
              <w:jc w:val="center"/>
            </w:pPr>
          </w:p>
        </w:tc>
        <w:tc>
          <w:tcPr>
            <w:tcW w:w="1759" w:type="dxa"/>
            <w:tcMar>
              <w:top w:w="50" w:type="dxa"/>
              <w:left w:w="100" w:type="dxa"/>
            </w:tcMar>
            <w:vAlign w:val="center"/>
          </w:tcPr>
          <w:p w:rsidR="007A4DBD" w:rsidRDefault="007A4DBD">
            <w:pPr>
              <w:spacing w:after="0"/>
              <w:ind w:left="135"/>
              <w:jc w:val="center"/>
            </w:pPr>
          </w:p>
        </w:tc>
        <w:tc>
          <w:tcPr>
            <w:tcW w:w="2575"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41542</w:t>
              </w:r>
              <w:r>
                <w:rPr>
                  <w:rFonts w:ascii="Times New Roman" w:hAnsi="Times New Roman"/>
                  <w:color w:val="0000FF"/>
                  <w:u w:val="single"/>
                </w:rPr>
                <w:t>e</w:t>
              </w:r>
            </w:hyperlink>
          </w:p>
        </w:tc>
      </w:tr>
      <w:tr w:rsidR="007A4DBD" w:rsidRPr="00613FD4">
        <w:trPr>
          <w:trHeight w:val="144"/>
          <w:tblCellSpacing w:w="0" w:type="dxa"/>
        </w:trPr>
        <w:tc>
          <w:tcPr>
            <w:tcW w:w="487" w:type="dxa"/>
            <w:tcMar>
              <w:top w:w="50" w:type="dxa"/>
              <w:left w:w="100" w:type="dxa"/>
            </w:tcMar>
            <w:vAlign w:val="center"/>
          </w:tcPr>
          <w:p w:rsidR="007A4DBD" w:rsidRDefault="00613FD4">
            <w:pPr>
              <w:spacing w:after="0"/>
            </w:pPr>
            <w:r>
              <w:rPr>
                <w:rFonts w:ascii="Times New Roman" w:hAnsi="Times New Roman"/>
                <w:color w:val="000000"/>
                <w:sz w:val="24"/>
              </w:rPr>
              <w:t>2.2</w:t>
            </w:r>
          </w:p>
        </w:tc>
        <w:tc>
          <w:tcPr>
            <w:tcW w:w="325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Народные песни и поэмы народов России и мира. (не менее трёх песен и двух поэм), «Ах, кабы на цветы да не морозы...», «Ах вы ветры, ветры буйные...», «Черный ворон «Не шуми, мати зеленая добровушка</w:t>
            </w:r>
            <w:proofErr w:type="gramStart"/>
            <w:r w:rsidRPr="00613FD4">
              <w:rPr>
                <w:rFonts w:ascii="Times New Roman" w:hAnsi="Times New Roman"/>
                <w:color w:val="000000"/>
                <w:sz w:val="24"/>
                <w:lang w:val="ru-RU"/>
              </w:rPr>
              <w:t xml:space="preserve">....», </w:t>
            </w:r>
            <w:proofErr w:type="gramEnd"/>
            <w:r w:rsidRPr="00613FD4">
              <w:rPr>
                <w:rFonts w:ascii="Times New Roman" w:hAnsi="Times New Roman"/>
                <w:color w:val="000000"/>
                <w:sz w:val="24"/>
                <w:lang w:val="ru-RU"/>
              </w:rPr>
              <w:t>и другие. «Песнь о Роланде» (фрагменты), «Песнь о Нибелунгах» (фрагменты) и др.</w:t>
            </w:r>
          </w:p>
        </w:tc>
        <w:tc>
          <w:tcPr>
            <w:tcW w:w="952"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A4DBD" w:rsidRDefault="007A4DBD">
            <w:pPr>
              <w:spacing w:after="0"/>
              <w:ind w:left="135"/>
              <w:jc w:val="center"/>
            </w:pPr>
          </w:p>
        </w:tc>
        <w:tc>
          <w:tcPr>
            <w:tcW w:w="1759" w:type="dxa"/>
            <w:tcMar>
              <w:top w:w="50" w:type="dxa"/>
              <w:left w:w="100" w:type="dxa"/>
            </w:tcMar>
            <w:vAlign w:val="center"/>
          </w:tcPr>
          <w:p w:rsidR="007A4DBD" w:rsidRDefault="007A4DBD">
            <w:pPr>
              <w:spacing w:after="0"/>
              <w:ind w:left="135"/>
              <w:jc w:val="center"/>
            </w:pPr>
          </w:p>
        </w:tc>
        <w:tc>
          <w:tcPr>
            <w:tcW w:w="2575"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41542</w:t>
              </w:r>
              <w:r>
                <w:rPr>
                  <w:rFonts w:ascii="Times New Roman" w:hAnsi="Times New Roman"/>
                  <w:color w:val="0000FF"/>
                  <w:u w:val="single"/>
                </w:rPr>
                <w:t>e</w:t>
              </w:r>
            </w:hyperlink>
          </w:p>
        </w:tc>
      </w:tr>
      <w:tr w:rsidR="007A4DBD">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A4DBD" w:rsidRDefault="007A4DBD"/>
        </w:tc>
      </w:tr>
      <w:tr w:rsidR="007A4DBD">
        <w:trPr>
          <w:trHeight w:val="144"/>
          <w:tblCellSpacing w:w="0" w:type="dxa"/>
        </w:trPr>
        <w:tc>
          <w:tcPr>
            <w:tcW w:w="0" w:type="auto"/>
            <w:gridSpan w:val="6"/>
            <w:tcMar>
              <w:top w:w="50" w:type="dxa"/>
              <w:left w:w="100" w:type="dxa"/>
            </w:tcMar>
            <w:vAlign w:val="center"/>
          </w:tcPr>
          <w:p w:rsidR="007A4DBD" w:rsidRDefault="00613FD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7A4DBD" w:rsidRPr="00613FD4">
        <w:trPr>
          <w:trHeight w:val="144"/>
          <w:tblCellSpacing w:w="0" w:type="dxa"/>
        </w:trPr>
        <w:tc>
          <w:tcPr>
            <w:tcW w:w="487" w:type="dxa"/>
            <w:tcMar>
              <w:top w:w="50" w:type="dxa"/>
              <w:left w:w="100" w:type="dxa"/>
            </w:tcMar>
            <w:vAlign w:val="center"/>
          </w:tcPr>
          <w:p w:rsidR="007A4DBD" w:rsidRDefault="00613FD4">
            <w:pPr>
              <w:spacing w:after="0"/>
            </w:pPr>
            <w:r>
              <w:rPr>
                <w:rFonts w:ascii="Times New Roman" w:hAnsi="Times New Roman"/>
                <w:color w:val="000000"/>
                <w:sz w:val="24"/>
              </w:rPr>
              <w:t>3.1</w:t>
            </w:r>
          </w:p>
        </w:tc>
        <w:tc>
          <w:tcPr>
            <w:tcW w:w="325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«Сказание о </w:t>
            </w:r>
            <w:r w:rsidRPr="00613FD4">
              <w:rPr>
                <w:rFonts w:ascii="Times New Roman" w:hAnsi="Times New Roman"/>
                <w:color w:val="000000"/>
                <w:sz w:val="24"/>
                <w:lang w:val="ru-RU"/>
              </w:rPr>
              <w:lastRenderedPageBreak/>
              <w:t>походе князя Олега на Царьград», «Предание о смерти князя Олега»</w:t>
            </w:r>
          </w:p>
        </w:tc>
        <w:tc>
          <w:tcPr>
            <w:tcW w:w="952"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7A4DBD" w:rsidRDefault="007A4DBD">
            <w:pPr>
              <w:spacing w:after="0"/>
              <w:ind w:left="135"/>
              <w:jc w:val="center"/>
            </w:pPr>
          </w:p>
        </w:tc>
        <w:tc>
          <w:tcPr>
            <w:tcW w:w="1759" w:type="dxa"/>
            <w:tcMar>
              <w:top w:w="50" w:type="dxa"/>
              <w:left w:w="100" w:type="dxa"/>
            </w:tcMar>
            <w:vAlign w:val="center"/>
          </w:tcPr>
          <w:p w:rsidR="007A4DBD" w:rsidRDefault="007A4DBD">
            <w:pPr>
              <w:spacing w:after="0"/>
              <w:ind w:left="135"/>
              <w:jc w:val="center"/>
            </w:pPr>
          </w:p>
        </w:tc>
        <w:tc>
          <w:tcPr>
            <w:tcW w:w="2575"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41542</w:t>
              </w:r>
              <w:r>
                <w:rPr>
                  <w:rFonts w:ascii="Times New Roman" w:hAnsi="Times New Roman"/>
                  <w:color w:val="0000FF"/>
                  <w:u w:val="single"/>
                </w:rPr>
                <w:t>e</w:t>
              </w:r>
            </w:hyperlink>
          </w:p>
        </w:tc>
      </w:tr>
      <w:tr w:rsidR="007A4DBD">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A4DBD" w:rsidRDefault="007A4DBD"/>
        </w:tc>
      </w:tr>
      <w:tr w:rsidR="007A4DBD" w:rsidRPr="00613FD4">
        <w:trPr>
          <w:trHeight w:val="144"/>
          <w:tblCellSpacing w:w="0" w:type="dxa"/>
        </w:trPr>
        <w:tc>
          <w:tcPr>
            <w:tcW w:w="0" w:type="auto"/>
            <w:gridSpan w:val="6"/>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b/>
                <w:color w:val="000000"/>
                <w:sz w:val="24"/>
                <w:lang w:val="ru-RU"/>
              </w:rPr>
              <w:t>Раздел 4.</w:t>
            </w:r>
            <w:r w:rsidRPr="00613FD4">
              <w:rPr>
                <w:rFonts w:ascii="Times New Roman" w:hAnsi="Times New Roman"/>
                <w:color w:val="000000"/>
                <w:sz w:val="24"/>
                <w:lang w:val="ru-RU"/>
              </w:rPr>
              <w:t xml:space="preserve"> </w:t>
            </w:r>
            <w:r w:rsidRPr="00613FD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13FD4">
              <w:rPr>
                <w:rFonts w:ascii="Times New Roman" w:hAnsi="Times New Roman"/>
                <w:b/>
                <w:color w:val="000000"/>
                <w:sz w:val="24"/>
                <w:lang w:val="ru-RU"/>
              </w:rPr>
              <w:t xml:space="preserve"> века</w:t>
            </w:r>
          </w:p>
        </w:tc>
      </w:tr>
      <w:tr w:rsidR="007A4DBD" w:rsidRPr="00613FD4">
        <w:trPr>
          <w:trHeight w:val="144"/>
          <w:tblCellSpacing w:w="0" w:type="dxa"/>
        </w:trPr>
        <w:tc>
          <w:tcPr>
            <w:tcW w:w="487" w:type="dxa"/>
            <w:tcMar>
              <w:top w:w="50" w:type="dxa"/>
              <w:left w:w="100" w:type="dxa"/>
            </w:tcMar>
            <w:vAlign w:val="center"/>
          </w:tcPr>
          <w:p w:rsidR="007A4DBD" w:rsidRDefault="00613FD4">
            <w:pPr>
              <w:spacing w:after="0"/>
            </w:pPr>
            <w:r>
              <w:rPr>
                <w:rFonts w:ascii="Times New Roman" w:hAnsi="Times New Roman"/>
                <w:color w:val="000000"/>
                <w:sz w:val="24"/>
              </w:rPr>
              <w:t>4.1</w:t>
            </w:r>
          </w:p>
        </w:tc>
        <w:tc>
          <w:tcPr>
            <w:tcW w:w="3256" w:type="dxa"/>
            <w:tcMar>
              <w:top w:w="50" w:type="dxa"/>
              <w:left w:w="100" w:type="dxa"/>
            </w:tcMar>
            <w:vAlign w:val="center"/>
          </w:tcPr>
          <w:p w:rsidR="007A4DBD" w:rsidRDefault="00613FD4">
            <w:pPr>
              <w:spacing w:after="0"/>
              <w:ind w:left="135"/>
            </w:pPr>
            <w:r w:rsidRPr="00613FD4">
              <w:rPr>
                <w:rFonts w:ascii="Times New Roman" w:hAnsi="Times New Roman"/>
                <w:color w:val="000000"/>
                <w:sz w:val="24"/>
                <w:lang w:val="ru-RU"/>
              </w:rPr>
              <w:t xml:space="preserve">А.С.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7A4DBD" w:rsidRDefault="007A4DBD">
            <w:pPr>
              <w:spacing w:after="0"/>
              <w:ind w:left="135"/>
              <w:jc w:val="center"/>
            </w:pPr>
          </w:p>
        </w:tc>
        <w:tc>
          <w:tcPr>
            <w:tcW w:w="1759" w:type="dxa"/>
            <w:tcMar>
              <w:top w:w="50" w:type="dxa"/>
              <w:left w:w="100" w:type="dxa"/>
            </w:tcMar>
            <w:vAlign w:val="center"/>
          </w:tcPr>
          <w:p w:rsidR="007A4DBD" w:rsidRDefault="007A4DBD">
            <w:pPr>
              <w:spacing w:after="0"/>
              <w:ind w:left="135"/>
              <w:jc w:val="center"/>
            </w:pPr>
          </w:p>
        </w:tc>
        <w:tc>
          <w:tcPr>
            <w:tcW w:w="2575"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41542</w:t>
              </w:r>
              <w:r>
                <w:rPr>
                  <w:rFonts w:ascii="Times New Roman" w:hAnsi="Times New Roman"/>
                  <w:color w:val="0000FF"/>
                  <w:u w:val="single"/>
                </w:rPr>
                <w:t>e</w:t>
              </w:r>
            </w:hyperlink>
          </w:p>
        </w:tc>
      </w:tr>
      <w:tr w:rsidR="007A4DBD" w:rsidRPr="00613FD4">
        <w:trPr>
          <w:trHeight w:val="144"/>
          <w:tblCellSpacing w:w="0" w:type="dxa"/>
        </w:trPr>
        <w:tc>
          <w:tcPr>
            <w:tcW w:w="487" w:type="dxa"/>
            <w:tcMar>
              <w:top w:w="50" w:type="dxa"/>
              <w:left w:w="100" w:type="dxa"/>
            </w:tcMar>
            <w:vAlign w:val="center"/>
          </w:tcPr>
          <w:p w:rsidR="007A4DBD" w:rsidRDefault="00613FD4">
            <w:pPr>
              <w:spacing w:after="0"/>
            </w:pPr>
            <w:r>
              <w:rPr>
                <w:rFonts w:ascii="Times New Roman" w:hAnsi="Times New Roman"/>
                <w:color w:val="000000"/>
                <w:sz w:val="24"/>
              </w:rPr>
              <w:t>4.2</w:t>
            </w:r>
          </w:p>
        </w:tc>
        <w:tc>
          <w:tcPr>
            <w:tcW w:w="325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М.Ю. Лермонтов. Стихотворения (не менее трёх). «Три пальмы», «Листок», «Утёс» и др.</w:t>
            </w:r>
          </w:p>
        </w:tc>
        <w:tc>
          <w:tcPr>
            <w:tcW w:w="952"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A4DBD" w:rsidRDefault="007A4DBD">
            <w:pPr>
              <w:spacing w:after="0"/>
              <w:ind w:left="135"/>
              <w:jc w:val="center"/>
            </w:pPr>
          </w:p>
        </w:tc>
        <w:tc>
          <w:tcPr>
            <w:tcW w:w="1759" w:type="dxa"/>
            <w:tcMar>
              <w:top w:w="50" w:type="dxa"/>
              <w:left w:w="100" w:type="dxa"/>
            </w:tcMar>
            <w:vAlign w:val="center"/>
          </w:tcPr>
          <w:p w:rsidR="007A4DBD" w:rsidRDefault="007A4DBD">
            <w:pPr>
              <w:spacing w:after="0"/>
              <w:ind w:left="135"/>
              <w:jc w:val="center"/>
            </w:pPr>
          </w:p>
        </w:tc>
        <w:tc>
          <w:tcPr>
            <w:tcW w:w="2575"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41542</w:t>
              </w:r>
              <w:r>
                <w:rPr>
                  <w:rFonts w:ascii="Times New Roman" w:hAnsi="Times New Roman"/>
                  <w:color w:val="0000FF"/>
                  <w:u w:val="single"/>
                </w:rPr>
                <w:t>e</w:t>
              </w:r>
            </w:hyperlink>
          </w:p>
        </w:tc>
      </w:tr>
      <w:tr w:rsidR="007A4DBD" w:rsidRPr="00613FD4">
        <w:trPr>
          <w:trHeight w:val="144"/>
          <w:tblCellSpacing w:w="0" w:type="dxa"/>
        </w:trPr>
        <w:tc>
          <w:tcPr>
            <w:tcW w:w="487" w:type="dxa"/>
            <w:tcMar>
              <w:top w:w="50" w:type="dxa"/>
              <w:left w:w="100" w:type="dxa"/>
            </w:tcMar>
            <w:vAlign w:val="center"/>
          </w:tcPr>
          <w:p w:rsidR="007A4DBD" w:rsidRDefault="00613FD4">
            <w:pPr>
              <w:spacing w:after="0"/>
            </w:pPr>
            <w:r>
              <w:rPr>
                <w:rFonts w:ascii="Times New Roman" w:hAnsi="Times New Roman"/>
                <w:color w:val="000000"/>
                <w:sz w:val="24"/>
              </w:rPr>
              <w:t>4.3</w:t>
            </w:r>
          </w:p>
        </w:tc>
        <w:tc>
          <w:tcPr>
            <w:tcW w:w="3256" w:type="dxa"/>
            <w:tcMar>
              <w:top w:w="50" w:type="dxa"/>
              <w:left w:w="100" w:type="dxa"/>
            </w:tcMar>
            <w:vAlign w:val="center"/>
          </w:tcPr>
          <w:p w:rsidR="007A4DBD" w:rsidRDefault="00613FD4">
            <w:pPr>
              <w:spacing w:after="0"/>
              <w:ind w:left="135"/>
            </w:pPr>
            <w:r w:rsidRPr="00613FD4">
              <w:rPr>
                <w:rFonts w:ascii="Times New Roman" w:hAnsi="Times New Roman"/>
                <w:color w:val="000000"/>
                <w:sz w:val="24"/>
                <w:lang w:val="ru-RU"/>
              </w:rPr>
              <w:t xml:space="preserve">А.В. Кольцов. </w:t>
            </w:r>
            <w:proofErr w:type="gramStart"/>
            <w:r w:rsidRPr="00613FD4">
              <w:rPr>
                <w:rFonts w:ascii="Times New Roman" w:hAnsi="Times New Roman"/>
                <w:color w:val="000000"/>
                <w:sz w:val="24"/>
                <w:lang w:val="ru-RU"/>
              </w:rPr>
              <w:t>Стихотворения не менее двух).</w:t>
            </w:r>
            <w:proofErr w:type="gramEnd"/>
            <w:r w:rsidRPr="00613FD4">
              <w:rPr>
                <w:rFonts w:ascii="Times New Roman" w:hAnsi="Times New Roman"/>
                <w:color w:val="000000"/>
                <w:sz w:val="24"/>
                <w:lang w:val="ru-RU"/>
              </w:rPr>
              <w:t xml:space="preserve"> </w:t>
            </w:r>
            <w:r>
              <w:rPr>
                <w:rFonts w:ascii="Times New Roman" w:hAnsi="Times New Roman"/>
                <w:color w:val="000000"/>
                <w:sz w:val="24"/>
              </w:rPr>
              <w:t>«Косарь», «Соловей и др.</w:t>
            </w:r>
          </w:p>
        </w:tc>
        <w:tc>
          <w:tcPr>
            <w:tcW w:w="952"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7A4DBD" w:rsidRDefault="007A4DBD">
            <w:pPr>
              <w:spacing w:after="0"/>
              <w:ind w:left="135"/>
              <w:jc w:val="center"/>
            </w:pPr>
          </w:p>
        </w:tc>
        <w:tc>
          <w:tcPr>
            <w:tcW w:w="1759" w:type="dxa"/>
            <w:tcMar>
              <w:top w:w="50" w:type="dxa"/>
              <w:left w:w="100" w:type="dxa"/>
            </w:tcMar>
            <w:vAlign w:val="center"/>
          </w:tcPr>
          <w:p w:rsidR="007A4DBD" w:rsidRDefault="007A4DBD">
            <w:pPr>
              <w:spacing w:after="0"/>
              <w:ind w:left="135"/>
              <w:jc w:val="center"/>
            </w:pPr>
          </w:p>
        </w:tc>
        <w:tc>
          <w:tcPr>
            <w:tcW w:w="2575"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41542</w:t>
              </w:r>
              <w:r>
                <w:rPr>
                  <w:rFonts w:ascii="Times New Roman" w:hAnsi="Times New Roman"/>
                  <w:color w:val="0000FF"/>
                  <w:u w:val="single"/>
                </w:rPr>
                <w:t>e</w:t>
              </w:r>
            </w:hyperlink>
          </w:p>
        </w:tc>
      </w:tr>
      <w:tr w:rsidR="007A4DBD">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A4DBD" w:rsidRDefault="007A4DBD"/>
        </w:tc>
      </w:tr>
      <w:tr w:rsidR="007A4DBD" w:rsidRPr="00613FD4">
        <w:trPr>
          <w:trHeight w:val="144"/>
          <w:tblCellSpacing w:w="0" w:type="dxa"/>
        </w:trPr>
        <w:tc>
          <w:tcPr>
            <w:tcW w:w="0" w:type="auto"/>
            <w:gridSpan w:val="6"/>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b/>
                <w:color w:val="000000"/>
                <w:sz w:val="24"/>
                <w:lang w:val="ru-RU"/>
              </w:rPr>
              <w:t>Раздел 5.</w:t>
            </w:r>
            <w:r w:rsidRPr="00613FD4">
              <w:rPr>
                <w:rFonts w:ascii="Times New Roman" w:hAnsi="Times New Roman"/>
                <w:color w:val="000000"/>
                <w:sz w:val="24"/>
                <w:lang w:val="ru-RU"/>
              </w:rPr>
              <w:t xml:space="preserve"> </w:t>
            </w:r>
            <w:r w:rsidRPr="00613FD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13FD4">
              <w:rPr>
                <w:rFonts w:ascii="Times New Roman" w:hAnsi="Times New Roman"/>
                <w:b/>
                <w:color w:val="000000"/>
                <w:sz w:val="24"/>
                <w:lang w:val="ru-RU"/>
              </w:rPr>
              <w:t xml:space="preserve"> века</w:t>
            </w:r>
          </w:p>
        </w:tc>
      </w:tr>
      <w:tr w:rsidR="007A4DBD" w:rsidRPr="00613FD4">
        <w:trPr>
          <w:trHeight w:val="144"/>
          <w:tblCellSpacing w:w="0" w:type="dxa"/>
        </w:trPr>
        <w:tc>
          <w:tcPr>
            <w:tcW w:w="487" w:type="dxa"/>
            <w:tcMar>
              <w:top w:w="50" w:type="dxa"/>
              <w:left w:w="100" w:type="dxa"/>
            </w:tcMar>
            <w:vAlign w:val="center"/>
          </w:tcPr>
          <w:p w:rsidR="007A4DBD" w:rsidRDefault="00613FD4">
            <w:pPr>
              <w:spacing w:after="0"/>
            </w:pPr>
            <w:r>
              <w:rPr>
                <w:rFonts w:ascii="Times New Roman" w:hAnsi="Times New Roman"/>
                <w:color w:val="000000"/>
                <w:sz w:val="24"/>
              </w:rPr>
              <w:t>5.1</w:t>
            </w:r>
          </w:p>
        </w:tc>
        <w:tc>
          <w:tcPr>
            <w:tcW w:w="325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Ф.И.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A4DBD" w:rsidRDefault="007A4DBD">
            <w:pPr>
              <w:spacing w:after="0"/>
              <w:ind w:left="135"/>
              <w:jc w:val="center"/>
            </w:pPr>
          </w:p>
        </w:tc>
        <w:tc>
          <w:tcPr>
            <w:tcW w:w="1759" w:type="dxa"/>
            <w:tcMar>
              <w:top w:w="50" w:type="dxa"/>
              <w:left w:w="100" w:type="dxa"/>
            </w:tcMar>
            <w:vAlign w:val="center"/>
          </w:tcPr>
          <w:p w:rsidR="007A4DBD" w:rsidRDefault="007A4DBD">
            <w:pPr>
              <w:spacing w:after="0"/>
              <w:ind w:left="135"/>
              <w:jc w:val="center"/>
            </w:pPr>
          </w:p>
        </w:tc>
        <w:tc>
          <w:tcPr>
            <w:tcW w:w="2575"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41542</w:t>
              </w:r>
              <w:r>
                <w:rPr>
                  <w:rFonts w:ascii="Times New Roman" w:hAnsi="Times New Roman"/>
                  <w:color w:val="0000FF"/>
                  <w:u w:val="single"/>
                </w:rPr>
                <w:t>e</w:t>
              </w:r>
            </w:hyperlink>
          </w:p>
        </w:tc>
      </w:tr>
      <w:tr w:rsidR="007A4DBD" w:rsidRPr="00613FD4">
        <w:trPr>
          <w:trHeight w:val="144"/>
          <w:tblCellSpacing w:w="0" w:type="dxa"/>
        </w:trPr>
        <w:tc>
          <w:tcPr>
            <w:tcW w:w="487" w:type="dxa"/>
            <w:tcMar>
              <w:top w:w="50" w:type="dxa"/>
              <w:left w:w="100" w:type="dxa"/>
            </w:tcMar>
            <w:vAlign w:val="center"/>
          </w:tcPr>
          <w:p w:rsidR="007A4DBD" w:rsidRDefault="00613FD4">
            <w:pPr>
              <w:spacing w:after="0"/>
            </w:pPr>
            <w:r>
              <w:rPr>
                <w:rFonts w:ascii="Times New Roman" w:hAnsi="Times New Roman"/>
                <w:color w:val="000000"/>
                <w:sz w:val="24"/>
              </w:rPr>
              <w:t>5.2</w:t>
            </w:r>
          </w:p>
        </w:tc>
        <w:tc>
          <w:tcPr>
            <w:tcW w:w="325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А.А.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A4DBD" w:rsidRDefault="007A4DBD">
            <w:pPr>
              <w:spacing w:after="0"/>
              <w:ind w:left="135"/>
              <w:jc w:val="center"/>
            </w:pPr>
          </w:p>
        </w:tc>
        <w:tc>
          <w:tcPr>
            <w:tcW w:w="1759" w:type="dxa"/>
            <w:tcMar>
              <w:top w:w="50" w:type="dxa"/>
              <w:left w:w="100" w:type="dxa"/>
            </w:tcMar>
            <w:vAlign w:val="center"/>
          </w:tcPr>
          <w:p w:rsidR="007A4DBD" w:rsidRDefault="007A4DBD">
            <w:pPr>
              <w:spacing w:after="0"/>
              <w:ind w:left="135"/>
              <w:jc w:val="center"/>
            </w:pPr>
          </w:p>
        </w:tc>
        <w:tc>
          <w:tcPr>
            <w:tcW w:w="2575"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41542</w:t>
              </w:r>
              <w:r>
                <w:rPr>
                  <w:rFonts w:ascii="Times New Roman" w:hAnsi="Times New Roman"/>
                  <w:color w:val="0000FF"/>
                  <w:u w:val="single"/>
                </w:rPr>
                <w:t>e</w:t>
              </w:r>
            </w:hyperlink>
          </w:p>
        </w:tc>
      </w:tr>
      <w:tr w:rsidR="007A4DBD" w:rsidRPr="00613FD4">
        <w:trPr>
          <w:trHeight w:val="144"/>
          <w:tblCellSpacing w:w="0" w:type="dxa"/>
        </w:trPr>
        <w:tc>
          <w:tcPr>
            <w:tcW w:w="487" w:type="dxa"/>
            <w:tcMar>
              <w:top w:w="50" w:type="dxa"/>
              <w:left w:w="100" w:type="dxa"/>
            </w:tcMar>
            <w:vAlign w:val="center"/>
          </w:tcPr>
          <w:p w:rsidR="007A4DBD" w:rsidRDefault="00613FD4">
            <w:pPr>
              <w:spacing w:after="0"/>
            </w:pPr>
            <w:r>
              <w:rPr>
                <w:rFonts w:ascii="Times New Roman" w:hAnsi="Times New Roman"/>
                <w:color w:val="000000"/>
                <w:sz w:val="24"/>
              </w:rPr>
              <w:t>5.3</w:t>
            </w:r>
          </w:p>
        </w:tc>
        <w:tc>
          <w:tcPr>
            <w:tcW w:w="325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И.С. Тургенев. Рассказ «Бежин луг»</w:t>
            </w:r>
          </w:p>
        </w:tc>
        <w:tc>
          <w:tcPr>
            <w:tcW w:w="952"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A4DBD" w:rsidRDefault="007A4DBD">
            <w:pPr>
              <w:spacing w:after="0"/>
              <w:ind w:left="135"/>
              <w:jc w:val="center"/>
            </w:pPr>
          </w:p>
        </w:tc>
        <w:tc>
          <w:tcPr>
            <w:tcW w:w="1759" w:type="dxa"/>
            <w:tcMar>
              <w:top w:w="50" w:type="dxa"/>
              <w:left w:w="100" w:type="dxa"/>
            </w:tcMar>
            <w:vAlign w:val="center"/>
          </w:tcPr>
          <w:p w:rsidR="007A4DBD" w:rsidRDefault="007A4DBD">
            <w:pPr>
              <w:spacing w:after="0"/>
              <w:ind w:left="135"/>
              <w:jc w:val="center"/>
            </w:pPr>
          </w:p>
        </w:tc>
        <w:tc>
          <w:tcPr>
            <w:tcW w:w="2575"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41542</w:t>
              </w:r>
              <w:r>
                <w:rPr>
                  <w:rFonts w:ascii="Times New Roman" w:hAnsi="Times New Roman"/>
                  <w:color w:val="0000FF"/>
                  <w:u w:val="single"/>
                </w:rPr>
                <w:t>e</w:t>
              </w:r>
            </w:hyperlink>
          </w:p>
        </w:tc>
      </w:tr>
      <w:tr w:rsidR="007A4DBD" w:rsidRPr="00613FD4">
        <w:trPr>
          <w:trHeight w:val="144"/>
          <w:tblCellSpacing w:w="0" w:type="dxa"/>
        </w:trPr>
        <w:tc>
          <w:tcPr>
            <w:tcW w:w="487" w:type="dxa"/>
            <w:tcMar>
              <w:top w:w="50" w:type="dxa"/>
              <w:left w:w="100" w:type="dxa"/>
            </w:tcMar>
            <w:vAlign w:val="center"/>
          </w:tcPr>
          <w:p w:rsidR="007A4DBD" w:rsidRDefault="00613FD4">
            <w:pPr>
              <w:spacing w:after="0"/>
            </w:pPr>
            <w:r>
              <w:rPr>
                <w:rFonts w:ascii="Times New Roman" w:hAnsi="Times New Roman"/>
                <w:color w:val="000000"/>
                <w:sz w:val="24"/>
              </w:rPr>
              <w:t>5.4</w:t>
            </w:r>
          </w:p>
        </w:tc>
        <w:tc>
          <w:tcPr>
            <w:tcW w:w="325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Н.С. Лесков. Сказ «Левша»</w:t>
            </w:r>
          </w:p>
        </w:tc>
        <w:tc>
          <w:tcPr>
            <w:tcW w:w="952"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A4DBD" w:rsidRDefault="007A4DBD">
            <w:pPr>
              <w:spacing w:after="0"/>
              <w:ind w:left="135"/>
              <w:jc w:val="center"/>
            </w:pPr>
          </w:p>
        </w:tc>
        <w:tc>
          <w:tcPr>
            <w:tcW w:w="1759" w:type="dxa"/>
            <w:tcMar>
              <w:top w:w="50" w:type="dxa"/>
              <w:left w:w="100" w:type="dxa"/>
            </w:tcMar>
            <w:vAlign w:val="center"/>
          </w:tcPr>
          <w:p w:rsidR="007A4DBD" w:rsidRDefault="007A4DBD">
            <w:pPr>
              <w:spacing w:after="0"/>
              <w:ind w:left="135"/>
              <w:jc w:val="center"/>
            </w:pPr>
          </w:p>
        </w:tc>
        <w:tc>
          <w:tcPr>
            <w:tcW w:w="2575"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41542</w:t>
              </w:r>
              <w:r>
                <w:rPr>
                  <w:rFonts w:ascii="Times New Roman" w:hAnsi="Times New Roman"/>
                  <w:color w:val="0000FF"/>
                  <w:u w:val="single"/>
                </w:rPr>
                <w:t>e</w:t>
              </w:r>
            </w:hyperlink>
          </w:p>
        </w:tc>
      </w:tr>
      <w:tr w:rsidR="007A4DBD" w:rsidRPr="00613FD4">
        <w:trPr>
          <w:trHeight w:val="144"/>
          <w:tblCellSpacing w:w="0" w:type="dxa"/>
        </w:trPr>
        <w:tc>
          <w:tcPr>
            <w:tcW w:w="487" w:type="dxa"/>
            <w:tcMar>
              <w:top w:w="50" w:type="dxa"/>
              <w:left w:w="100" w:type="dxa"/>
            </w:tcMar>
            <w:vAlign w:val="center"/>
          </w:tcPr>
          <w:p w:rsidR="007A4DBD" w:rsidRDefault="00613FD4">
            <w:pPr>
              <w:spacing w:after="0"/>
            </w:pPr>
            <w:r>
              <w:rPr>
                <w:rFonts w:ascii="Times New Roman" w:hAnsi="Times New Roman"/>
                <w:color w:val="000000"/>
                <w:sz w:val="24"/>
              </w:rPr>
              <w:t>5.5</w:t>
            </w:r>
          </w:p>
        </w:tc>
        <w:tc>
          <w:tcPr>
            <w:tcW w:w="325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Л.Н. Толстой. Повесть «Детство» (главы)</w:t>
            </w:r>
          </w:p>
        </w:tc>
        <w:tc>
          <w:tcPr>
            <w:tcW w:w="952"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A4DBD" w:rsidRDefault="007A4DBD">
            <w:pPr>
              <w:spacing w:after="0"/>
              <w:ind w:left="135"/>
              <w:jc w:val="center"/>
            </w:pPr>
          </w:p>
        </w:tc>
        <w:tc>
          <w:tcPr>
            <w:tcW w:w="1759" w:type="dxa"/>
            <w:tcMar>
              <w:top w:w="50" w:type="dxa"/>
              <w:left w:w="100" w:type="dxa"/>
            </w:tcMar>
            <w:vAlign w:val="center"/>
          </w:tcPr>
          <w:p w:rsidR="007A4DBD" w:rsidRDefault="007A4DBD">
            <w:pPr>
              <w:spacing w:after="0"/>
              <w:ind w:left="135"/>
              <w:jc w:val="center"/>
            </w:pPr>
          </w:p>
        </w:tc>
        <w:tc>
          <w:tcPr>
            <w:tcW w:w="2575"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41542</w:t>
              </w:r>
              <w:r>
                <w:rPr>
                  <w:rFonts w:ascii="Times New Roman" w:hAnsi="Times New Roman"/>
                  <w:color w:val="0000FF"/>
                  <w:u w:val="single"/>
                </w:rPr>
                <w:t>e</w:t>
              </w:r>
            </w:hyperlink>
          </w:p>
        </w:tc>
      </w:tr>
      <w:tr w:rsidR="007A4DBD" w:rsidRPr="00613FD4">
        <w:trPr>
          <w:trHeight w:val="144"/>
          <w:tblCellSpacing w:w="0" w:type="dxa"/>
        </w:trPr>
        <w:tc>
          <w:tcPr>
            <w:tcW w:w="487" w:type="dxa"/>
            <w:tcMar>
              <w:top w:w="50" w:type="dxa"/>
              <w:left w:w="100" w:type="dxa"/>
            </w:tcMar>
            <w:vAlign w:val="center"/>
          </w:tcPr>
          <w:p w:rsidR="007A4DBD" w:rsidRDefault="00613FD4">
            <w:pPr>
              <w:spacing w:after="0"/>
            </w:pPr>
            <w:r>
              <w:rPr>
                <w:rFonts w:ascii="Times New Roman" w:hAnsi="Times New Roman"/>
                <w:color w:val="000000"/>
                <w:sz w:val="24"/>
              </w:rPr>
              <w:lastRenderedPageBreak/>
              <w:t>5.6</w:t>
            </w:r>
          </w:p>
        </w:tc>
        <w:tc>
          <w:tcPr>
            <w:tcW w:w="325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А.П.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A4DBD" w:rsidRDefault="007A4DBD">
            <w:pPr>
              <w:spacing w:after="0"/>
              <w:ind w:left="135"/>
              <w:jc w:val="center"/>
            </w:pPr>
          </w:p>
        </w:tc>
        <w:tc>
          <w:tcPr>
            <w:tcW w:w="1759" w:type="dxa"/>
            <w:tcMar>
              <w:top w:w="50" w:type="dxa"/>
              <w:left w:w="100" w:type="dxa"/>
            </w:tcMar>
            <w:vAlign w:val="center"/>
          </w:tcPr>
          <w:p w:rsidR="007A4DBD" w:rsidRDefault="007A4DBD">
            <w:pPr>
              <w:spacing w:after="0"/>
              <w:ind w:left="135"/>
              <w:jc w:val="center"/>
            </w:pPr>
          </w:p>
        </w:tc>
        <w:tc>
          <w:tcPr>
            <w:tcW w:w="2575"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41542</w:t>
              </w:r>
              <w:r>
                <w:rPr>
                  <w:rFonts w:ascii="Times New Roman" w:hAnsi="Times New Roman"/>
                  <w:color w:val="0000FF"/>
                  <w:u w:val="single"/>
                </w:rPr>
                <w:t>e</w:t>
              </w:r>
            </w:hyperlink>
          </w:p>
        </w:tc>
      </w:tr>
      <w:tr w:rsidR="007A4DBD" w:rsidRPr="00613FD4">
        <w:trPr>
          <w:trHeight w:val="144"/>
          <w:tblCellSpacing w:w="0" w:type="dxa"/>
        </w:trPr>
        <w:tc>
          <w:tcPr>
            <w:tcW w:w="487" w:type="dxa"/>
            <w:tcMar>
              <w:top w:w="50" w:type="dxa"/>
              <w:left w:w="100" w:type="dxa"/>
            </w:tcMar>
            <w:vAlign w:val="center"/>
          </w:tcPr>
          <w:p w:rsidR="007A4DBD" w:rsidRDefault="00613FD4">
            <w:pPr>
              <w:spacing w:after="0"/>
            </w:pPr>
            <w:r>
              <w:rPr>
                <w:rFonts w:ascii="Times New Roman" w:hAnsi="Times New Roman"/>
                <w:color w:val="000000"/>
                <w:sz w:val="24"/>
              </w:rPr>
              <w:t>5.7</w:t>
            </w:r>
          </w:p>
        </w:tc>
        <w:tc>
          <w:tcPr>
            <w:tcW w:w="325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А.И. Куприн. Рассказ «Чудесный доктор»</w:t>
            </w:r>
          </w:p>
        </w:tc>
        <w:tc>
          <w:tcPr>
            <w:tcW w:w="952"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A4DBD" w:rsidRDefault="007A4DBD">
            <w:pPr>
              <w:spacing w:after="0"/>
              <w:ind w:left="135"/>
              <w:jc w:val="center"/>
            </w:pPr>
          </w:p>
        </w:tc>
        <w:tc>
          <w:tcPr>
            <w:tcW w:w="1759" w:type="dxa"/>
            <w:tcMar>
              <w:top w:w="50" w:type="dxa"/>
              <w:left w:w="100" w:type="dxa"/>
            </w:tcMar>
            <w:vAlign w:val="center"/>
          </w:tcPr>
          <w:p w:rsidR="007A4DBD" w:rsidRDefault="007A4DBD">
            <w:pPr>
              <w:spacing w:after="0"/>
              <w:ind w:left="135"/>
              <w:jc w:val="center"/>
            </w:pPr>
          </w:p>
        </w:tc>
        <w:tc>
          <w:tcPr>
            <w:tcW w:w="2575"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41542</w:t>
              </w:r>
              <w:r>
                <w:rPr>
                  <w:rFonts w:ascii="Times New Roman" w:hAnsi="Times New Roman"/>
                  <w:color w:val="0000FF"/>
                  <w:u w:val="single"/>
                </w:rPr>
                <w:t>e</w:t>
              </w:r>
            </w:hyperlink>
          </w:p>
        </w:tc>
      </w:tr>
      <w:tr w:rsidR="007A4DBD">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7A4DBD" w:rsidRDefault="007A4DBD"/>
        </w:tc>
      </w:tr>
      <w:tr w:rsidR="007A4DBD">
        <w:trPr>
          <w:trHeight w:val="144"/>
          <w:tblCellSpacing w:w="0" w:type="dxa"/>
        </w:trPr>
        <w:tc>
          <w:tcPr>
            <w:tcW w:w="0" w:type="auto"/>
            <w:gridSpan w:val="6"/>
            <w:tcMar>
              <w:top w:w="50" w:type="dxa"/>
              <w:left w:w="100" w:type="dxa"/>
            </w:tcMar>
            <w:vAlign w:val="center"/>
          </w:tcPr>
          <w:p w:rsidR="007A4DBD" w:rsidRDefault="00613FD4">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7A4DBD" w:rsidRPr="00613FD4">
        <w:trPr>
          <w:trHeight w:val="144"/>
          <w:tblCellSpacing w:w="0" w:type="dxa"/>
        </w:trPr>
        <w:tc>
          <w:tcPr>
            <w:tcW w:w="487" w:type="dxa"/>
            <w:tcMar>
              <w:top w:w="50" w:type="dxa"/>
              <w:left w:w="100" w:type="dxa"/>
            </w:tcMar>
            <w:vAlign w:val="center"/>
          </w:tcPr>
          <w:p w:rsidR="007A4DBD" w:rsidRDefault="00613FD4">
            <w:pPr>
              <w:spacing w:after="0"/>
            </w:pPr>
            <w:r>
              <w:rPr>
                <w:rFonts w:ascii="Times New Roman" w:hAnsi="Times New Roman"/>
                <w:color w:val="000000"/>
                <w:sz w:val="24"/>
              </w:rPr>
              <w:t>6.1</w:t>
            </w:r>
          </w:p>
        </w:tc>
        <w:tc>
          <w:tcPr>
            <w:tcW w:w="325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Стихотворения отечественных поэтов начала ХХ века. (не менее двух)</w:t>
            </w:r>
            <w:proofErr w:type="gramStart"/>
            <w:r w:rsidRPr="00613FD4">
              <w:rPr>
                <w:rFonts w:ascii="Times New Roman" w:hAnsi="Times New Roman"/>
                <w:color w:val="000000"/>
                <w:sz w:val="24"/>
                <w:lang w:val="ru-RU"/>
              </w:rPr>
              <w:t>.Н</w:t>
            </w:r>
            <w:proofErr w:type="gramEnd"/>
            <w:r w:rsidRPr="00613FD4">
              <w:rPr>
                <w:rFonts w:ascii="Times New Roman" w:hAnsi="Times New Roman"/>
                <w:color w:val="000000"/>
                <w:sz w:val="24"/>
                <w:lang w:val="ru-RU"/>
              </w:rPr>
              <w:t>апример, стихотворения С.А. Есенина, В.В. Маяковского, А.А. Блока и др.</w:t>
            </w:r>
          </w:p>
        </w:tc>
        <w:tc>
          <w:tcPr>
            <w:tcW w:w="952"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A4DBD" w:rsidRDefault="007A4DBD">
            <w:pPr>
              <w:spacing w:after="0"/>
              <w:ind w:left="135"/>
              <w:jc w:val="center"/>
            </w:pPr>
          </w:p>
        </w:tc>
        <w:tc>
          <w:tcPr>
            <w:tcW w:w="1759" w:type="dxa"/>
            <w:tcMar>
              <w:top w:w="50" w:type="dxa"/>
              <w:left w:w="100" w:type="dxa"/>
            </w:tcMar>
            <w:vAlign w:val="center"/>
          </w:tcPr>
          <w:p w:rsidR="007A4DBD" w:rsidRDefault="007A4DBD">
            <w:pPr>
              <w:spacing w:after="0"/>
              <w:ind w:left="135"/>
              <w:jc w:val="center"/>
            </w:pPr>
          </w:p>
        </w:tc>
        <w:tc>
          <w:tcPr>
            <w:tcW w:w="2575"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41542</w:t>
              </w:r>
              <w:r>
                <w:rPr>
                  <w:rFonts w:ascii="Times New Roman" w:hAnsi="Times New Roman"/>
                  <w:color w:val="0000FF"/>
                  <w:u w:val="single"/>
                </w:rPr>
                <w:t>e</w:t>
              </w:r>
            </w:hyperlink>
          </w:p>
        </w:tc>
      </w:tr>
      <w:tr w:rsidR="007A4DBD" w:rsidRPr="00613FD4">
        <w:trPr>
          <w:trHeight w:val="144"/>
          <w:tblCellSpacing w:w="0" w:type="dxa"/>
        </w:trPr>
        <w:tc>
          <w:tcPr>
            <w:tcW w:w="487" w:type="dxa"/>
            <w:tcMar>
              <w:top w:w="50" w:type="dxa"/>
              <w:left w:w="100" w:type="dxa"/>
            </w:tcMar>
            <w:vAlign w:val="center"/>
          </w:tcPr>
          <w:p w:rsidR="007A4DBD" w:rsidRDefault="00613FD4">
            <w:pPr>
              <w:spacing w:after="0"/>
            </w:pPr>
            <w:r>
              <w:rPr>
                <w:rFonts w:ascii="Times New Roman" w:hAnsi="Times New Roman"/>
                <w:color w:val="000000"/>
                <w:sz w:val="24"/>
              </w:rPr>
              <w:t>6.2</w:t>
            </w:r>
          </w:p>
        </w:tc>
        <w:tc>
          <w:tcPr>
            <w:tcW w:w="325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13FD4">
              <w:rPr>
                <w:rFonts w:ascii="Times New Roman" w:hAnsi="Times New Roman"/>
                <w:color w:val="000000"/>
                <w:sz w:val="24"/>
                <w:lang w:val="ru-RU"/>
              </w:rPr>
              <w:t xml:space="preserve"> века</w:t>
            </w:r>
            <w:proofErr w:type="gramStart"/>
            <w:r w:rsidRPr="00613FD4">
              <w:rPr>
                <w:rFonts w:ascii="Times New Roman" w:hAnsi="Times New Roman"/>
                <w:color w:val="000000"/>
                <w:sz w:val="24"/>
                <w:lang w:val="ru-RU"/>
              </w:rPr>
              <w:t>.</w:t>
            </w:r>
            <w:proofErr w:type="gramEnd"/>
            <w:r w:rsidRPr="00613FD4">
              <w:rPr>
                <w:rFonts w:ascii="Times New Roman" w:hAnsi="Times New Roman"/>
                <w:color w:val="000000"/>
                <w:sz w:val="24"/>
                <w:lang w:val="ru-RU"/>
              </w:rPr>
              <w:t xml:space="preserve"> (</w:t>
            </w:r>
            <w:proofErr w:type="gramStart"/>
            <w:r w:rsidRPr="00613FD4">
              <w:rPr>
                <w:rFonts w:ascii="Times New Roman" w:hAnsi="Times New Roman"/>
                <w:color w:val="000000"/>
                <w:sz w:val="24"/>
                <w:lang w:val="ru-RU"/>
              </w:rPr>
              <w:t>н</w:t>
            </w:r>
            <w:proofErr w:type="gramEnd"/>
            <w:r w:rsidRPr="00613FD4">
              <w:rPr>
                <w:rFonts w:ascii="Times New Roman" w:hAnsi="Times New Roman"/>
                <w:color w:val="000000"/>
                <w:sz w:val="24"/>
                <w:lang w:val="ru-RU"/>
              </w:rPr>
              <w:t>е менее четырёх стихотворений двух поэтов), Например, стихотворения О.Ф. Берггольц, В.С. Высоцкого, Ю.П. Мориц, Д.С. Самойлова</w:t>
            </w:r>
          </w:p>
        </w:tc>
        <w:tc>
          <w:tcPr>
            <w:tcW w:w="952"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A4DBD" w:rsidRDefault="007A4DBD">
            <w:pPr>
              <w:spacing w:after="0"/>
              <w:ind w:left="135"/>
              <w:jc w:val="center"/>
            </w:pPr>
          </w:p>
        </w:tc>
        <w:tc>
          <w:tcPr>
            <w:tcW w:w="1759" w:type="dxa"/>
            <w:tcMar>
              <w:top w:w="50" w:type="dxa"/>
              <w:left w:w="100" w:type="dxa"/>
            </w:tcMar>
            <w:vAlign w:val="center"/>
          </w:tcPr>
          <w:p w:rsidR="007A4DBD" w:rsidRDefault="007A4DBD">
            <w:pPr>
              <w:spacing w:after="0"/>
              <w:ind w:left="135"/>
              <w:jc w:val="center"/>
            </w:pPr>
          </w:p>
        </w:tc>
        <w:tc>
          <w:tcPr>
            <w:tcW w:w="2575"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41542</w:t>
              </w:r>
              <w:r>
                <w:rPr>
                  <w:rFonts w:ascii="Times New Roman" w:hAnsi="Times New Roman"/>
                  <w:color w:val="0000FF"/>
                  <w:u w:val="single"/>
                </w:rPr>
                <w:t>e</w:t>
              </w:r>
            </w:hyperlink>
          </w:p>
        </w:tc>
      </w:tr>
      <w:tr w:rsidR="007A4DBD" w:rsidRPr="00613FD4">
        <w:trPr>
          <w:trHeight w:val="144"/>
          <w:tblCellSpacing w:w="0" w:type="dxa"/>
        </w:trPr>
        <w:tc>
          <w:tcPr>
            <w:tcW w:w="487" w:type="dxa"/>
            <w:tcMar>
              <w:top w:w="50" w:type="dxa"/>
              <w:left w:w="100" w:type="dxa"/>
            </w:tcMar>
            <w:vAlign w:val="center"/>
          </w:tcPr>
          <w:p w:rsidR="007A4DBD" w:rsidRDefault="00613FD4">
            <w:pPr>
              <w:spacing w:after="0"/>
            </w:pPr>
            <w:r>
              <w:rPr>
                <w:rFonts w:ascii="Times New Roman" w:hAnsi="Times New Roman"/>
                <w:color w:val="000000"/>
                <w:sz w:val="24"/>
              </w:rPr>
              <w:t>6.3</w:t>
            </w:r>
          </w:p>
        </w:tc>
        <w:tc>
          <w:tcPr>
            <w:tcW w:w="325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613FD4">
              <w:rPr>
                <w:rFonts w:ascii="Times New Roman" w:hAnsi="Times New Roman"/>
                <w:color w:val="000000"/>
                <w:sz w:val="24"/>
                <w:lang w:val="ru-RU"/>
              </w:rPr>
              <w:t xml:space="preserve"> — начала </w:t>
            </w:r>
            <w:r>
              <w:rPr>
                <w:rFonts w:ascii="Times New Roman" w:hAnsi="Times New Roman"/>
                <w:color w:val="000000"/>
                <w:sz w:val="24"/>
              </w:rPr>
              <w:t>XXI</w:t>
            </w:r>
            <w:r w:rsidRPr="00613FD4">
              <w:rPr>
                <w:rFonts w:ascii="Times New Roman" w:hAnsi="Times New Roman"/>
                <w:color w:val="000000"/>
                <w:sz w:val="24"/>
                <w:lang w:val="ru-RU"/>
              </w:rPr>
              <w:t xml:space="preserve"> века, в том числе о Великой Отечественной войне</w:t>
            </w:r>
            <w:proofErr w:type="gramStart"/>
            <w:r w:rsidRPr="00613FD4">
              <w:rPr>
                <w:rFonts w:ascii="Times New Roman" w:hAnsi="Times New Roman"/>
                <w:color w:val="000000"/>
                <w:sz w:val="24"/>
                <w:lang w:val="ru-RU"/>
              </w:rPr>
              <w:t>.</w:t>
            </w:r>
            <w:proofErr w:type="gramEnd"/>
            <w:r w:rsidRPr="00613FD4">
              <w:rPr>
                <w:rFonts w:ascii="Times New Roman" w:hAnsi="Times New Roman"/>
                <w:color w:val="000000"/>
                <w:sz w:val="24"/>
                <w:lang w:val="ru-RU"/>
              </w:rPr>
              <w:t xml:space="preserve"> (</w:t>
            </w:r>
            <w:proofErr w:type="gramStart"/>
            <w:r w:rsidRPr="00613FD4">
              <w:rPr>
                <w:rFonts w:ascii="Times New Roman" w:hAnsi="Times New Roman"/>
                <w:color w:val="000000"/>
                <w:sz w:val="24"/>
                <w:lang w:val="ru-RU"/>
              </w:rPr>
              <w:t>д</w:t>
            </w:r>
            <w:proofErr w:type="gramEnd"/>
            <w:r w:rsidRPr="00613FD4">
              <w:rPr>
                <w:rFonts w:ascii="Times New Roman" w:hAnsi="Times New Roman"/>
                <w:color w:val="000000"/>
                <w:sz w:val="24"/>
                <w:lang w:val="ru-RU"/>
              </w:rPr>
              <w:t>ва произведения по выбору), Например, Б.Л. Васильев. «Экспонат №»; Б.П. Екимов. «Ночь исцеления»; Э.Н. Веркин «Облачный полк» (главы) и другие произведения</w:t>
            </w:r>
          </w:p>
        </w:tc>
        <w:tc>
          <w:tcPr>
            <w:tcW w:w="952"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A4DBD" w:rsidRDefault="007A4DBD">
            <w:pPr>
              <w:spacing w:after="0"/>
              <w:ind w:left="135"/>
              <w:jc w:val="center"/>
            </w:pPr>
          </w:p>
        </w:tc>
        <w:tc>
          <w:tcPr>
            <w:tcW w:w="1759" w:type="dxa"/>
            <w:tcMar>
              <w:top w:w="50" w:type="dxa"/>
              <w:left w:w="100" w:type="dxa"/>
            </w:tcMar>
            <w:vAlign w:val="center"/>
          </w:tcPr>
          <w:p w:rsidR="007A4DBD" w:rsidRDefault="007A4DBD">
            <w:pPr>
              <w:spacing w:after="0"/>
              <w:ind w:left="135"/>
              <w:jc w:val="center"/>
            </w:pPr>
          </w:p>
        </w:tc>
        <w:tc>
          <w:tcPr>
            <w:tcW w:w="2575"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41542</w:t>
              </w:r>
              <w:r>
                <w:rPr>
                  <w:rFonts w:ascii="Times New Roman" w:hAnsi="Times New Roman"/>
                  <w:color w:val="0000FF"/>
                  <w:u w:val="single"/>
                </w:rPr>
                <w:t>e</w:t>
              </w:r>
            </w:hyperlink>
          </w:p>
        </w:tc>
      </w:tr>
      <w:tr w:rsidR="007A4DBD" w:rsidRPr="00613FD4">
        <w:trPr>
          <w:trHeight w:val="144"/>
          <w:tblCellSpacing w:w="0" w:type="dxa"/>
        </w:trPr>
        <w:tc>
          <w:tcPr>
            <w:tcW w:w="487" w:type="dxa"/>
            <w:tcMar>
              <w:top w:w="50" w:type="dxa"/>
              <w:left w:w="100" w:type="dxa"/>
            </w:tcMar>
            <w:vAlign w:val="center"/>
          </w:tcPr>
          <w:p w:rsidR="007A4DBD" w:rsidRDefault="00613FD4">
            <w:pPr>
              <w:spacing w:after="0"/>
            </w:pPr>
            <w:r>
              <w:rPr>
                <w:rFonts w:ascii="Times New Roman" w:hAnsi="Times New Roman"/>
                <w:color w:val="000000"/>
                <w:sz w:val="24"/>
              </w:rPr>
              <w:t>6.4</w:t>
            </w:r>
          </w:p>
        </w:tc>
        <w:tc>
          <w:tcPr>
            <w:tcW w:w="325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В.Г. Распутин. Рассказ «Уроки </w:t>
            </w:r>
            <w:proofErr w:type="gramStart"/>
            <w:r w:rsidRPr="00613FD4">
              <w:rPr>
                <w:rFonts w:ascii="Times New Roman" w:hAnsi="Times New Roman"/>
                <w:color w:val="000000"/>
                <w:sz w:val="24"/>
                <w:lang w:val="ru-RU"/>
              </w:rPr>
              <w:t>французского</w:t>
            </w:r>
            <w:proofErr w:type="gramEnd"/>
            <w:r w:rsidRPr="00613FD4">
              <w:rPr>
                <w:rFonts w:ascii="Times New Roman" w:hAnsi="Times New Roman"/>
                <w:color w:val="000000"/>
                <w:sz w:val="24"/>
                <w:lang w:val="ru-RU"/>
              </w:rPr>
              <w:t>»</w:t>
            </w:r>
          </w:p>
        </w:tc>
        <w:tc>
          <w:tcPr>
            <w:tcW w:w="952"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A4DBD" w:rsidRDefault="007A4DBD">
            <w:pPr>
              <w:spacing w:after="0"/>
              <w:ind w:left="135"/>
              <w:jc w:val="center"/>
            </w:pPr>
          </w:p>
        </w:tc>
        <w:tc>
          <w:tcPr>
            <w:tcW w:w="1759" w:type="dxa"/>
            <w:tcMar>
              <w:top w:w="50" w:type="dxa"/>
              <w:left w:w="100" w:type="dxa"/>
            </w:tcMar>
            <w:vAlign w:val="center"/>
          </w:tcPr>
          <w:p w:rsidR="007A4DBD" w:rsidRDefault="007A4DBD">
            <w:pPr>
              <w:spacing w:after="0"/>
              <w:ind w:left="135"/>
              <w:jc w:val="center"/>
            </w:pPr>
          </w:p>
        </w:tc>
        <w:tc>
          <w:tcPr>
            <w:tcW w:w="2575"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41542</w:t>
              </w:r>
              <w:r>
                <w:rPr>
                  <w:rFonts w:ascii="Times New Roman" w:hAnsi="Times New Roman"/>
                  <w:color w:val="0000FF"/>
                  <w:u w:val="single"/>
                </w:rPr>
                <w:t>e</w:t>
              </w:r>
            </w:hyperlink>
          </w:p>
        </w:tc>
      </w:tr>
      <w:tr w:rsidR="007A4DBD" w:rsidRPr="00613FD4">
        <w:trPr>
          <w:trHeight w:val="144"/>
          <w:tblCellSpacing w:w="0" w:type="dxa"/>
        </w:trPr>
        <w:tc>
          <w:tcPr>
            <w:tcW w:w="487" w:type="dxa"/>
            <w:tcMar>
              <w:top w:w="50" w:type="dxa"/>
              <w:left w:w="100" w:type="dxa"/>
            </w:tcMar>
            <w:vAlign w:val="center"/>
          </w:tcPr>
          <w:p w:rsidR="007A4DBD" w:rsidRDefault="00613FD4">
            <w:pPr>
              <w:spacing w:after="0"/>
            </w:pPr>
            <w:r>
              <w:rPr>
                <w:rFonts w:ascii="Times New Roman" w:hAnsi="Times New Roman"/>
                <w:color w:val="000000"/>
                <w:sz w:val="24"/>
              </w:rPr>
              <w:t>6.5</w:t>
            </w:r>
          </w:p>
        </w:tc>
        <w:tc>
          <w:tcPr>
            <w:tcW w:w="3256" w:type="dxa"/>
            <w:tcMar>
              <w:top w:w="50" w:type="dxa"/>
              <w:left w:w="100" w:type="dxa"/>
            </w:tcMar>
            <w:vAlign w:val="center"/>
          </w:tcPr>
          <w:p w:rsidR="007A4DBD" w:rsidRDefault="00613FD4">
            <w:pPr>
              <w:spacing w:after="0"/>
              <w:ind w:left="135"/>
            </w:pPr>
            <w:r w:rsidRPr="00613FD4">
              <w:rPr>
                <w:rFonts w:ascii="Times New Roman" w:hAnsi="Times New Roman"/>
                <w:color w:val="000000"/>
                <w:sz w:val="24"/>
                <w:lang w:val="ru-RU"/>
              </w:rPr>
              <w:t xml:space="preserve">Произведения отечественных писателей </w:t>
            </w:r>
            <w:r w:rsidRPr="00613FD4">
              <w:rPr>
                <w:rFonts w:ascii="Times New Roman" w:hAnsi="Times New Roman"/>
                <w:color w:val="000000"/>
                <w:sz w:val="24"/>
                <w:lang w:val="ru-RU"/>
              </w:rPr>
              <w:lastRenderedPageBreak/>
              <w:t>на тему взросления человека</w:t>
            </w:r>
            <w:proofErr w:type="gramStart"/>
            <w:r w:rsidRPr="00613FD4">
              <w:rPr>
                <w:rFonts w:ascii="Times New Roman" w:hAnsi="Times New Roman"/>
                <w:color w:val="000000"/>
                <w:sz w:val="24"/>
                <w:lang w:val="ru-RU"/>
              </w:rPr>
              <w:t>.</w:t>
            </w:r>
            <w:proofErr w:type="gramEnd"/>
            <w:r w:rsidRPr="00613FD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н</w:t>
            </w:r>
            <w:proofErr w:type="gramEnd"/>
            <w:r>
              <w:rPr>
                <w:rFonts w:ascii="Times New Roman" w:hAnsi="Times New Roman"/>
                <w:color w:val="000000"/>
                <w:sz w:val="24"/>
              </w:rPr>
              <w:t>е менее двух).</w:t>
            </w:r>
          </w:p>
        </w:tc>
        <w:tc>
          <w:tcPr>
            <w:tcW w:w="952"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lastRenderedPageBreak/>
              <w:t xml:space="preserve"> 3 </w:t>
            </w:r>
          </w:p>
        </w:tc>
        <w:tc>
          <w:tcPr>
            <w:tcW w:w="1670" w:type="dxa"/>
            <w:tcMar>
              <w:top w:w="50" w:type="dxa"/>
              <w:left w:w="100" w:type="dxa"/>
            </w:tcMar>
            <w:vAlign w:val="center"/>
          </w:tcPr>
          <w:p w:rsidR="007A4DBD" w:rsidRDefault="007A4DBD">
            <w:pPr>
              <w:spacing w:after="0"/>
              <w:ind w:left="135"/>
              <w:jc w:val="center"/>
            </w:pPr>
          </w:p>
        </w:tc>
        <w:tc>
          <w:tcPr>
            <w:tcW w:w="1759" w:type="dxa"/>
            <w:tcMar>
              <w:top w:w="50" w:type="dxa"/>
              <w:left w:w="100" w:type="dxa"/>
            </w:tcMar>
            <w:vAlign w:val="center"/>
          </w:tcPr>
          <w:p w:rsidR="007A4DBD" w:rsidRDefault="007A4DBD">
            <w:pPr>
              <w:spacing w:after="0"/>
              <w:ind w:left="135"/>
              <w:jc w:val="center"/>
            </w:pPr>
          </w:p>
        </w:tc>
        <w:tc>
          <w:tcPr>
            <w:tcW w:w="2575"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41542</w:t>
              </w:r>
              <w:r>
                <w:rPr>
                  <w:rFonts w:ascii="Times New Roman" w:hAnsi="Times New Roman"/>
                  <w:color w:val="0000FF"/>
                  <w:u w:val="single"/>
                </w:rPr>
                <w:t>e</w:t>
              </w:r>
            </w:hyperlink>
          </w:p>
        </w:tc>
      </w:tr>
      <w:tr w:rsidR="007A4DBD" w:rsidRPr="00613FD4">
        <w:trPr>
          <w:trHeight w:val="144"/>
          <w:tblCellSpacing w:w="0" w:type="dxa"/>
        </w:trPr>
        <w:tc>
          <w:tcPr>
            <w:tcW w:w="487" w:type="dxa"/>
            <w:tcMar>
              <w:top w:w="50" w:type="dxa"/>
              <w:left w:w="100" w:type="dxa"/>
            </w:tcMar>
            <w:vAlign w:val="center"/>
          </w:tcPr>
          <w:p w:rsidR="007A4DBD" w:rsidRDefault="00613FD4">
            <w:pPr>
              <w:spacing w:after="0"/>
            </w:pPr>
            <w:r>
              <w:rPr>
                <w:rFonts w:ascii="Times New Roman" w:hAnsi="Times New Roman"/>
                <w:color w:val="000000"/>
                <w:sz w:val="24"/>
              </w:rPr>
              <w:lastRenderedPageBreak/>
              <w:t>6.6</w:t>
            </w:r>
          </w:p>
        </w:tc>
        <w:tc>
          <w:tcPr>
            <w:tcW w:w="325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Произведения современных отечественных писателей-фантастов.</w:t>
            </w:r>
          </w:p>
        </w:tc>
        <w:tc>
          <w:tcPr>
            <w:tcW w:w="952"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A4DBD" w:rsidRDefault="007A4DBD">
            <w:pPr>
              <w:spacing w:after="0"/>
              <w:ind w:left="135"/>
              <w:jc w:val="center"/>
            </w:pPr>
          </w:p>
        </w:tc>
        <w:tc>
          <w:tcPr>
            <w:tcW w:w="1759" w:type="dxa"/>
            <w:tcMar>
              <w:top w:w="50" w:type="dxa"/>
              <w:left w:w="100" w:type="dxa"/>
            </w:tcMar>
            <w:vAlign w:val="center"/>
          </w:tcPr>
          <w:p w:rsidR="007A4DBD" w:rsidRDefault="007A4DBD">
            <w:pPr>
              <w:spacing w:after="0"/>
              <w:ind w:left="135"/>
              <w:jc w:val="center"/>
            </w:pPr>
          </w:p>
        </w:tc>
        <w:tc>
          <w:tcPr>
            <w:tcW w:w="2575"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41542</w:t>
              </w:r>
              <w:r>
                <w:rPr>
                  <w:rFonts w:ascii="Times New Roman" w:hAnsi="Times New Roman"/>
                  <w:color w:val="0000FF"/>
                  <w:u w:val="single"/>
                </w:rPr>
                <w:t>e</w:t>
              </w:r>
            </w:hyperlink>
          </w:p>
        </w:tc>
      </w:tr>
      <w:tr w:rsidR="007A4DBD" w:rsidRPr="00613FD4">
        <w:trPr>
          <w:trHeight w:val="144"/>
          <w:tblCellSpacing w:w="0" w:type="dxa"/>
        </w:trPr>
        <w:tc>
          <w:tcPr>
            <w:tcW w:w="487" w:type="dxa"/>
            <w:tcMar>
              <w:top w:w="50" w:type="dxa"/>
              <w:left w:w="100" w:type="dxa"/>
            </w:tcMar>
            <w:vAlign w:val="center"/>
          </w:tcPr>
          <w:p w:rsidR="007A4DBD" w:rsidRDefault="00613FD4">
            <w:pPr>
              <w:spacing w:after="0"/>
            </w:pPr>
            <w:r>
              <w:rPr>
                <w:rFonts w:ascii="Times New Roman" w:hAnsi="Times New Roman"/>
                <w:color w:val="000000"/>
                <w:sz w:val="24"/>
              </w:rPr>
              <w:t>6.7</w:t>
            </w:r>
          </w:p>
        </w:tc>
        <w:tc>
          <w:tcPr>
            <w:tcW w:w="325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Литература народов Российской Федерации. Стихотворения (два по выбору).</w:t>
            </w:r>
          </w:p>
        </w:tc>
        <w:tc>
          <w:tcPr>
            <w:tcW w:w="952"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A4DBD" w:rsidRDefault="007A4DBD">
            <w:pPr>
              <w:spacing w:after="0"/>
              <w:ind w:left="135"/>
              <w:jc w:val="center"/>
            </w:pPr>
          </w:p>
        </w:tc>
        <w:tc>
          <w:tcPr>
            <w:tcW w:w="1759" w:type="dxa"/>
            <w:tcMar>
              <w:top w:w="50" w:type="dxa"/>
              <w:left w:w="100" w:type="dxa"/>
            </w:tcMar>
            <w:vAlign w:val="center"/>
          </w:tcPr>
          <w:p w:rsidR="007A4DBD" w:rsidRDefault="007A4DBD">
            <w:pPr>
              <w:spacing w:after="0"/>
              <w:ind w:left="135"/>
              <w:jc w:val="center"/>
            </w:pPr>
          </w:p>
        </w:tc>
        <w:tc>
          <w:tcPr>
            <w:tcW w:w="2575"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41542</w:t>
              </w:r>
              <w:r>
                <w:rPr>
                  <w:rFonts w:ascii="Times New Roman" w:hAnsi="Times New Roman"/>
                  <w:color w:val="0000FF"/>
                  <w:u w:val="single"/>
                </w:rPr>
                <w:t>e</w:t>
              </w:r>
            </w:hyperlink>
          </w:p>
        </w:tc>
      </w:tr>
      <w:tr w:rsidR="007A4DBD">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A4DBD" w:rsidRDefault="007A4DBD"/>
        </w:tc>
      </w:tr>
      <w:tr w:rsidR="007A4DBD">
        <w:trPr>
          <w:trHeight w:val="144"/>
          <w:tblCellSpacing w:w="0" w:type="dxa"/>
        </w:trPr>
        <w:tc>
          <w:tcPr>
            <w:tcW w:w="0" w:type="auto"/>
            <w:gridSpan w:val="6"/>
            <w:tcMar>
              <w:top w:w="50" w:type="dxa"/>
              <w:left w:w="100" w:type="dxa"/>
            </w:tcMar>
            <w:vAlign w:val="center"/>
          </w:tcPr>
          <w:p w:rsidR="007A4DBD" w:rsidRDefault="00613FD4">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7A4DBD" w:rsidRPr="00613FD4">
        <w:trPr>
          <w:trHeight w:val="144"/>
          <w:tblCellSpacing w:w="0" w:type="dxa"/>
        </w:trPr>
        <w:tc>
          <w:tcPr>
            <w:tcW w:w="487" w:type="dxa"/>
            <w:tcMar>
              <w:top w:w="50" w:type="dxa"/>
              <w:left w:w="100" w:type="dxa"/>
            </w:tcMar>
            <w:vAlign w:val="center"/>
          </w:tcPr>
          <w:p w:rsidR="007A4DBD" w:rsidRDefault="00613FD4">
            <w:pPr>
              <w:spacing w:after="0"/>
            </w:pPr>
            <w:r>
              <w:rPr>
                <w:rFonts w:ascii="Times New Roman" w:hAnsi="Times New Roman"/>
                <w:color w:val="000000"/>
                <w:sz w:val="24"/>
              </w:rPr>
              <w:t>7.1</w:t>
            </w:r>
          </w:p>
        </w:tc>
        <w:tc>
          <w:tcPr>
            <w:tcW w:w="325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7A4DBD" w:rsidRDefault="007A4DBD">
            <w:pPr>
              <w:spacing w:after="0"/>
              <w:ind w:left="135"/>
              <w:jc w:val="center"/>
            </w:pPr>
          </w:p>
        </w:tc>
        <w:tc>
          <w:tcPr>
            <w:tcW w:w="1759" w:type="dxa"/>
            <w:tcMar>
              <w:top w:w="50" w:type="dxa"/>
              <w:left w:w="100" w:type="dxa"/>
            </w:tcMar>
            <w:vAlign w:val="center"/>
          </w:tcPr>
          <w:p w:rsidR="007A4DBD" w:rsidRDefault="007A4DBD">
            <w:pPr>
              <w:spacing w:after="0"/>
              <w:ind w:left="135"/>
              <w:jc w:val="center"/>
            </w:pPr>
          </w:p>
        </w:tc>
        <w:tc>
          <w:tcPr>
            <w:tcW w:w="2575"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41542</w:t>
              </w:r>
              <w:r>
                <w:rPr>
                  <w:rFonts w:ascii="Times New Roman" w:hAnsi="Times New Roman"/>
                  <w:color w:val="0000FF"/>
                  <w:u w:val="single"/>
                </w:rPr>
                <w:t>e</w:t>
              </w:r>
            </w:hyperlink>
          </w:p>
        </w:tc>
      </w:tr>
      <w:tr w:rsidR="007A4DBD" w:rsidRPr="00613FD4">
        <w:trPr>
          <w:trHeight w:val="144"/>
          <w:tblCellSpacing w:w="0" w:type="dxa"/>
        </w:trPr>
        <w:tc>
          <w:tcPr>
            <w:tcW w:w="487" w:type="dxa"/>
            <w:tcMar>
              <w:top w:w="50" w:type="dxa"/>
              <w:left w:w="100" w:type="dxa"/>
            </w:tcMar>
            <w:vAlign w:val="center"/>
          </w:tcPr>
          <w:p w:rsidR="007A4DBD" w:rsidRDefault="00613FD4">
            <w:pPr>
              <w:spacing w:after="0"/>
            </w:pPr>
            <w:r>
              <w:rPr>
                <w:rFonts w:ascii="Times New Roman" w:hAnsi="Times New Roman"/>
                <w:color w:val="000000"/>
                <w:sz w:val="24"/>
              </w:rPr>
              <w:t>7.2</w:t>
            </w:r>
          </w:p>
        </w:tc>
        <w:tc>
          <w:tcPr>
            <w:tcW w:w="325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A4DBD" w:rsidRDefault="007A4DBD">
            <w:pPr>
              <w:spacing w:after="0"/>
              <w:ind w:left="135"/>
              <w:jc w:val="center"/>
            </w:pPr>
          </w:p>
        </w:tc>
        <w:tc>
          <w:tcPr>
            <w:tcW w:w="1759" w:type="dxa"/>
            <w:tcMar>
              <w:top w:w="50" w:type="dxa"/>
              <w:left w:w="100" w:type="dxa"/>
            </w:tcMar>
            <w:vAlign w:val="center"/>
          </w:tcPr>
          <w:p w:rsidR="007A4DBD" w:rsidRDefault="007A4DBD">
            <w:pPr>
              <w:spacing w:after="0"/>
              <w:ind w:left="135"/>
              <w:jc w:val="center"/>
            </w:pPr>
          </w:p>
        </w:tc>
        <w:tc>
          <w:tcPr>
            <w:tcW w:w="2575"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41542</w:t>
              </w:r>
              <w:r>
                <w:rPr>
                  <w:rFonts w:ascii="Times New Roman" w:hAnsi="Times New Roman"/>
                  <w:color w:val="0000FF"/>
                  <w:u w:val="single"/>
                </w:rPr>
                <w:t>e</w:t>
              </w:r>
            </w:hyperlink>
          </w:p>
        </w:tc>
      </w:tr>
      <w:tr w:rsidR="007A4DBD" w:rsidRPr="00613FD4">
        <w:trPr>
          <w:trHeight w:val="144"/>
          <w:tblCellSpacing w:w="0" w:type="dxa"/>
        </w:trPr>
        <w:tc>
          <w:tcPr>
            <w:tcW w:w="487" w:type="dxa"/>
            <w:tcMar>
              <w:top w:w="50" w:type="dxa"/>
              <w:left w:w="100" w:type="dxa"/>
            </w:tcMar>
            <w:vAlign w:val="center"/>
          </w:tcPr>
          <w:p w:rsidR="007A4DBD" w:rsidRDefault="00613FD4">
            <w:pPr>
              <w:spacing w:after="0"/>
            </w:pPr>
            <w:r>
              <w:rPr>
                <w:rFonts w:ascii="Times New Roman" w:hAnsi="Times New Roman"/>
                <w:color w:val="000000"/>
                <w:sz w:val="24"/>
              </w:rPr>
              <w:t>7.3</w:t>
            </w:r>
          </w:p>
        </w:tc>
        <w:tc>
          <w:tcPr>
            <w:tcW w:w="325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Произведения зарубежных писателей на тему взросления человека. (не менее двух)</w:t>
            </w:r>
            <w:proofErr w:type="gramStart"/>
            <w:r w:rsidRPr="00613FD4">
              <w:rPr>
                <w:rFonts w:ascii="Times New Roman" w:hAnsi="Times New Roman"/>
                <w:color w:val="000000"/>
                <w:sz w:val="24"/>
                <w:lang w:val="ru-RU"/>
              </w:rPr>
              <w:t>.Н</w:t>
            </w:r>
            <w:proofErr w:type="gramEnd"/>
            <w:r w:rsidRPr="00613FD4">
              <w:rPr>
                <w:rFonts w:ascii="Times New Roman" w:hAnsi="Times New Roman"/>
                <w:color w:val="000000"/>
                <w:sz w:val="24"/>
                <w:lang w:val="ru-RU"/>
              </w:rPr>
              <w:t>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7A4DBD" w:rsidRDefault="007A4DBD">
            <w:pPr>
              <w:spacing w:after="0"/>
              <w:ind w:left="135"/>
              <w:jc w:val="center"/>
            </w:pPr>
          </w:p>
        </w:tc>
        <w:tc>
          <w:tcPr>
            <w:tcW w:w="1759" w:type="dxa"/>
            <w:tcMar>
              <w:top w:w="50" w:type="dxa"/>
              <w:left w:w="100" w:type="dxa"/>
            </w:tcMar>
            <w:vAlign w:val="center"/>
          </w:tcPr>
          <w:p w:rsidR="007A4DBD" w:rsidRDefault="007A4DBD">
            <w:pPr>
              <w:spacing w:after="0"/>
              <w:ind w:left="135"/>
              <w:jc w:val="center"/>
            </w:pPr>
          </w:p>
        </w:tc>
        <w:tc>
          <w:tcPr>
            <w:tcW w:w="2575"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41542</w:t>
              </w:r>
              <w:r>
                <w:rPr>
                  <w:rFonts w:ascii="Times New Roman" w:hAnsi="Times New Roman"/>
                  <w:color w:val="0000FF"/>
                  <w:u w:val="single"/>
                </w:rPr>
                <w:t>e</w:t>
              </w:r>
            </w:hyperlink>
          </w:p>
        </w:tc>
      </w:tr>
      <w:tr w:rsidR="007A4DBD">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A4DBD" w:rsidRDefault="007A4DBD"/>
        </w:tc>
      </w:tr>
      <w:tr w:rsidR="007A4DBD" w:rsidRPr="00613FD4">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7A4DBD" w:rsidRDefault="007A4DBD">
            <w:pPr>
              <w:spacing w:after="0"/>
              <w:ind w:left="135"/>
              <w:jc w:val="center"/>
            </w:pPr>
          </w:p>
        </w:tc>
        <w:tc>
          <w:tcPr>
            <w:tcW w:w="1759" w:type="dxa"/>
            <w:tcMar>
              <w:top w:w="50" w:type="dxa"/>
              <w:left w:w="100" w:type="dxa"/>
            </w:tcMar>
            <w:vAlign w:val="center"/>
          </w:tcPr>
          <w:p w:rsidR="007A4DBD" w:rsidRDefault="007A4DBD">
            <w:pPr>
              <w:spacing w:after="0"/>
              <w:ind w:left="135"/>
              <w:jc w:val="center"/>
            </w:pPr>
          </w:p>
        </w:tc>
        <w:tc>
          <w:tcPr>
            <w:tcW w:w="2575"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41542</w:t>
              </w:r>
              <w:r>
                <w:rPr>
                  <w:rFonts w:ascii="Times New Roman" w:hAnsi="Times New Roman"/>
                  <w:color w:val="0000FF"/>
                  <w:u w:val="single"/>
                </w:rPr>
                <w:t>e</w:t>
              </w:r>
            </w:hyperlink>
          </w:p>
        </w:tc>
      </w:tr>
      <w:tr w:rsidR="007A4DBD" w:rsidRPr="00613FD4">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7A4DBD" w:rsidRDefault="007A4DBD">
            <w:pPr>
              <w:spacing w:after="0"/>
              <w:ind w:left="135"/>
              <w:jc w:val="center"/>
            </w:pPr>
          </w:p>
        </w:tc>
        <w:tc>
          <w:tcPr>
            <w:tcW w:w="1759" w:type="dxa"/>
            <w:tcMar>
              <w:top w:w="50" w:type="dxa"/>
              <w:left w:w="100" w:type="dxa"/>
            </w:tcMar>
            <w:vAlign w:val="center"/>
          </w:tcPr>
          <w:p w:rsidR="007A4DBD" w:rsidRDefault="007A4DBD">
            <w:pPr>
              <w:spacing w:after="0"/>
              <w:ind w:left="135"/>
              <w:jc w:val="center"/>
            </w:pPr>
          </w:p>
        </w:tc>
        <w:tc>
          <w:tcPr>
            <w:tcW w:w="2575"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41542</w:t>
              </w:r>
              <w:r>
                <w:rPr>
                  <w:rFonts w:ascii="Times New Roman" w:hAnsi="Times New Roman"/>
                  <w:color w:val="0000FF"/>
                  <w:u w:val="single"/>
                </w:rPr>
                <w:t>e</w:t>
              </w:r>
            </w:hyperlink>
          </w:p>
        </w:tc>
      </w:tr>
      <w:tr w:rsidR="007A4DBD" w:rsidRPr="00613FD4">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7A4DBD" w:rsidRDefault="007A4DBD">
            <w:pPr>
              <w:spacing w:after="0"/>
              <w:ind w:left="135"/>
              <w:jc w:val="center"/>
            </w:pPr>
          </w:p>
        </w:tc>
        <w:tc>
          <w:tcPr>
            <w:tcW w:w="2575"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41542</w:t>
              </w:r>
              <w:r>
                <w:rPr>
                  <w:rFonts w:ascii="Times New Roman" w:hAnsi="Times New Roman"/>
                  <w:color w:val="0000FF"/>
                  <w:u w:val="single"/>
                </w:rPr>
                <w:t>e</w:t>
              </w:r>
            </w:hyperlink>
          </w:p>
        </w:tc>
      </w:tr>
      <w:tr w:rsidR="007A4DBD" w:rsidRPr="00613FD4">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7A4DBD" w:rsidRDefault="007A4DBD">
            <w:pPr>
              <w:spacing w:after="0"/>
              <w:ind w:left="135"/>
              <w:jc w:val="center"/>
            </w:pPr>
          </w:p>
        </w:tc>
        <w:tc>
          <w:tcPr>
            <w:tcW w:w="1759" w:type="dxa"/>
            <w:tcMar>
              <w:top w:w="50" w:type="dxa"/>
              <w:left w:w="100" w:type="dxa"/>
            </w:tcMar>
            <w:vAlign w:val="center"/>
          </w:tcPr>
          <w:p w:rsidR="007A4DBD" w:rsidRDefault="007A4DBD">
            <w:pPr>
              <w:spacing w:after="0"/>
              <w:ind w:left="135"/>
              <w:jc w:val="center"/>
            </w:pPr>
          </w:p>
        </w:tc>
        <w:tc>
          <w:tcPr>
            <w:tcW w:w="2575"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41542</w:t>
              </w:r>
              <w:r>
                <w:rPr>
                  <w:rFonts w:ascii="Times New Roman" w:hAnsi="Times New Roman"/>
                  <w:color w:val="0000FF"/>
                  <w:u w:val="single"/>
                </w:rPr>
                <w:t>e</w:t>
              </w:r>
            </w:hyperlink>
          </w:p>
        </w:tc>
      </w:tr>
      <w:tr w:rsidR="007A4DBD">
        <w:trPr>
          <w:trHeight w:val="144"/>
          <w:tblCellSpacing w:w="0" w:type="dxa"/>
        </w:trPr>
        <w:tc>
          <w:tcPr>
            <w:tcW w:w="0" w:type="auto"/>
            <w:gridSpan w:val="2"/>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lastRenderedPageBreak/>
              <w:t>ОБЩЕЕ КОЛИЧЕСТВО ЧАСОВ ПО ПРОГРАММЕ</w:t>
            </w:r>
          </w:p>
        </w:tc>
        <w:tc>
          <w:tcPr>
            <w:tcW w:w="1496"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7A4DBD" w:rsidRDefault="007A4DBD"/>
        </w:tc>
      </w:tr>
    </w:tbl>
    <w:p w:rsidR="007A4DBD" w:rsidRDefault="007A4DBD">
      <w:pPr>
        <w:sectPr w:rsidR="007A4DBD">
          <w:pgSz w:w="16383" w:h="11906" w:orient="landscape"/>
          <w:pgMar w:top="1134" w:right="850" w:bottom="1134" w:left="1701" w:header="720" w:footer="720" w:gutter="0"/>
          <w:cols w:space="720"/>
        </w:sectPr>
      </w:pPr>
    </w:p>
    <w:p w:rsidR="007A4DBD" w:rsidRDefault="00613FD4">
      <w:pPr>
        <w:spacing w:after="0"/>
        <w:ind w:left="120"/>
      </w:pPr>
      <w:r>
        <w:rPr>
          <w:rFonts w:ascii="Times New Roman" w:hAnsi="Times New Roman"/>
          <w:b/>
          <w:color w:val="000000"/>
          <w:sz w:val="28"/>
        </w:rPr>
        <w:lastRenderedPageBreak/>
        <w:t xml:space="preserve"> 7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4"/>
        <w:gridCol w:w="4589"/>
        <w:gridCol w:w="1563"/>
        <w:gridCol w:w="1843"/>
        <w:gridCol w:w="1912"/>
        <w:gridCol w:w="2826"/>
      </w:tblGrid>
      <w:tr w:rsidR="007A4DBD">
        <w:trPr>
          <w:trHeight w:val="144"/>
          <w:tblCellSpacing w:w="0" w:type="dxa"/>
        </w:trPr>
        <w:tc>
          <w:tcPr>
            <w:tcW w:w="510" w:type="dxa"/>
            <w:vMerge w:val="restart"/>
            <w:tcMar>
              <w:top w:w="50" w:type="dxa"/>
              <w:left w:w="100" w:type="dxa"/>
            </w:tcMar>
            <w:vAlign w:val="center"/>
          </w:tcPr>
          <w:p w:rsidR="007A4DBD" w:rsidRDefault="00613FD4">
            <w:pPr>
              <w:spacing w:after="0"/>
              <w:ind w:left="135"/>
            </w:pPr>
            <w:r>
              <w:rPr>
                <w:rFonts w:ascii="Times New Roman" w:hAnsi="Times New Roman"/>
                <w:b/>
                <w:color w:val="000000"/>
                <w:sz w:val="24"/>
              </w:rPr>
              <w:t xml:space="preserve">№ п/п </w:t>
            </w:r>
          </w:p>
          <w:p w:rsidR="007A4DBD" w:rsidRDefault="007A4DBD">
            <w:pPr>
              <w:spacing w:after="0"/>
              <w:ind w:left="135"/>
            </w:pPr>
          </w:p>
        </w:tc>
        <w:tc>
          <w:tcPr>
            <w:tcW w:w="2816" w:type="dxa"/>
            <w:vMerge w:val="restart"/>
            <w:tcMar>
              <w:top w:w="50" w:type="dxa"/>
              <w:left w:w="100" w:type="dxa"/>
            </w:tcMar>
            <w:vAlign w:val="center"/>
          </w:tcPr>
          <w:p w:rsidR="007A4DBD" w:rsidRDefault="00613FD4">
            <w:pPr>
              <w:spacing w:after="0"/>
              <w:ind w:left="135"/>
            </w:pPr>
            <w:r>
              <w:rPr>
                <w:rFonts w:ascii="Times New Roman" w:hAnsi="Times New Roman"/>
                <w:b/>
                <w:color w:val="000000"/>
                <w:sz w:val="24"/>
              </w:rPr>
              <w:t xml:space="preserve">Наименование разделов и тем программы </w:t>
            </w:r>
          </w:p>
          <w:p w:rsidR="007A4DBD" w:rsidRDefault="007A4DBD">
            <w:pPr>
              <w:spacing w:after="0"/>
              <w:ind w:left="135"/>
            </w:pPr>
          </w:p>
        </w:tc>
        <w:tc>
          <w:tcPr>
            <w:tcW w:w="0" w:type="auto"/>
            <w:gridSpan w:val="3"/>
            <w:tcMar>
              <w:top w:w="50" w:type="dxa"/>
              <w:left w:w="100" w:type="dxa"/>
            </w:tcMar>
            <w:vAlign w:val="center"/>
          </w:tcPr>
          <w:p w:rsidR="007A4DBD" w:rsidRDefault="00613FD4">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7A4DBD" w:rsidRDefault="00613FD4">
            <w:pPr>
              <w:spacing w:after="0"/>
              <w:ind w:left="135"/>
            </w:pPr>
            <w:r>
              <w:rPr>
                <w:rFonts w:ascii="Times New Roman" w:hAnsi="Times New Roman"/>
                <w:b/>
                <w:color w:val="000000"/>
                <w:sz w:val="24"/>
              </w:rPr>
              <w:t xml:space="preserve">Электронные (цифровые) образовательные ресурсы </w:t>
            </w:r>
          </w:p>
          <w:p w:rsidR="007A4DBD" w:rsidRDefault="007A4DBD">
            <w:pPr>
              <w:spacing w:after="0"/>
              <w:ind w:left="135"/>
            </w:pPr>
          </w:p>
        </w:tc>
      </w:tr>
      <w:tr w:rsidR="007A4DBD">
        <w:trPr>
          <w:trHeight w:val="144"/>
          <w:tblCellSpacing w:w="0" w:type="dxa"/>
        </w:trPr>
        <w:tc>
          <w:tcPr>
            <w:tcW w:w="0" w:type="auto"/>
            <w:vMerge/>
            <w:tcBorders>
              <w:top w:val="nil"/>
            </w:tcBorders>
            <w:tcMar>
              <w:top w:w="50" w:type="dxa"/>
              <w:left w:w="100" w:type="dxa"/>
            </w:tcMar>
          </w:tcPr>
          <w:p w:rsidR="007A4DBD" w:rsidRDefault="007A4DBD"/>
        </w:tc>
        <w:tc>
          <w:tcPr>
            <w:tcW w:w="0" w:type="auto"/>
            <w:vMerge/>
            <w:tcBorders>
              <w:top w:val="nil"/>
            </w:tcBorders>
            <w:tcMar>
              <w:top w:w="50" w:type="dxa"/>
              <w:left w:w="100" w:type="dxa"/>
            </w:tcMar>
          </w:tcPr>
          <w:p w:rsidR="007A4DBD" w:rsidRDefault="007A4DBD"/>
        </w:tc>
        <w:tc>
          <w:tcPr>
            <w:tcW w:w="994" w:type="dxa"/>
            <w:tcMar>
              <w:top w:w="50" w:type="dxa"/>
              <w:left w:w="100" w:type="dxa"/>
            </w:tcMar>
            <w:vAlign w:val="center"/>
          </w:tcPr>
          <w:p w:rsidR="007A4DBD" w:rsidRDefault="00613FD4">
            <w:pPr>
              <w:spacing w:after="0"/>
              <w:ind w:left="135"/>
            </w:pPr>
            <w:r>
              <w:rPr>
                <w:rFonts w:ascii="Times New Roman" w:hAnsi="Times New Roman"/>
                <w:b/>
                <w:color w:val="000000"/>
                <w:sz w:val="24"/>
              </w:rPr>
              <w:t xml:space="preserve">Всего </w:t>
            </w:r>
          </w:p>
          <w:p w:rsidR="007A4DBD" w:rsidRDefault="007A4DBD">
            <w:pPr>
              <w:spacing w:after="0"/>
              <w:ind w:left="135"/>
            </w:pPr>
          </w:p>
        </w:tc>
        <w:tc>
          <w:tcPr>
            <w:tcW w:w="1719" w:type="dxa"/>
            <w:tcMar>
              <w:top w:w="50" w:type="dxa"/>
              <w:left w:w="100" w:type="dxa"/>
            </w:tcMar>
            <w:vAlign w:val="center"/>
          </w:tcPr>
          <w:p w:rsidR="007A4DBD" w:rsidRDefault="00613FD4">
            <w:pPr>
              <w:spacing w:after="0"/>
              <w:ind w:left="135"/>
            </w:pPr>
            <w:r>
              <w:rPr>
                <w:rFonts w:ascii="Times New Roman" w:hAnsi="Times New Roman"/>
                <w:b/>
                <w:color w:val="000000"/>
                <w:sz w:val="24"/>
              </w:rPr>
              <w:t xml:space="preserve">Контрольные работы </w:t>
            </w:r>
          </w:p>
          <w:p w:rsidR="007A4DBD" w:rsidRDefault="007A4DBD">
            <w:pPr>
              <w:spacing w:after="0"/>
              <w:ind w:left="135"/>
            </w:pPr>
          </w:p>
        </w:tc>
        <w:tc>
          <w:tcPr>
            <w:tcW w:w="1805" w:type="dxa"/>
            <w:tcMar>
              <w:top w:w="50" w:type="dxa"/>
              <w:left w:w="100" w:type="dxa"/>
            </w:tcMar>
            <w:vAlign w:val="center"/>
          </w:tcPr>
          <w:p w:rsidR="007A4DBD" w:rsidRDefault="00613FD4">
            <w:pPr>
              <w:spacing w:after="0"/>
              <w:ind w:left="135"/>
            </w:pPr>
            <w:r>
              <w:rPr>
                <w:rFonts w:ascii="Times New Roman" w:hAnsi="Times New Roman"/>
                <w:b/>
                <w:color w:val="000000"/>
                <w:sz w:val="24"/>
              </w:rPr>
              <w:t xml:space="preserve">Практические работы </w:t>
            </w:r>
          </w:p>
          <w:p w:rsidR="007A4DBD" w:rsidRDefault="007A4DBD">
            <w:pPr>
              <w:spacing w:after="0"/>
              <w:ind w:left="135"/>
            </w:pPr>
          </w:p>
        </w:tc>
        <w:tc>
          <w:tcPr>
            <w:tcW w:w="0" w:type="auto"/>
            <w:vMerge/>
            <w:tcBorders>
              <w:top w:val="nil"/>
            </w:tcBorders>
            <w:tcMar>
              <w:top w:w="50" w:type="dxa"/>
              <w:left w:w="100" w:type="dxa"/>
            </w:tcMar>
          </w:tcPr>
          <w:p w:rsidR="007A4DBD" w:rsidRDefault="007A4DBD"/>
        </w:tc>
      </w:tr>
      <w:tr w:rsidR="007A4DBD">
        <w:trPr>
          <w:trHeight w:val="144"/>
          <w:tblCellSpacing w:w="0" w:type="dxa"/>
        </w:trPr>
        <w:tc>
          <w:tcPr>
            <w:tcW w:w="0" w:type="auto"/>
            <w:gridSpan w:val="6"/>
            <w:tcMar>
              <w:top w:w="50" w:type="dxa"/>
              <w:left w:w="100" w:type="dxa"/>
            </w:tcMar>
            <w:vAlign w:val="center"/>
          </w:tcPr>
          <w:p w:rsidR="007A4DBD" w:rsidRDefault="00613FD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7A4DBD" w:rsidRPr="00613FD4">
        <w:trPr>
          <w:trHeight w:val="144"/>
          <w:tblCellSpacing w:w="0" w:type="dxa"/>
        </w:trPr>
        <w:tc>
          <w:tcPr>
            <w:tcW w:w="510" w:type="dxa"/>
            <w:tcMar>
              <w:top w:w="50" w:type="dxa"/>
              <w:left w:w="100" w:type="dxa"/>
            </w:tcMar>
            <w:vAlign w:val="center"/>
          </w:tcPr>
          <w:p w:rsidR="007A4DBD" w:rsidRDefault="00613FD4">
            <w:pPr>
              <w:spacing w:after="0"/>
            </w:pPr>
            <w:r>
              <w:rPr>
                <w:rFonts w:ascii="Times New Roman" w:hAnsi="Times New Roman"/>
                <w:color w:val="000000"/>
                <w:sz w:val="24"/>
              </w:rPr>
              <w:t>1.1</w:t>
            </w:r>
          </w:p>
        </w:tc>
        <w:tc>
          <w:tcPr>
            <w:tcW w:w="281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Древнерусские повести</w:t>
            </w:r>
            <w:proofErr w:type="gramStart"/>
            <w:r w:rsidRPr="00613FD4">
              <w:rPr>
                <w:rFonts w:ascii="Times New Roman" w:hAnsi="Times New Roman"/>
                <w:color w:val="000000"/>
                <w:sz w:val="24"/>
                <w:lang w:val="ru-RU"/>
              </w:rPr>
              <w:t>.</w:t>
            </w:r>
            <w:proofErr w:type="gramEnd"/>
            <w:r w:rsidRPr="00613FD4">
              <w:rPr>
                <w:rFonts w:ascii="Times New Roman" w:hAnsi="Times New Roman"/>
                <w:color w:val="000000"/>
                <w:sz w:val="24"/>
                <w:lang w:val="ru-RU"/>
              </w:rPr>
              <w:t xml:space="preserve"> (</w:t>
            </w:r>
            <w:proofErr w:type="gramStart"/>
            <w:r w:rsidRPr="00613FD4">
              <w:rPr>
                <w:rFonts w:ascii="Times New Roman" w:hAnsi="Times New Roman"/>
                <w:color w:val="000000"/>
                <w:sz w:val="24"/>
                <w:lang w:val="ru-RU"/>
              </w:rPr>
              <w:t>о</w:t>
            </w:r>
            <w:proofErr w:type="gramEnd"/>
            <w:r w:rsidRPr="00613FD4">
              <w:rPr>
                <w:rFonts w:ascii="Times New Roman" w:hAnsi="Times New Roman"/>
                <w:color w:val="000000"/>
                <w:sz w:val="24"/>
                <w:lang w:val="ru-RU"/>
              </w:rPr>
              <w:t>дна повесть по выбору). Например, «Поучение» Владимира Мономаха (в сокращении)</w:t>
            </w:r>
          </w:p>
        </w:tc>
        <w:tc>
          <w:tcPr>
            <w:tcW w:w="994"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A4DBD" w:rsidRDefault="007A4DBD">
            <w:pPr>
              <w:spacing w:after="0"/>
              <w:ind w:left="135"/>
              <w:jc w:val="center"/>
            </w:pPr>
          </w:p>
        </w:tc>
        <w:tc>
          <w:tcPr>
            <w:tcW w:w="1805" w:type="dxa"/>
            <w:tcMar>
              <w:top w:w="50" w:type="dxa"/>
              <w:left w:w="100" w:type="dxa"/>
            </w:tcMar>
            <w:vAlign w:val="center"/>
          </w:tcPr>
          <w:p w:rsidR="007A4DBD" w:rsidRDefault="007A4DBD">
            <w:pPr>
              <w:spacing w:after="0"/>
              <w:ind w:left="135"/>
              <w:jc w:val="center"/>
            </w:pPr>
          </w:p>
        </w:tc>
        <w:tc>
          <w:tcPr>
            <w:tcW w:w="2694"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41727</w:t>
              </w:r>
              <w:r>
                <w:rPr>
                  <w:rFonts w:ascii="Times New Roman" w:hAnsi="Times New Roman"/>
                  <w:color w:val="0000FF"/>
                  <w:u w:val="single"/>
                </w:rPr>
                <w:t>e</w:t>
              </w:r>
            </w:hyperlink>
          </w:p>
        </w:tc>
      </w:tr>
      <w:tr w:rsidR="007A4DBD">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A4DBD" w:rsidRDefault="007A4DBD"/>
        </w:tc>
      </w:tr>
      <w:tr w:rsidR="007A4DBD" w:rsidRPr="00613FD4">
        <w:trPr>
          <w:trHeight w:val="144"/>
          <w:tblCellSpacing w:w="0" w:type="dxa"/>
        </w:trPr>
        <w:tc>
          <w:tcPr>
            <w:tcW w:w="0" w:type="auto"/>
            <w:gridSpan w:val="6"/>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b/>
                <w:color w:val="000000"/>
                <w:sz w:val="24"/>
                <w:lang w:val="ru-RU"/>
              </w:rPr>
              <w:t>Раздел 2.</w:t>
            </w:r>
            <w:r w:rsidRPr="00613FD4">
              <w:rPr>
                <w:rFonts w:ascii="Times New Roman" w:hAnsi="Times New Roman"/>
                <w:color w:val="000000"/>
                <w:sz w:val="24"/>
                <w:lang w:val="ru-RU"/>
              </w:rPr>
              <w:t xml:space="preserve"> </w:t>
            </w:r>
            <w:r w:rsidRPr="00613FD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13FD4">
              <w:rPr>
                <w:rFonts w:ascii="Times New Roman" w:hAnsi="Times New Roman"/>
                <w:b/>
                <w:color w:val="000000"/>
                <w:sz w:val="24"/>
                <w:lang w:val="ru-RU"/>
              </w:rPr>
              <w:t xml:space="preserve"> века</w:t>
            </w:r>
          </w:p>
        </w:tc>
      </w:tr>
      <w:tr w:rsidR="007A4DBD" w:rsidRPr="00613FD4">
        <w:trPr>
          <w:trHeight w:val="144"/>
          <w:tblCellSpacing w:w="0" w:type="dxa"/>
        </w:trPr>
        <w:tc>
          <w:tcPr>
            <w:tcW w:w="510" w:type="dxa"/>
            <w:tcMar>
              <w:top w:w="50" w:type="dxa"/>
              <w:left w:w="100" w:type="dxa"/>
            </w:tcMar>
            <w:vAlign w:val="center"/>
          </w:tcPr>
          <w:p w:rsidR="007A4DBD" w:rsidRDefault="00613FD4">
            <w:pPr>
              <w:spacing w:after="0"/>
            </w:pPr>
            <w:r>
              <w:rPr>
                <w:rFonts w:ascii="Times New Roman" w:hAnsi="Times New Roman"/>
                <w:color w:val="000000"/>
                <w:sz w:val="24"/>
              </w:rPr>
              <w:t>2.1</w:t>
            </w:r>
          </w:p>
        </w:tc>
        <w:tc>
          <w:tcPr>
            <w:tcW w:w="2816" w:type="dxa"/>
            <w:tcMar>
              <w:top w:w="50" w:type="dxa"/>
              <w:left w:w="100" w:type="dxa"/>
            </w:tcMar>
            <w:vAlign w:val="center"/>
          </w:tcPr>
          <w:p w:rsidR="007A4DBD" w:rsidRDefault="00613FD4">
            <w:pPr>
              <w:spacing w:after="0"/>
              <w:ind w:left="135"/>
            </w:pPr>
            <w:r w:rsidRPr="00613FD4">
              <w:rPr>
                <w:rFonts w:ascii="Times New Roman" w:hAnsi="Times New Roman"/>
                <w:color w:val="000000"/>
                <w:sz w:val="24"/>
                <w:lang w:val="ru-RU"/>
              </w:rPr>
              <w:t>А. С. Пушкин. Стихотворения (не менее четырёх)</w:t>
            </w:r>
            <w:proofErr w:type="gramStart"/>
            <w:r w:rsidRPr="00613FD4">
              <w:rPr>
                <w:rFonts w:ascii="Times New Roman" w:hAnsi="Times New Roman"/>
                <w:color w:val="000000"/>
                <w:sz w:val="24"/>
                <w:lang w:val="ru-RU"/>
              </w:rPr>
              <w:t>.Н</w:t>
            </w:r>
            <w:proofErr w:type="gramEnd"/>
            <w:r w:rsidRPr="00613FD4">
              <w:rPr>
                <w:rFonts w:ascii="Times New Roman" w:hAnsi="Times New Roman"/>
                <w:color w:val="000000"/>
                <w:sz w:val="24"/>
                <w:lang w:val="ru-RU"/>
              </w:rPr>
              <w:t xml:space="preserve">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7A4DBD" w:rsidRDefault="007A4DBD">
            <w:pPr>
              <w:spacing w:after="0"/>
              <w:ind w:left="135"/>
              <w:jc w:val="center"/>
            </w:pPr>
          </w:p>
        </w:tc>
        <w:tc>
          <w:tcPr>
            <w:tcW w:w="1805" w:type="dxa"/>
            <w:tcMar>
              <w:top w:w="50" w:type="dxa"/>
              <w:left w:w="100" w:type="dxa"/>
            </w:tcMar>
            <w:vAlign w:val="center"/>
          </w:tcPr>
          <w:p w:rsidR="007A4DBD" w:rsidRDefault="007A4DBD">
            <w:pPr>
              <w:spacing w:after="0"/>
              <w:ind w:left="135"/>
              <w:jc w:val="center"/>
            </w:pPr>
          </w:p>
        </w:tc>
        <w:tc>
          <w:tcPr>
            <w:tcW w:w="2694"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41727</w:t>
              </w:r>
              <w:r>
                <w:rPr>
                  <w:rFonts w:ascii="Times New Roman" w:hAnsi="Times New Roman"/>
                  <w:color w:val="0000FF"/>
                  <w:u w:val="single"/>
                </w:rPr>
                <w:t>e</w:t>
              </w:r>
            </w:hyperlink>
          </w:p>
        </w:tc>
      </w:tr>
      <w:tr w:rsidR="007A4DBD" w:rsidRPr="00613FD4">
        <w:trPr>
          <w:trHeight w:val="144"/>
          <w:tblCellSpacing w:w="0" w:type="dxa"/>
        </w:trPr>
        <w:tc>
          <w:tcPr>
            <w:tcW w:w="510" w:type="dxa"/>
            <w:tcMar>
              <w:top w:w="50" w:type="dxa"/>
              <w:left w:w="100" w:type="dxa"/>
            </w:tcMar>
            <w:vAlign w:val="center"/>
          </w:tcPr>
          <w:p w:rsidR="007A4DBD" w:rsidRDefault="00613FD4">
            <w:pPr>
              <w:spacing w:after="0"/>
            </w:pPr>
            <w:r>
              <w:rPr>
                <w:rFonts w:ascii="Times New Roman" w:hAnsi="Times New Roman"/>
                <w:color w:val="000000"/>
                <w:sz w:val="24"/>
              </w:rPr>
              <w:t>2.2</w:t>
            </w:r>
          </w:p>
        </w:tc>
        <w:tc>
          <w:tcPr>
            <w:tcW w:w="281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М.Ю. Лермонтов. Стихотворения (не менее четырёх). </w:t>
            </w:r>
            <w:proofErr w:type="gramStart"/>
            <w:r w:rsidRPr="00613FD4">
              <w:rPr>
                <w:rFonts w:ascii="Times New Roman" w:hAnsi="Times New Roman"/>
                <w:color w:val="000000"/>
                <w:sz w:val="24"/>
                <w:lang w:val="ru-RU"/>
              </w:rPr>
              <w:t xml:space="preserve">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w:t>
            </w:r>
            <w:r w:rsidRPr="00613FD4">
              <w:rPr>
                <w:rFonts w:ascii="Times New Roman" w:hAnsi="Times New Roman"/>
                <w:color w:val="000000"/>
                <w:sz w:val="24"/>
                <w:lang w:val="ru-RU"/>
              </w:rPr>
              <w:lastRenderedPageBreak/>
              <w:t>опричника и удалого купца Калашникова»</w:t>
            </w:r>
            <w:proofErr w:type="gramEnd"/>
          </w:p>
        </w:tc>
        <w:tc>
          <w:tcPr>
            <w:tcW w:w="994"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7A4DBD" w:rsidRDefault="007A4DBD">
            <w:pPr>
              <w:spacing w:after="0"/>
              <w:ind w:left="135"/>
              <w:jc w:val="center"/>
            </w:pPr>
          </w:p>
        </w:tc>
        <w:tc>
          <w:tcPr>
            <w:tcW w:w="1805" w:type="dxa"/>
            <w:tcMar>
              <w:top w:w="50" w:type="dxa"/>
              <w:left w:w="100" w:type="dxa"/>
            </w:tcMar>
            <w:vAlign w:val="center"/>
          </w:tcPr>
          <w:p w:rsidR="007A4DBD" w:rsidRDefault="007A4DBD">
            <w:pPr>
              <w:spacing w:after="0"/>
              <w:ind w:left="135"/>
              <w:jc w:val="center"/>
            </w:pPr>
          </w:p>
        </w:tc>
        <w:tc>
          <w:tcPr>
            <w:tcW w:w="2694"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41727</w:t>
              </w:r>
              <w:r>
                <w:rPr>
                  <w:rFonts w:ascii="Times New Roman" w:hAnsi="Times New Roman"/>
                  <w:color w:val="0000FF"/>
                  <w:u w:val="single"/>
                </w:rPr>
                <w:t>e</w:t>
              </w:r>
            </w:hyperlink>
          </w:p>
        </w:tc>
      </w:tr>
      <w:tr w:rsidR="007A4DBD" w:rsidRPr="00613FD4">
        <w:trPr>
          <w:trHeight w:val="144"/>
          <w:tblCellSpacing w:w="0" w:type="dxa"/>
        </w:trPr>
        <w:tc>
          <w:tcPr>
            <w:tcW w:w="510" w:type="dxa"/>
            <w:tcMar>
              <w:top w:w="50" w:type="dxa"/>
              <w:left w:w="100" w:type="dxa"/>
            </w:tcMar>
            <w:vAlign w:val="center"/>
          </w:tcPr>
          <w:p w:rsidR="007A4DBD" w:rsidRDefault="00613FD4">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Н.В. Гоголь. Повесть «Тарас Бульба»</w:t>
            </w:r>
          </w:p>
        </w:tc>
        <w:tc>
          <w:tcPr>
            <w:tcW w:w="994"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7A4DBD" w:rsidRDefault="007A4DBD">
            <w:pPr>
              <w:spacing w:after="0"/>
              <w:ind w:left="135"/>
              <w:jc w:val="center"/>
            </w:pPr>
          </w:p>
        </w:tc>
        <w:tc>
          <w:tcPr>
            <w:tcW w:w="1805" w:type="dxa"/>
            <w:tcMar>
              <w:top w:w="50" w:type="dxa"/>
              <w:left w:w="100" w:type="dxa"/>
            </w:tcMar>
            <w:vAlign w:val="center"/>
          </w:tcPr>
          <w:p w:rsidR="007A4DBD" w:rsidRDefault="007A4DBD">
            <w:pPr>
              <w:spacing w:after="0"/>
              <w:ind w:left="135"/>
              <w:jc w:val="center"/>
            </w:pPr>
          </w:p>
        </w:tc>
        <w:tc>
          <w:tcPr>
            <w:tcW w:w="2694"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41727</w:t>
              </w:r>
              <w:r>
                <w:rPr>
                  <w:rFonts w:ascii="Times New Roman" w:hAnsi="Times New Roman"/>
                  <w:color w:val="0000FF"/>
                  <w:u w:val="single"/>
                </w:rPr>
                <w:t>e</w:t>
              </w:r>
            </w:hyperlink>
          </w:p>
        </w:tc>
      </w:tr>
      <w:tr w:rsidR="007A4DBD">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A4DBD" w:rsidRDefault="007A4DBD"/>
        </w:tc>
      </w:tr>
      <w:tr w:rsidR="007A4DBD" w:rsidRPr="00613FD4">
        <w:trPr>
          <w:trHeight w:val="144"/>
          <w:tblCellSpacing w:w="0" w:type="dxa"/>
        </w:trPr>
        <w:tc>
          <w:tcPr>
            <w:tcW w:w="0" w:type="auto"/>
            <w:gridSpan w:val="6"/>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b/>
                <w:color w:val="000000"/>
                <w:sz w:val="24"/>
                <w:lang w:val="ru-RU"/>
              </w:rPr>
              <w:t>Раздел 3.</w:t>
            </w:r>
            <w:r w:rsidRPr="00613FD4">
              <w:rPr>
                <w:rFonts w:ascii="Times New Roman" w:hAnsi="Times New Roman"/>
                <w:color w:val="000000"/>
                <w:sz w:val="24"/>
                <w:lang w:val="ru-RU"/>
              </w:rPr>
              <w:t xml:space="preserve"> </w:t>
            </w:r>
            <w:r w:rsidRPr="00613FD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13FD4">
              <w:rPr>
                <w:rFonts w:ascii="Times New Roman" w:hAnsi="Times New Roman"/>
                <w:b/>
                <w:color w:val="000000"/>
                <w:sz w:val="24"/>
                <w:lang w:val="ru-RU"/>
              </w:rPr>
              <w:t xml:space="preserve"> века</w:t>
            </w:r>
          </w:p>
        </w:tc>
      </w:tr>
      <w:tr w:rsidR="007A4DBD" w:rsidRPr="00613FD4">
        <w:trPr>
          <w:trHeight w:val="144"/>
          <w:tblCellSpacing w:w="0" w:type="dxa"/>
        </w:trPr>
        <w:tc>
          <w:tcPr>
            <w:tcW w:w="510" w:type="dxa"/>
            <w:tcMar>
              <w:top w:w="50" w:type="dxa"/>
              <w:left w:w="100" w:type="dxa"/>
            </w:tcMar>
            <w:vAlign w:val="center"/>
          </w:tcPr>
          <w:p w:rsidR="007A4DBD" w:rsidRDefault="00613FD4">
            <w:pPr>
              <w:spacing w:after="0"/>
            </w:pPr>
            <w:r>
              <w:rPr>
                <w:rFonts w:ascii="Times New Roman" w:hAnsi="Times New Roman"/>
                <w:color w:val="000000"/>
                <w:sz w:val="24"/>
              </w:rPr>
              <w:t>3.1</w:t>
            </w:r>
          </w:p>
        </w:tc>
        <w:tc>
          <w:tcPr>
            <w:tcW w:w="2816" w:type="dxa"/>
            <w:tcMar>
              <w:top w:w="50" w:type="dxa"/>
              <w:left w:w="100" w:type="dxa"/>
            </w:tcMar>
            <w:vAlign w:val="center"/>
          </w:tcPr>
          <w:p w:rsidR="007A4DBD" w:rsidRDefault="00613FD4">
            <w:pPr>
              <w:spacing w:after="0"/>
              <w:ind w:left="135"/>
            </w:pPr>
            <w:r w:rsidRPr="00613FD4">
              <w:rPr>
                <w:rFonts w:ascii="Times New Roman" w:hAnsi="Times New Roman"/>
                <w:color w:val="000000"/>
                <w:sz w:val="24"/>
                <w:lang w:val="ru-RU"/>
              </w:rPr>
              <w:t>И. С. Тургенев. Рассказы из цикла «Записки охотника» (два по выбору)</w:t>
            </w:r>
            <w:proofErr w:type="gramStart"/>
            <w:r w:rsidRPr="00613FD4">
              <w:rPr>
                <w:rFonts w:ascii="Times New Roman" w:hAnsi="Times New Roman"/>
                <w:color w:val="000000"/>
                <w:sz w:val="24"/>
                <w:lang w:val="ru-RU"/>
              </w:rPr>
              <w:t>.Н</w:t>
            </w:r>
            <w:proofErr w:type="gramEnd"/>
            <w:r w:rsidRPr="00613FD4">
              <w:rPr>
                <w:rFonts w:ascii="Times New Roman" w:hAnsi="Times New Roman"/>
                <w:color w:val="000000"/>
                <w:sz w:val="24"/>
                <w:lang w:val="ru-RU"/>
              </w:rPr>
              <w:t xml:space="preserve">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7A4DBD" w:rsidRDefault="007A4DBD">
            <w:pPr>
              <w:spacing w:after="0"/>
              <w:ind w:left="135"/>
              <w:jc w:val="center"/>
            </w:pPr>
          </w:p>
        </w:tc>
        <w:tc>
          <w:tcPr>
            <w:tcW w:w="1805" w:type="dxa"/>
            <w:tcMar>
              <w:top w:w="50" w:type="dxa"/>
              <w:left w:w="100" w:type="dxa"/>
            </w:tcMar>
            <w:vAlign w:val="center"/>
          </w:tcPr>
          <w:p w:rsidR="007A4DBD" w:rsidRDefault="007A4DBD">
            <w:pPr>
              <w:spacing w:after="0"/>
              <w:ind w:left="135"/>
              <w:jc w:val="center"/>
            </w:pPr>
          </w:p>
        </w:tc>
        <w:tc>
          <w:tcPr>
            <w:tcW w:w="2694"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41727</w:t>
              </w:r>
              <w:r>
                <w:rPr>
                  <w:rFonts w:ascii="Times New Roman" w:hAnsi="Times New Roman"/>
                  <w:color w:val="0000FF"/>
                  <w:u w:val="single"/>
                </w:rPr>
                <w:t>e</w:t>
              </w:r>
            </w:hyperlink>
          </w:p>
        </w:tc>
      </w:tr>
      <w:tr w:rsidR="007A4DBD" w:rsidRPr="00613FD4">
        <w:trPr>
          <w:trHeight w:val="144"/>
          <w:tblCellSpacing w:w="0" w:type="dxa"/>
        </w:trPr>
        <w:tc>
          <w:tcPr>
            <w:tcW w:w="510" w:type="dxa"/>
            <w:tcMar>
              <w:top w:w="50" w:type="dxa"/>
              <w:left w:w="100" w:type="dxa"/>
            </w:tcMar>
            <w:vAlign w:val="center"/>
          </w:tcPr>
          <w:p w:rsidR="007A4DBD" w:rsidRDefault="00613FD4">
            <w:pPr>
              <w:spacing w:after="0"/>
            </w:pPr>
            <w:r>
              <w:rPr>
                <w:rFonts w:ascii="Times New Roman" w:hAnsi="Times New Roman"/>
                <w:color w:val="000000"/>
                <w:sz w:val="24"/>
              </w:rPr>
              <w:t>3.2</w:t>
            </w:r>
          </w:p>
        </w:tc>
        <w:tc>
          <w:tcPr>
            <w:tcW w:w="281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Л.Н. Толстой. Рассказ «После бала»</w:t>
            </w:r>
          </w:p>
        </w:tc>
        <w:tc>
          <w:tcPr>
            <w:tcW w:w="994"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7A4DBD" w:rsidRDefault="007A4DBD">
            <w:pPr>
              <w:spacing w:after="0"/>
              <w:ind w:left="135"/>
              <w:jc w:val="center"/>
            </w:pPr>
          </w:p>
        </w:tc>
        <w:tc>
          <w:tcPr>
            <w:tcW w:w="1805" w:type="dxa"/>
            <w:tcMar>
              <w:top w:w="50" w:type="dxa"/>
              <w:left w:w="100" w:type="dxa"/>
            </w:tcMar>
            <w:vAlign w:val="center"/>
          </w:tcPr>
          <w:p w:rsidR="007A4DBD" w:rsidRDefault="007A4DBD">
            <w:pPr>
              <w:spacing w:after="0"/>
              <w:ind w:left="135"/>
              <w:jc w:val="center"/>
            </w:pPr>
          </w:p>
        </w:tc>
        <w:tc>
          <w:tcPr>
            <w:tcW w:w="2694"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41727</w:t>
              </w:r>
              <w:r>
                <w:rPr>
                  <w:rFonts w:ascii="Times New Roman" w:hAnsi="Times New Roman"/>
                  <w:color w:val="0000FF"/>
                  <w:u w:val="single"/>
                </w:rPr>
                <w:t>e</w:t>
              </w:r>
            </w:hyperlink>
          </w:p>
        </w:tc>
      </w:tr>
      <w:tr w:rsidR="007A4DBD" w:rsidRPr="00613FD4">
        <w:trPr>
          <w:trHeight w:val="144"/>
          <w:tblCellSpacing w:w="0" w:type="dxa"/>
        </w:trPr>
        <w:tc>
          <w:tcPr>
            <w:tcW w:w="510" w:type="dxa"/>
            <w:tcMar>
              <w:top w:w="50" w:type="dxa"/>
              <w:left w:w="100" w:type="dxa"/>
            </w:tcMar>
            <w:vAlign w:val="center"/>
          </w:tcPr>
          <w:p w:rsidR="007A4DBD" w:rsidRDefault="00613FD4">
            <w:pPr>
              <w:spacing w:after="0"/>
            </w:pPr>
            <w:r>
              <w:rPr>
                <w:rFonts w:ascii="Times New Roman" w:hAnsi="Times New Roman"/>
                <w:color w:val="000000"/>
                <w:sz w:val="24"/>
              </w:rPr>
              <w:t>3.3</w:t>
            </w:r>
          </w:p>
        </w:tc>
        <w:tc>
          <w:tcPr>
            <w:tcW w:w="281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Н.А.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A4DBD" w:rsidRDefault="007A4DBD">
            <w:pPr>
              <w:spacing w:after="0"/>
              <w:ind w:left="135"/>
              <w:jc w:val="center"/>
            </w:pPr>
          </w:p>
        </w:tc>
        <w:tc>
          <w:tcPr>
            <w:tcW w:w="1805" w:type="dxa"/>
            <w:tcMar>
              <w:top w:w="50" w:type="dxa"/>
              <w:left w:w="100" w:type="dxa"/>
            </w:tcMar>
            <w:vAlign w:val="center"/>
          </w:tcPr>
          <w:p w:rsidR="007A4DBD" w:rsidRDefault="007A4DBD">
            <w:pPr>
              <w:spacing w:after="0"/>
              <w:ind w:left="135"/>
              <w:jc w:val="center"/>
            </w:pPr>
          </w:p>
        </w:tc>
        <w:tc>
          <w:tcPr>
            <w:tcW w:w="2694"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41727</w:t>
              </w:r>
              <w:r>
                <w:rPr>
                  <w:rFonts w:ascii="Times New Roman" w:hAnsi="Times New Roman"/>
                  <w:color w:val="0000FF"/>
                  <w:u w:val="single"/>
                </w:rPr>
                <w:t>e</w:t>
              </w:r>
            </w:hyperlink>
          </w:p>
        </w:tc>
      </w:tr>
      <w:tr w:rsidR="007A4DBD" w:rsidRPr="00613FD4">
        <w:trPr>
          <w:trHeight w:val="144"/>
          <w:tblCellSpacing w:w="0" w:type="dxa"/>
        </w:trPr>
        <w:tc>
          <w:tcPr>
            <w:tcW w:w="510" w:type="dxa"/>
            <w:tcMar>
              <w:top w:w="50" w:type="dxa"/>
              <w:left w:w="100" w:type="dxa"/>
            </w:tcMar>
            <w:vAlign w:val="center"/>
          </w:tcPr>
          <w:p w:rsidR="007A4DBD" w:rsidRDefault="00613FD4">
            <w:pPr>
              <w:spacing w:after="0"/>
            </w:pPr>
            <w:r>
              <w:rPr>
                <w:rFonts w:ascii="Times New Roman" w:hAnsi="Times New Roman"/>
                <w:color w:val="000000"/>
                <w:sz w:val="24"/>
              </w:rPr>
              <w:t>3.4</w:t>
            </w:r>
          </w:p>
        </w:tc>
        <w:tc>
          <w:tcPr>
            <w:tcW w:w="2816" w:type="dxa"/>
            <w:tcMar>
              <w:top w:w="50" w:type="dxa"/>
              <w:left w:w="100" w:type="dxa"/>
            </w:tcMar>
            <w:vAlign w:val="center"/>
          </w:tcPr>
          <w:p w:rsidR="007A4DBD" w:rsidRDefault="00613FD4">
            <w:pPr>
              <w:spacing w:after="0"/>
              <w:ind w:left="135"/>
            </w:pPr>
            <w:r w:rsidRPr="00613FD4">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613FD4">
              <w:rPr>
                <w:rFonts w:ascii="Times New Roman" w:hAnsi="Times New Roman"/>
                <w:color w:val="000000"/>
                <w:sz w:val="24"/>
                <w:lang w:val="ru-RU"/>
              </w:rPr>
              <w:t xml:space="preserve"> века. Ф.И. Тютчев, А.А. Фет, А.К.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A4DBD" w:rsidRDefault="007A4DBD">
            <w:pPr>
              <w:spacing w:after="0"/>
              <w:ind w:left="135"/>
              <w:jc w:val="center"/>
            </w:pPr>
          </w:p>
        </w:tc>
        <w:tc>
          <w:tcPr>
            <w:tcW w:w="1805" w:type="dxa"/>
            <w:tcMar>
              <w:top w:w="50" w:type="dxa"/>
              <w:left w:w="100" w:type="dxa"/>
            </w:tcMar>
            <w:vAlign w:val="center"/>
          </w:tcPr>
          <w:p w:rsidR="007A4DBD" w:rsidRDefault="007A4DBD">
            <w:pPr>
              <w:spacing w:after="0"/>
              <w:ind w:left="135"/>
              <w:jc w:val="center"/>
            </w:pPr>
          </w:p>
        </w:tc>
        <w:tc>
          <w:tcPr>
            <w:tcW w:w="2694"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41727</w:t>
              </w:r>
              <w:r>
                <w:rPr>
                  <w:rFonts w:ascii="Times New Roman" w:hAnsi="Times New Roman"/>
                  <w:color w:val="0000FF"/>
                  <w:u w:val="single"/>
                </w:rPr>
                <w:t>e</w:t>
              </w:r>
            </w:hyperlink>
          </w:p>
        </w:tc>
      </w:tr>
      <w:tr w:rsidR="007A4DBD" w:rsidRPr="00613FD4">
        <w:trPr>
          <w:trHeight w:val="144"/>
          <w:tblCellSpacing w:w="0" w:type="dxa"/>
        </w:trPr>
        <w:tc>
          <w:tcPr>
            <w:tcW w:w="510" w:type="dxa"/>
            <w:tcMar>
              <w:top w:w="50" w:type="dxa"/>
              <w:left w:w="100" w:type="dxa"/>
            </w:tcMar>
            <w:vAlign w:val="center"/>
          </w:tcPr>
          <w:p w:rsidR="007A4DBD" w:rsidRDefault="00613FD4">
            <w:pPr>
              <w:spacing w:after="0"/>
            </w:pPr>
            <w:r>
              <w:rPr>
                <w:rFonts w:ascii="Times New Roman" w:hAnsi="Times New Roman"/>
                <w:color w:val="000000"/>
                <w:sz w:val="24"/>
              </w:rPr>
              <w:t>3.5</w:t>
            </w:r>
          </w:p>
        </w:tc>
        <w:tc>
          <w:tcPr>
            <w:tcW w:w="281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М.Е. Салтыков-Щедрин. Сказки (одна по выбору).</w:t>
            </w:r>
          </w:p>
        </w:tc>
        <w:tc>
          <w:tcPr>
            <w:tcW w:w="994"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A4DBD" w:rsidRDefault="007A4DBD">
            <w:pPr>
              <w:spacing w:after="0"/>
              <w:ind w:left="135"/>
              <w:jc w:val="center"/>
            </w:pPr>
          </w:p>
        </w:tc>
        <w:tc>
          <w:tcPr>
            <w:tcW w:w="1805" w:type="dxa"/>
            <w:tcMar>
              <w:top w:w="50" w:type="dxa"/>
              <w:left w:w="100" w:type="dxa"/>
            </w:tcMar>
            <w:vAlign w:val="center"/>
          </w:tcPr>
          <w:p w:rsidR="007A4DBD" w:rsidRDefault="007A4DBD">
            <w:pPr>
              <w:spacing w:after="0"/>
              <w:ind w:left="135"/>
              <w:jc w:val="center"/>
            </w:pPr>
          </w:p>
        </w:tc>
        <w:tc>
          <w:tcPr>
            <w:tcW w:w="2694"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41727</w:t>
              </w:r>
              <w:r>
                <w:rPr>
                  <w:rFonts w:ascii="Times New Roman" w:hAnsi="Times New Roman"/>
                  <w:color w:val="0000FF"/>
                  <w:u w:val="single"/>
                </w:rPr>
                <w:t>e</w:t>
              </w:r>
            </w:hyperlink>
          </w:p>
        </w:tc>
      </w:tr>
      <w:tr w:rsidR="007A4DBD" w:rsidRPr="00613FD4">
        <w:trPr>
          <w:trHeight w:val="144"/>
          <w:tblCellSpacing w:w="0" w:type="dxa"/>
        </w:trPr>
        <w:tc>
          <w:tcPr>
            <w:tcW w:w="510" w:type="dxa"/>
            <w:tcMar>
              <w:top w:w="50" w:type="dxa"/>
              <w:left w:w="100" w:type="dxa"/>
            </w:tcMar>
            <w:vAlign w:val="center"/>
          </w:tcPr>
          <w:p w:rsidR="007A4DBD" w:rsidRDefault="00613FD4">
            <w:pPr>
              <w:spacing w:after="0"/>
            </w:pPr>
            <w:r>
              <w:rPr>
                <w:rFonts w:ascii="Times New Roman" w:hAnsi="Times New Roman"/>
                <w:color w:val="000000"/>
                <w:sz w:val="24"/>
              </w:rPr>
              <w:t>3.6</w:t>
            </w:r>
          </w:p>
        </w:tc>
        <w:tc>
          <w:tcPr>
            <w:tcW w:w="281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Произведения отечественных и зарубежных писателей на историческую тему</w:t>
            </w:r>
            <w:proofErr w:type="gramStart"/>
            <w:r w:rsidRPr="00613FD4">
              <w:rPr>
                <w:rFonts w:ascii="Times New Roman" w:hAnsi="Times New Roman"/>
                <w:color w:val="000000"/>
                <w:sz w:val="24"/>
                <w:lang w:val="ru-RU"/>
              </w:rPr>
              <w:t>.</w:t>
            </w:r>
            <w:proofErr w:type="gramEnd"/>
            <w:r w:rsidRPr="00613FD4">
              <w:rPr>
                <w:rFonts w:ascii="Times New Roman" w:hAnsi="Times New Roman"/>
                <w:color w:val="000000"/>
                <w:sz w:val="24"/>
                <w:lang w:val="ru-RU"/>
              </w:rPr>
              <w:t xml:space="preserve"> (</w:t>
            </w:r>
            <w:proofErr w:type="gramStart"/>
            <w:r w:rsidRPr="00613FD4">
              <w:rPr>
                <w:rFonts w:ascii="Times New Roman" w:hAnsi="Times New Roman"/>
                <w:color w:val="000000"/>
                <w:sz w:val="24"/>
                <w:lang w:val="ru-RU"/>
              </w:rPr>
              <w:t>н</w:t>
            </w:r>
            <w:proofErr w:type="gramEnd"/>
            <w:r w:rsidRPr="00613FD4">
              <w:rPr>
                <w:rFonts w:ascii="Times New Roman" w:hAnsi="Times New Roman"/>
                <w:color w:val="000000"/>
                <w:sz w:val="24"/>
                <w:lang w:val="ru-RU"/>
              </w:rPr>
              <w:t>е менее двух). Например, произведения А.К. Толстого, Р. Сабатини, Ф. Купера</w:t>
            </w:r>
          </w:p>
        </w:tc>
        <w:tc>
          <w:tcPr>
            <w:tcW w:w="994"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A4DBD" w:rsidRDefault="007A4DBD">
            <w:pPr>
              <w:spacing w:after="0"/>
              <w:ind w:left="135"/>
              <w:jc w:val="center"/>
            </w:pPr>
          </w:p>
        </w:tc>
        <w:tc>
          <w:tcPr>
            <w:tcW w:w="1805" w:type="dxa"/>
            <w:tcMar>
              <w:top w:w="50" w:type="dxa"/>
              <w:left w:w="100" w:type="dxa"/>
            </w:tcMar>
            <w:vAlign w:val="center"/>
          </w:tcPr>
          <w:p w:rsidR="007A4DBD" w:rsidRDefault="007A4DBD">
            <w:pPr>
              <w:spacing w:after="0"/>
              <w:ind w:left="135"/>
              <w:jc w:val="center"/>
            </w:pPr>
          </w:p>
        </w:tc>
        <w:tc>
          <w:tcPr>
            <w:tcW w:w="2694"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41727</w:t>
              </w:r>
              <w:r>
                <w:rPr>
                  <w:rFonts w:ascii="Times New Roman" w:hAnsi="Times New Roman"/>
                  <w:color w:val="0000FF"/>
                  <w:u w:val="single"/>
                </w:rPr>
                <w:t>e</w:t>
              </w:r>
            </w:hyperlink>
          </w:p>
        </w:tc>
      </w:tr>
      <w:tr w:rsidR="007A4DBD">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A4DBD" w:rsidRDefault="007A4DBD"/>
        </w:tc>
      </w:tr>
      <w:tr w:rsidR="007A4DBD" w:rsidRPr="00613FD4">
        <w:trPr>
          <w:trHeight w:val="144"/>
          <w:tblCellSpacing w:w="0" w:type="dxa"/>
        </w:trPr>
        <w:tc>
          <w:tcPr>
            <w:tcW w:w="0" w:type="auto"/>
            <w:gridSpan w:val="6"/>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b/>
                <w:color w:val="000000"/>
                <w:sz w:val="24"/>
                <w:lang w:val="ru-RU"/>
              </w:rPr>
              <w:t>Раздел 4.</w:t>
            </w:r>
            <w:r w:rsidRPr="00613FD4">
              <w:rPr>
                <w:rFonts w:ascii="Times New Roman" w:hAnsi="Times New Roman"/>
                <w:color w:val="000000"/>
                <w:sz w:val="24"/>
                <w:lang w:val="ru-RU"/>
              </w:rPr>
              <w:t xml:space="preserve"> </w:t>
            </w:r>
            <w:r w:rsidRPr="00613FD4">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613FD4">
              <w:rPr>
                <w:rFonts w:ascii="Times New Roman" w:hAnsi="Times New Roman"/>
                <w:b/>
                <w:color w:val="000000"/>
                <w:sz w:val="24"/>
                <w:lang w:val="ru-RU"/>
              </w:rPr>
              <w:t xml:space="preserve"> — начала </w:t>
            </w:r>
            <w:r>
              <w:rPr>
                <w:rFonts w:ascii="Times New Roman" w:hAnsi="Times New Roman"/>
                <w:b/>
                <w:color w:val="000000"/>
                <w:sz w:val="24"/>
              </w:rPr>
              <w:t>XX</w:t>
            </w:r>
            <w:r w:rsidRPr="00613FD4">
              <w:rPr>
                <w:rFonts w:ascii="Times New Roman" w:hAnsi="Times New Roman"/>
                <w:b/>
                <w:color w:val="000000"/>
                <w:sz w:val="24"/>
                <w:lang w:val="ru-RU"/>
              </w:rPr>
              <w:t xml:space="preserve"> века</w:t>
            </w:r>
          </w:p>
        </w:tc>
      </w:tr>
      <w:tr w:rsidR="007A4DBD" w:rsidRPr="00613FD4">
        <w:trPr>
          <w:trHeight w:val="144"/>
          <w:tblCellSpacing w:w="0" w:type="dxa"/>
        </w:trPr>
        <w:tc>
          <w:tcPr>
            <w:tcW w:w="510" w:type="dxa"/>
            <w:tcMar>
              <w:top w:w="50" w:type="dxa"/>
              <w:left w:w="100" w:type="dxa"/>
            </w:tcMar>
            <w:vAlign w:val="center"/>
          </w:tcPr>
          <w:p w:rsidR="007A4DBD" w:rsidRDefault="00613FD4">
            <w:pPr>
              <w:spacing w:after="0"/>
            </w:pPr>
            <w:r>
              <w:rPr>
                <w:rFonts w:ascii="Times New Roman" w:hAnsi="Times New Roman"/>
                <w:color w:val="000000"/>
                <w:sz w:val="24"/>
              </w:rPr>
              <w:t>4.1</w:t>
            </w:r>
          </w:p>
        </w:tc>
        <w:tc>
          <w:tcPr>
            <w:tcW w:w="281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А.П. Чехов. Рассказы (один по выбору). Например, «Тоска», «Злоумышленник» и др.</w:t>
            </w:r>
          </w:p>
        </w:tc>
        <w:tc>
          <w:tcPr>
            <w:tcW w:w="994"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A4DBD" w:rsidRDefault="007A4DBD">
            <w:pPr>
              <w:spacing w:after="0"/>
              <w:ind w:left="135"/>
              <w:jc w:val="center"/>
            </w:pPr>
          </w:p>
        </w:tc>
        <w:tc>
          <w:tcPr>
            <w:tcW w:w="1805" w:type="dxa"/>
            <w:tcMar>
              <w:top w:w="50" w:type="dxa"/>
              <w:left w:w="100" w:type="dxa"/>
            </w:tcMar>
            <w:vAlign w:val="center"/>
          </w:tcPr>
          <w:p w:rsidR="007A4DBD" w:rsidRDefault="007A4DBD">
            <w:pPr>
              <w:spacing w:after="0"/>
              <w:ind w:left="135"/>
              <w:jc w:val="center"/>
            </w:pPr>
          </w:p>
        </w:tc>
        <w:tc>
          <w:tcPr>
            <w:tcW w:w="2694"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41727</w:t>
              </w:r>
              <w:r>
                <w:rPr>
                  <w:rFonts w:ascii="Times New Roman" w:hAnsi="Times New Roman"/>
                  <w:color w:val="0000FF"/>
                  <w:u w:val="single"/>
                </w:rPr>
                <w:t>e</w:t>
              </w:r>
            </w:hyperlink>
          </w:p>
        </w:tc>
      </w:tr>
      <w:tr w:rsidR="007A4DBD" w:rsidRPr="00613FD4">
        <w:trPr>
          <w:trHeight w:val="144"/>
          <w:tblCellSpacing w:w="0" w:type="dxa"/>
        </w:trPr>
        <w:tc>
          <w:tcPr>
            <w:tcW w:w="510" w:type="dxa"/>
            <w:tcMar>
              <w:top w:w="50" w:type="dxa"/>
              <w:left w:w="100" w:type="dxa"/>
            </w:tcMar>
            <w:vAlign w:val="center"/>
          </w:tcPr>
          <w:p w:rsidR="007A4DBD" w:rsidRDefault="00613FD4">
            <w:pPr>
              <w:spacing w:after="0"/>
            </w:pPr>
            <w:r>
              <w:rPr>
                <w:rFonts w:ascii="Times New Roman" w:hAnsi="Times New Roman"/>
                <w:color w:val="000000"/>
                <w:sz w:val="24"/>
              </w:rPr>
              <w:t>4.2</w:t>
            </w:r>
          </w:p>
        </w:tc>
        <w:tc>
          <w:tcPr>
            <w:tcW w:w="281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A4DBD" w:rsidRDefault="007A4DBD">
            <w:pPr>
              <w:spacing w:after="0"/>
              <w:ind w:left="135"/>
              <w:jc w:val="center"/>
            </w:pPr>
          </w:p>
        </w:tc>
        <w:tc>
          <w:tcPr>
            <w:tcW w:w="1805" w:type="dxa"/>
            <w:tcMar>
              <w:top w:w="50" w:type="dxa"/>
              <w:left w:w="100" w:type="dxa"/>
            </w:tcMar>
            <w:vAlign w:val="center"/>
          </w:tcPr>
          <w:p w:rsidR="007A4DBD" w:rsidRDefault="007A4DBD">
            <w:pPr>
              <w:spacing w:after="0"/>
              <w:ind w:left="135"/>
              <w:jc w:val="center"/>
            </w:pPr>
          </w:p>
        </w:tc>
        <w:tc>
          <w:tcPr>
            <w:tcW w:w="2694"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41727</w:t>
              </w:r>
              <w:r>
                <w:rPr>
                  <w:rFonts w:ascii="Times New Roman" w:hAnsi="Times New Roman"/>
                  <w:color w:val="0000FF"/>
                  <w:u w:val="single"/>
                </w:rPr>
                <w:t>e</w:t>
              </w:r>
            </w:hyperlink>
          </w:p>
        </w:tc>
      </w:tr>
      <w:tr w:rsidR="007A4DBD" w:rsidRPr="00613FD4">
        <w:trPr>
          <w:trHeight w:val="144"/>
          <w:tblCellSpacing w:w="0" w:type="dxa"/>
        </w:trPr>
        <w:tc>
          <w:tcPr>
            <w:tcW w:w="510" w:type="dxa"/>
            <w:tcMar>
              <w:top w:w="50" w:type="dxa"/>
              <w:left w:w="100" w:type="dxa"/>
            </w:tcMar>
            <w:vAlign w:val="center"/>
          </w:tcPr>
          <w:p w:rsidR="007A4DBD" w:rsidRDefault="00613FD4">
            <w:pPr>
              <w:spacing w:after="0"/>
            </w:pPr>
            <w:r>
              <w:rPr>
                <w:rFonts w:ascii="Times New Roman" w:hAnsi="Times New Roman"/>
                <w:color w:val="000000"/>
                <w:sz w:val="24"/>
              </w:rPr>
              <w:t>4.3</w:t>
            </w:r>
          </w:p>
        </w:tc>
        <w:tc>
          <w:tcPr>
            <w:tcW w:w="281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Сатирические произведения отечественной и зарубежной литературы. (не менее двух)</w:t>
            </w:r>
            <w:proofErr w:type="gramStart"/>
            <w:r w:rsidRPr="00613FD4">
              <w:rPr>
                <w:rFonts w:ascii="Times New Roman" w:hAnsi="Times New Roman"/>
                <w:color w:val="000000"/>
                <w:sz w:val="24"/>
                <w:lang w:val="ru-RU"/>
              </w:rPr>
              <w:t>.Н</w:t>
            </w:r>
            <w:proofErr w:type="gramEnd"/>
            <w:r w:rsidRPr="00613FD4">
              <w:rPr>
                <w:rFonts w:ascii="Times New Roman" w:hAnsi="Times New Roman"/>
                <w:color w:val="000000"/>
                <w:sz w:val="24"/>
                <w:lang w:val="ru-RU"/>
              </w:rPr>
              <w:t>апример, М.М. Зощенко, А.Т. Аверченко, Н. Тэффи, О. Генри, Я. Гашека</w:t>
            </w:r>
          </w:p>
        </w:tc>
        <w:tc>
          <w:tcPr>
            <w:tcW w:w="994"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A4DBD" w:rsidRDefault="007A4DBD">
            <w:pPr>
              <w:spacing w:after="0"/>
              <w:ind w:left="135"/>
              <w:jc w:val="center"/>
            </w:pPr>
          </w:p>
        </w:tc>
        <w:tc>
          <w:tcPr>
            <w:tcW w:w="1805" w:type="dxa"/>
            <w:tcMar>
              <w:top w:w="50" w:type="dxa"/>
              <w:left w:w="100" w:type="dxa"/>
            </w:tcMar>
            <w:vAlign w:val="center"/>
          </w:tcPr>
          <w:p w:rsidR="007A4DBD" w:rsidRDefault="007A4DBD">
            <w:pPr>
              <w:spacing w:after="0"/>
              <w:ind w:left="135"/>
              <w:jc w:val="center"/>
            </w:pPr>
          </w:p>
        </w:tc>
        <w:tc>
          <w:tcPr>
            <w:tcW w:w="2694"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41727</w:t>
              </w:r>
              <w:r>
                <w:rPr>
                  <w:rFonts w:ascii="Times New Roman" w:hAnsi="Times New Roman"/>
                  <w:color w:val="0000FF"/>
                  <w:u w:val="single"/>
                </w:rPr>
                <w:t>e</w:t>
              </w:r>
            </w:hyperlink>
          </w:p>
        </w:tc>
      </w:tr>
      <w:tr w:rsidR="007A4DBD">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A4DBD" w:rsidRDefault="007A4DBD"/>
        </w:tc>
      </w:tr>
      <w:tr w:rsidR="007A4DBD" w:rsidRPr="00613FD4">
        <w:trPr>
          <w:trHeight w:val="144"/>
          <w:tblCellSpacing w:w="0" w:type="dxa"/>
        </w:trPr>
        <w:tc>
          <w:tcPr>
            <w:tcW w:w="0" w:type="auto"/>
            <w:gridSpan w:val="6"/>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b/>
                <w:color w:val="000000"/>
                <w:sz w:val="24"/>
                <w:lang w:val="ru-RU"/>
              </w:rPr>
              <w:t>Раздел 5.</w:t>
            </w:r>
            <w:r w:rsidRPr="00613FD4">
              <w:rPr>
                <w:rFonts w:ascii="Times New Roman" w:hAnsi="Times New Roman"/>
                <w:color w:val="000000"/>
                <w:sz w:val="24"/>
                <w:lang w:val="ru-RU"/>
              </w:rPr>
              <w:t xml:space="preserve"> </w:t>
            </w:r>
            <w:r w:rsidRPr="00613FD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613FD4">
              <w:rPr>
                <w:rFonts w:ascii="Times New Roman" w:hAnsi="Times New Roman"/>
                <w:b/>
                <w:color w:val="000000"/>
                <w:sz w:val="24"/>
                <w:lang w:val="ru-RU"/>
              </w:rPr>
              <w:t xml:space="preserve"> века</w:t>
            </w:r>
          </w:p>
        </w:tc>
      </w:tr>
      <w:tr w:rsidR="007A4DBD" w:rsidRPr="00613FD4">
        <w:trPr>
          <w:trHeight w:val="144"/>
          <w:tblCellSpacing w:w="0" w:type="dxa"/>
        </w:trPr>
        <w:tc>
          <w:tcPr>
            <w:tcW w:w="510" w:type="dxa"/>
            <w:tcMar>
              <w:top w:w="50" w:type="dxa"/>
              <w:left w:w="100" w:type="dxa"/>
            </w:tcMar>
            <w:vAlign w:val="center"/>
          </w:tcPr>
          <w:p w:rsidR="007A4DBD" w:rsidRDefault="00613FD4">
            <w:pPr>
              <w:spacing w:after="0"/>
            </w:pPr>
            <w:r>
              <w:rPr>
                <w:rFonts w:ascii="Times New Roman" w:hAnsi="Times New Roman"/>
                <w:color w:val="000000"/>
                <w:sz w:val="24"/>
              </w:rPr>
              <w:t>5.1</w:t>
            </w:r>
          </w:p>
        </w:tc>
        <w:tc>
          <w:tcPr>
            <w:tcW w:w="281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А.С.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A4DBD" w:rsidRDefault="007A4DBD">
            <w:pPr>
              <w:spacing w:after="0"/>
              <w:ind w:left="135"/>
              <w:jc w:val="center"/>
            </w:pPr>
          </w:p>
        </w:tc>
        <w:tc>
          <w:tcPr>
            <w:tcW w:w="1805" w:type="dxa"/>
            <w:tcMar>
              <w:top w:w="50" w:type="dxa"/>
              <w:left w:w="100" w:type="dxa"/>
            </w:tcMar>
            <w:vAlign w:val="center"/>
          </w:tcPr>
          <w:p w:rsidR="007A4DBD" w:rsidRDefault="007A4DBD">
            <w:pPr>
              <w:spacing w:after="0"/>
              <w:ind w:left="135"/>
              <w:jc w:val="center"/>
            </w:pPr>
          </w:p>
        </w:tc>
        <w:tc>
          <w:tcPr>
            <w:tcW w:w="2694"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41727</w:t>
              </w:r>
              <w:r>
                <w:rPr>
                  <w:rFonts w:ascii="Times New Roman" w:hAnsi="Times New Roman"/>
                  <w:color w:val="0000FF"/>
                  <w:u w:val="single"/>
                </w:rPr>
                <w:t>e</w:t>
              </w:r>
            </w:hyperlink>
          </w:p>
        </w:tc>
      </w:tr>
      <w:tr w:rsidR="007A4DBD" w:rsidRPr="00613FD4">
        <w:trPr>
          <w:trHeight w:val="144"/>
          <w:tblCellSpacing w:w="0" w:type="dxa"/>
        </w:trPr>
        <w:tc>
          <w:tcPr>
            <w:tcW w:w="510" w:type="dxa"/>
            <w:tcMar>
              <w:top w:w="50" w:type="dxa"/>
              <w:left w:w="100" w:type="dxa"/>
            </w:tcMar>
            <w:vAlign w:val="center"/>
          </w:tcPr>
          <w:p w:rsidR="007A4DBD" w:rsidRDefault="00613FD4">
            <w:pPr>
              <w:spacing w:after="0"/>
            </w:pPr>
            <w:r>
              <w:rPr>
                <w:rFonts w:ascii="Times New Roman" w:hAnsi="Times New Roman"/>
                <w:color w:val="000000"/>
                <w:sz w:val="24"/>
              </w:rPr>
              <w:t>5.2</w:t>
            </w:r>
          </w:p>
        </w:tc>
        <w:tc>
          <w:tcPr>
            <w:tcW w:w="281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613FD4">
              <w:rPr>
                <w:rFonts w:ascii="Times New Roman" w:hAnsi="Times New Roman"/>
                <w:color w:val="000000"/>
                <w:sz w:val="24"/>
                <w:lang w:val="ru-RU"/>
              </w:rPr>
              <w:t xml:space="preserve"> века. Стихотворения на тему мечты и реальности (два-три по выбору)</w:t>
            </w:r>
            <w:proofErr w:type="gramStart"/>
            <w:r w:rsidRPr="00613FD4">
              <w:rPr>
                <w:rFonts w:ascii="Times New Roman" w:hAnsi="Times New Roman"/>
                <w:color w:val="000000"/>
                <w:sz w:val="24"/>
                <w:lang w:val="ru-RU"/>
              </w:rPr>
              <w:t>.Н</w:t>
            </w:r>
            <w:proofErr w:type="gramEnd"/>
            <w:r w:rsidRPr="00613FD4">
              <w:rPr>
                <w:rFonts w:ascii="Times New Roman" w:hAnsi="Times New Roman"/>
                <w:color w:val="000000"/>
                <w:sz w:val="24"/>
                <w:lang w:val="ru-RU"/>
              </w:rPr>
              <w:t>апример, стихотворения А.А. Блока, Н.С. Гумилёва, М.И. Цветаевой и др.</w:t>
            </w:r>
          </w:p>
        </w:tc>
        <w:tc>
          <w:tcPr>
            <w:tcW w:w="994"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A4DBD" w:rsidRDefault="007A4DBD">
            <w:pPr>
              <w:spacing w:after="0"/>
              <w:ind w:left="135"/>
              <w:jc w:val="center"/>
            </w:pPr>
          </w:p>
        </w:tc>
        <w:tc>
          <w:tcPr>
            <w:tcW w:w="1805" w:type="dxa"/>
            <w:tcMar>
              <w:top w:w="50" w:type="dxa"/>
              <w:left w:w="100" w:type="dxa"/>
            </w:tcMar>
            <w:vAlign w:val="center"/>
          </w:tcPr>
          <w:p w:rsidR="007A4DBD" w:rsidRDefault="007A4DBD">
            <w:pPr>
              <w:spacing w:after="0"/>
              <w:ind w:left="135"/>
              <w:jc w:val="center"/>
            </w:pPr>
          </w:p>
        </w:tc>
        <w:tc>
          <w:tcPr>
            <w:tcW w:w="2694"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41727</w:t>
              </w:r>
              <w:r>
                <w:rPr>
                  <w:rFonts w:ascii="Times New Roman" w:hAnsi="Times New Roman"/>
                  <w:color w:val="0000FF"/>
                  <w:u w:val="single"/>
                </w:rPr>
                <w:t>e</w:t>
              </w:r>
            </w:hyperlink>
          </w:p>
        </w:tc>
      </w:tr>
      <w:tr w:rsidR="007A4DBD" w:rsidRPr="00613FD4">
        <w:trPr>
          <w:trHeight w:val="144"/>
          <w:tblCellSpacing w:w="0" w:type="dxa"/>
        </w:trPr>
        <w:tc>
          <w:tcPr>
            <w:tcW w:w="510" w:type="dxa"/>
            <w:tcMar>
              <w:top w:w="50" w:type="dxa"/>
              <w:left w:w="100" w:type="dxa"/>
            </w:tcMar>
            <w:vAlign w:val="center"/>
          </w:tcPr>
          <w:p w:rsidR="007A4DBD" w:rsidRDefault="00613FD4">
            <w:pPr>
              <w:spacing w:after="0"/>
            </w:pPr>
            <w:r>
              <w:rPr>
                <w:rFonts w:ascii="Times New Roman" w:hAnsi="Times New Roman"/>
                <w:color w:val="000000"/>
                <w:sz w:val="24"/>
              </w:rPr>
              <w:t>5.3</w:t>
            </w:r>
          </w:p>
        </w:tc>
        <w:tc>
          <w:tcPr>
            <w:tcW w:w="281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В.В. Маяковский. Стихотворения (одно по выбору). Например, «Необычайное </w:t>
            </w:r>
            <w:r w:rsidRPr="00613FD4">
              <w:rPr>
                <w:rFonts w:ascii="Times New Roman" w:hAnsi="Times New Roman"/>
                <w:color w:val="000000"/>
                <w:sz w:val="24"/>
                <w:lang w:val="ru-RU"/>
              </w:rPr>
              <w:lastRenderedPageBreak/>
              <w:t>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7A4DBD" w:rsidRDefault="007A4DBD">
            <w:pPr>
              <w:spacing w:after="0"/>
              <w:ind w:left="135"/>
              <w:jc w:val="center"/>
            </w:pPr>
          </w:p>
        </w:tc>
        <w:tc>
          <w:tcPr>
            <w:tcW w:w="1805" w:type="dxa"/>
            <w:tcMar>
              <w:top w:w="50" w:type="dxa"/>
              <w:left w:w="100" w:type="dxa"/>
            </w:tcMar>
            <w:vAlign w:val="center"/>
          </w:tcPr>
          <w:p w:rsidR="007A4DBD" w:rsidRDefault="007A4DBD">
            <w:pPr>
              <w:spacing w:after="0"/>
              <w:ind w:left="135"/>
              <w:jc w:val="center"/>
            </w:pPr>
          </w:p>
        </w:tc>
        <w:tc>
          <w:tcPr>
            <w:tcW w:w="2694"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41727</w:t>
              </w:r>
              <w:r>
                <w:rPr>
                  <w:rFonts w:ascii="Times New Roman" w:hAnsi="Times New Roman"/>
                  <w:color w:val="0000FF"/>
                  <w:u w:val="single"/>
                </w:rPr>
                <w:t>e</w:t>
              </w:r>
            </w:hyperlink>
          </w:p>
        </w:tc>
      </w:tr>
      <w:tr w:rsidR="007A4DBD" w:rsidRPr="00613FD4">
        <w:trPr>
          <w:trHeight w:val="144"/>
          <w:tblCellSpacing w:w="0" w:type="dxa"/>
        </w:trPr>
        <w:tc>
          <w:tcPr>
            <w:tcW w:w="510" w:type="dxa"/>
            <w:tcMar>
              <w:top w:w="50" w:type="dxa"/>
              <w:left w:w="100" w:type="dxa"/>
            </w:tcMar>
            <w:vAlign w:val="center"/>
          </w:tcPr>
          <w:p w:rsidR="007A4DBD" w:rsidRDefault="00613FD4">
            <w:pPr>
              <w:spacing w:after="0"/>
            </w:pPr>
            <w:r>
              <w:rPr>
                <w:rFonts w:ascii="Times New Roman" w:hAnsi="Times New Roman"/>
                <w:color w:val="000000"/>
                <w:sz w:val="24"/>
              </w:rPr>
              <w:lastRenderedPageBreak/>
              <w:t>5.4</w:t>
            </w:r>
          </w:p>
        </w:tc>
        <w:tc>
          <w:tcPr>
            <w:tcW w:w="281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М.А. Шолохов. «Донские рассказы» (один по выбору)</w:t>
            </w:r>
            <w:proofErr w:type="gramStart"/>
            <w:r w:rsidRPr="00613FD4">
              <w:rPr>
                <w:rFonts w:ascii="Times New Roman" w:hAnsi="Times New Roman"/>
                <w:color w:val="000000"/>
                <w:sz w:val="24"/>
                <w:lang w:val="ru-RU"/>
              </w:rPr>
              <w:t>.Н</w:t>
            </w:r>
            <w:proofErr w:type="gramEnd"/>
            <w:r w:rsidRPr="00613FD4">
              <w:rPr>
                <w:rFonts w:ascii="Times New Roman" w:hAnsi="Times New Roman"/>
                <w:color w:val="000000"/>
                <w:sz w:val="24"/>
                <w:lang w:val="ru-RU"/>
              </w:rPr>
              <w:t>апример, «Родинка», «Чужая кровь» и др.</w:t>
            </w:r>
          </w:p>
        </w:tc>
        <w:tc>
          <w:tcPr>
            <w:tcW w:w="994"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A4DBD" w:rsidRDefault="007A4DBD">
            <w:pPr>
              <w:spacing w:after="0"/>
              <w:ind w:left="135"/>
              <w:jc w:val="center"/>
            </w:pPr>
          </w:p>
        </w:tc>
        <w:tc>
          <w:tcPr>
            <w:tcW w:w="1805" w:type="dxa"/>
            <w:tcMar>
              <w:top w:w="50" w:type="dxa"/>
              <w:left w:w="100" w:type="dxa"/>
            </w:tcMar>
            <w:vAlign w:val="center"/>
          </w:tcPr>
          <w:p w:rsidR="007A4DBD" w:rsidRDefault="007A4DBD">
            <w:pPr>
              <w:spacing w:after="0"/>
              <w:ind w:left="135"/>
              <w:jc w:val="center"/>
            </w:pPr>
          </w:p>
        </w:tc>
        <w:tc>
          <w:tcPr>
            <w:tcW w:w="2694"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41727</w:t>
              </w:r>
              <w:r>
                <w:rPr>
                  <w:rFonts w:ascii="Times New Roman" w:hAnsi="Times New Roman"/>
                  <w:color w:val="0000FF"/>
                  <w:u w:val="single"/>
                </w:rPr>
                <w:t>e</w:t>
              </w:r>
            </w:hyperlink>
          </w:p>
        </w:tc>
      </w:tr>
      <w:tr w:rsidR="007A4DBD" w:rsidRPr="00613FD4">
        <w:trPr>
          <w:trHeight w:val="144"/>
          <w:tblCellSpacing w:w="0" w:type="dxa"/>
        </w:trPr>
        <w:tc>
          <w:tcPr>
            <w:tcW w:w="510" w:type="dxa"/>
            <w:tcMar>
              <w:top w:w="50" w:type="dxa"/>
              <w:left w:w="100" w:type="dxa"/>
            </w:tcMar>
            <w:vAlign w:val="center"/>
          </w:tcPr>
          <w:p w:rsidR="007A4DBD" w:rsidRDefault="00613FD4">
            <w:pPr>
              <w:spacing w:after="0"/>
            </w:pPr>
            <w:r>
              <w:rPr>
                <w:rFonts w:ascii="Times New Roman" w:hAnsi="Times New Roman"/>
                <w:color w:val="000000"/>
                <w:sz w:val="24"/>
              </w:rPr>
              <w:t>5.5</w:t>
            </w:r>
          </w:p>
        </w:tc>
        <w:tc>
          <w:tcPr>
            <w:tcW w:w="281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А.П. Платонов. Рассказы (один по выбору). Например, «Юшка», «Неизвестный цветок» и др.</w:t>
            </w:r>
          </w:p>
        </w:tc>
        <w:tc>
          <w:tcPr>
            <w:tcW w:w="994"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A4DBD" w:rsidRDefault="007A4DBD">
            <w:pPr>
              <w:spacing w:after="0"/>
              <w:ind w:left="135"/>
              <w:jc w:val="center"/>
            </w:pPr>
          </w:p>
        </w:tc>
        <w:tc>
          <w:tcPr>
            <w:tcW w:w="1805" w:type="dxa"/>
            <w:tcMar>
              <w:top w:w="50" w:type="dxa"/>
              <w:left w:w="100" w:type="dxa"/>
            </w:tcMar>
            <w:vAlign w:val="center"/>
          </w:tcPr>
          <w:p w:rsidR="007A4DBD" w:rsidRDefault="007A4DBD">
            <w:pPr>
              <w:spacing w:after="0"/>
              <w:ind w:left="135"/>
              <w:jc w:val="center"/>
            </w:pPr>
          </w:p>
        </w:tc>
        <w:tc>
          <w:tcPr>
            <w:tcW w:w="2694"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41727</w:t>
              </w:r>
              <w:r>
                <w:rPr>
                  <w:rFonts w:ascii="Times New Roman" w:hAnsi="Times New Roman"/>
                  <w:color w:val="0000FF"/>
                  <w:u w:val="single"/>
                </w:rPr>
                <w:t>e</w:t>
              </w:r>
            </w:hyperlink>
          </w:p>
        </w:tc>
      </w:tr>
      <w:tr w:rsidR="007A4DBD">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A4DBD" w:rsidRDefault="007A4DBD"/>
        </w:tc>
      </w:tr>
      <w:tr w:rsidR="007A4DBD" w:rsidRPr="00613FD4">
        <w:trPr>
          <w:trHeight w:val="144"/>
          <w:tblCellSpacing w:w="0" w:type="dxa"/>
        </w:trPr>
        <w:tc>
          <w:tcPr>
            <w:tcW w:w="0" w:type="auto"/>
            <w:gridSpan w:val="6"/>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b/>
                <w:color w:val="000000"/>
                <w:sz w:val="24"/>
                <w:lang w:val="ru-RU"/>
              </w:rPr>
              <w:t>Раздел 6.</w:t>
            </w:r>
            <w:r w:rsidRPr="00613FD4">
              <w:rPr>
                <w:rFonts w:ascii="Times New Roman" w:hAnsi="Times New Roman"/>
                <w:color w:val="000000"/>
                <w:sz w:val="24"/>
                <w:lang w:val="ru-RU"/>
              </w:rPr>
              <w:t xml:space="preserve"> </w:t>
            </w:r>
            <w:r w:rsidRPr="00613FD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613FD4">
              <w:rPr>
                <w:rFonts w:ascii="Times New Roman" w:hAnsi="Times New Roman"/>
                <w:b/>
                <w:color w:val="000000"/>
                <w:sz w:val="24"/>
                <w:lang w:val="ru-RU"/>
              </w:rPr>
              <w:t xml:space="preserve"> века—начала </w:t>
            </w:r>
            <w:r>
              <w:rPr>
                <w:rFonts w:ascii="Times New Roman" w:hAnsi="Times New Roman"/>
                <w:b/>
                <w:color w:val="000000"/>
                <w:sz w:val="24"/>
              </w:rPr>
              <w:t>XXI</w:t>
            </w:r>
            <w:r w:rsidRPr="00613FD4">
              <w:rPr>
                <w:rFonts w:ascii="Times New Roman" w:hAnsi="Times New Roman"/>
                <w:b/>
                <w:color w:val="000000"/>
                <w:sz w:val="24"/>
                <w:lang w:val="ru-RU"/>
              </w:rPr>
              <w:t xml:space="preserve"> веков</w:t>
            </w:r>
          </w:p>
        </w:tc>
      </w:tr>
      <w:tr w:rsidR="007A4DBD" w:rsidRPr="00613FD4">
        <w:trPr>
          <w:trHeight w:val="144"/>
          <w:tblCellSpacing w:w="0" w:type="dxa"/>
        </w:trPr>
        <w:tc>
          <w:tcPr>
            <w:tcW w:w="510" w:type="dxa"/>
            <w:tcMar>
              <w:top w:w="50" w:type="dxa"/>
              <w:left w:w="100" w:type="dxa"/>
            </w:tcMar>
            <w:vAlign w:val="center"/>
          </w:tcPr>
          <w:p w:rsidR="007A4DBD" w:rsidRDefault="00613FD4">
            <w:pPr>
              <w:spacing w:after="0"/>
            </w:pPr>
            <w:r>
              <w:rPr>
                <w:rFonts w:ascii="Times New Roman" w:hAnsi="Times New Roman"/>
                <w:color w:val="000000"/>
                <w:sz w:val="24"/>
              </w:rPr>
              <w:t>6.1</w:t>
            </w:r>
          </w:p>
        </w:tc>
        <w:tc>
          <w:tcPr>
            <w:tcW w:w="281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В.М. Шукшин. Рассказы (один по выбору). Например, «Чудик», «Стенька Разин», «Критики» и др.</w:t>
            </w:r>
          </w:p>
        </w:tc>
        <w:tc>
          <w:tcPr>
            <w:tcW w:w="994"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A4DBD" w:rsidRDefault="007A4DBD">
            <w:pPr>
              <w:spacing w:after="0"/>
              <w:ind w:left="135"/>
              <w:jc w:val="center"/>
            </w:pPr>
          </w:p>
        </w:tc>
        <w:tc>
          <w:tcPr>
            <w:tcW w:w="1805" w:type="dxa"/>
            <w:tcMar>
              <w:top w:w="50" w:type="dxa"/>
              <w:left w:w="100" w:type="dxa"/>
            </w:tcMar>
            <w:vAlign w:val="center"/>
          </w:tcPr>
          <w:p w:rsidR="007A4DBD" w:rsidRDefault="007A4DBD">
            <w:pPr>
              <w:spacing w:after="0"/>
              <w:ind w:left="135"/>
              <w:jc w:val="center"/>
            </w:pPr>
          </w:p>
        </w:tc>
        <w:tc>
          <w:tcPr>
            <w:tcW w:w="2694"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41727</w:t>
              </w:r>
              <w:r>
                <w:rPr>
                  <w:rFonts w:ascii="Times New Roman" w:hAnsi="Times New Roman"/>
                  <w:color w:val="0000FF"/>
                  <w:u w:val="single"/>
                </w:rPr>
                <w:t>e</w:t>
              </w:r>
            </w:hyperlink>
          </w:p>
        </w:tc>
      </w:tr>
      <w:tr w:rsidR="007A4DBD" w:rsidRPr="00613FD4">
        <w:trPr>
          <w:trHeight w:val="144"/>
          <w:tblCellSpacing w:w="0" w:type="dxa"/>
        </w:trPr>
        <w:tc>
          <w:tcPr>
            <w:tcW w:w="510" w:type="dxa"/>
            <w:tcMar>
              <w:top w:w="50" w:type="dxa"/>
              <w:left w:w="100" w:type="dxa"/>
            </w:tcMar>
            <w:vAlign w:val="center"/>
          </w:tcPr>
          <w:p w:rsidR="007A4DBD" w:rsidRDefault="00613FD4">
            <w:pPr>
              <w:spacing w:after="0"/>
            </w:pPr>
            <w:r>
              <w:rPr>
                <w:rFonts w:ascii="Times New Roman" w:hAnsi="Times New Roman"/>
                <w:color w:val="000000"/>
                <w:sz w:val="24"/>
              </w:rPr>
              <w:t>6.2</w:t>
            </w:r>
          </w:p>
        </w:tc>
        <w:tc>
          <w:tcPr>
            <w:tcW w:w="281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13FD4">
              <w:rPr>
                <w:rFonts w:ascii="Times New Roman" w:hAnsi="Times New Roman"/>
                <w:color w:val="000000"/>
                <w:sz w:val="24"/>
                <w:lang w:val="ru-RU"/>
              </w:rPr>
              <w:t>—</w:t>
            </w:r>
            <w:r>
              <w:rPr>
                <w:rFonts w:ascii="Times New Roman" w:hAnsi="Times New Roman"/>
                <w:color w:val="000000"/>
                <w:sz w:val="24"/>
              </w:rPr>
              <w:t>XXI</w:t>
            </w:r>
            <w:r w:rsidRPr="00613FD4">
              <w:rPr>
                <w:rFonts w:ascii="Times New Roman" w:hAnsi="Times New Roman"/>
                <w:color w:val="000000"/>
                <w:sz w:val="24"/>
                <w:lang w:val="ru-RU"/>
              </w:rPr>
              <w:t xml:space="preserve"> веков</w:t>
            </w:r>
            <w:proofErr w:type="gramStart"/>
            <w:r w:rsidRPr="00613FD4">
              <w:rPr>
                <w:rFonts w:ascii="Times New Roman" w:hAnsi="Times New Roman"/>
                <w:color w:val="000000"/>
                <w:sz w:val="24"/>
                <w:lang w:val="ru-RU"/>
              </w:rPr>
              <w:t>.</w:t>
            </w:r>
            <w:proofErr w:type="gramEnd"/>
            <w:r w:rsidRPr="00613FD4">
              <w:rPr>
                <w:rFonts w:ascii="Times New Roman" w:hAnsi="Times New Roman"/>
                <w:color w:val="000000"/>
                <w:sz w:val="24"/>
                <w:lang w:val="ru-RU"/>
              </w:rPr>
              <w:t xml:space="preserve"> (</w:t>
            </w:r>
            <w:proofErr w:type="gramStart"/>
            <w:r w:rsidRPr="00613FD4">
              <w:rPr>
                <w:rFonts w:ascii="Times New Roman" w:hAnsi="Times New Roman"/>
                <w:color w:val="000000"/>
                <w:sz w:val="24"/>
                <w:lang w:val="ru-RU"/>
              </w:rPr>
              <w:t>н</w:t>
            </w:r>
            <w:proofErr w:type="gramEnd"/>
            <w:r w:rsidRPr="00613FD4">
              <w:rPr>
                <w:rFonts w:ascii="Times New Roman" w:hAnsi="Times New Roman"/>
                <w:color w:val="000000"/>
                <w:sz w:val="24"/>
                <w:lang w:val="ru-RU"/>
              </w:rPr>
              <w:t>е менее четырёх стихотворений двух поэтов): например, стихотворения М.И. Цветаевой, Е.А. Евтушенко, Б.А. Ахмадулиной, Б.Ш. Окуджавы, Ю.Д. Левитанского и др.</w:t>
            </w:r>
          </w:p>
        </w:tc>
        <w:tc>
          <w:tcPr>
            <w:tcW w:w="994"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A4DBD" w:rsidRDefault="007A4DBD">
            <w:pPr>
              <w:spacing w:after="0"/>
              <w:ind w:left="135"/>
              <w:jc w:val="center"/>
            </w:pPr>
          </w:p>
        </w:tc>
        <w:tc>
          <w:tcPr>
            <w:tcW w:w="1805" w:type="dxa"/>
            <w:tcMar>
              <w:top w:w="50" w:type="dxa"/>
              <w:left w:w="100" w:type="dxa"/>
            </w:tcMar>
            <w:vAlign w:val="center"/>
          </w:tcPr>
          <w:p w:rsidR="007A4DBD" w:rsidRDefault="007A4DBD">
            <w:pPr>
              <w:spacing w:after="0"/>
              <w:ind w:left="135"/>
              <w:jc w:val="center"/>
            </w:pPr>
          </w:p>
        </w:tc>
        <w:tc>
          <w:tcPr>
            <w:tcW w:w="2694"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41727</w:t>
              </w:r>
              <w:r>
                <w:rPr>
                  <w:rFonts w:ascii="Times New Roman" w:hAnsi="Times New Roman"/>
                  <w:color w:val="0000FF"/>
                  <w:u w:val="single"/>
                </w:rPr>
                <w:t>e</w:t>
              </w:r>
            </w:hyperlink>
          </w:p>
        </w:tc>
      </w:tr>
      <w:tr w:rsidR="007A4DBD" w:rsidRPr="00613FD4">
        <w:trPr>
          <w:trHeight w:val="144"/>
          <w:tblCellSpacing w:w="0" w:type="dxa"/>
        </w:trPr>
        <w:tc>
          <w:tcPr>
            <w:tcW w:w="510" w:type="dxa"/>
            <w:tcMar>
              <w:top w:w="50" w:type="dxa"/>
              <w:left w:w="100" w:type="dxa"/>
            </w:tcMar>
            <w:vAlign w:val="center"/>
          </w:tcPr>
          <w:p w:rsidR="007A4DBD" w:rsidRDefault="00613FD4">
            <w:pPr>
              <w:spacing w:after="0"/>
            </w:pPr>
            <w:r>
              <w:rPr>
                <w:rFonts w:ascii="Times New Roman" w:hAnsi="Times New Roman"/>
                <w:color w:val="000000"/>
                <w:sz w:val="24"/>
              </w:rPr>
              <w:t>6.3</w:t>
            </w:r>
          </w:p>
        </w:tc>
        <w:tc>
          <w:tcPr>
            <w:tcW w:w="281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13FD4">
              <w:rPr>
                <w:rFonts w:ascii="Times New Roman" w:hAnsi="Times New Roman"/>
                <w:color w:val="000000"/>
                <w:sz w:val="24"/>
                <w:lang w:val="ru-RU"/>
              </w:rPr>
              <w:t xml:space="preserve"> — начала </w:t>
            </w:r>
            <w:r>
              <w:rPr>
                <w:rFonts w:ascii="Times New Roman" w:hAnsi="Times New Roman"/>
                <w:color w:val="000000"/>
                <w:sz w:val="24"/>
              </w:rPr>
              <w:t>XXI</w:t>
            </w:r>
            <w:r w:rsidRPr="00613FD4">
              <w:rPr>
                <w:rFonts w:ascii="Times New Roman" w:hAnsi="Times New Roman"/>
                <w:color w:val="000000"/>
                <w:sz w:val="24"/>
                <w:lang w:val="ru-RU"/>
              </w:rPr>
              <w:t xml:space="preserve"> века. (не менее двух)</w:t>
            </w:r>
            <w:proofErr w:type="gramStart"/>
            <w:r w:rsidRPr="00613FD4">
              <w:rPr>
                <w:rFonts w:ascii="Times New Roman" w:hAnsi="Times New Roman"/>
                <w:color w:val="000000"/>
                <w:sz w:val="24"/>
                <w:lang w:val="ru-RU"/>
              </w:rPr>
              <w:t>.Н</w:t>
            </w:r>
            <w:proofErr w:type="gramEnd"/>
            <w:r w:rsidRPr="00613FD4">
              <w:rPr>
                <w:rFonts w:ascii="Times New Roman" w:hAnsi="Times New Roman"/>
                <w:color w:val="000000"/>
                <w:sz w:val="24"/>
                <w:lang w:val="ru-RU"/>
              </w:rPr>
              <w:t>апример, произведения Ф.А. Абрамова, В.П. Астафьева, В.И. Белова, Ф.А. Искандера и др.</w:t>
            </w:r>
          </w:p>
        </w:tc>
        <w:tc>
          <w:tcPr>
            <w:tcW w:w="994"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7A4DBD" w:rsidRDefault="007A4DBD">
            <w:pPr>
              <w:spacing w:after="0"/>
              <w:ind w:left="135"/>
              <w:jc w:val="center"/>
            </w:pPr>
          </w:p>
        </w:tc>
        <w:tc>
          <w:tcPr>
            <w:tcW w:w="1805" w:type="dxa"/>
            <w:tcMar>
              <w:top w:w="50" w:type="dxa"/>
              <w:left w:w="100" w:type="dxa"/>
            </w:tcMar>
            <w:vAlign w:val="center"/>
          </w:tcPr>
          <w:p w:rsidR="007A4DBD" w:rsidRDefault="007A4DBD">
            <w:pPr>
              <w:spacing w:after="0"/>
              <w:ind w:left="135"/>
              <w:jc w:val="center"/>
            </w:pPr>
          </w:p>
        </w:tc>
        <w:tc>
          <w:tcPr>
            <w:tcW w:w="2694"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41727</w:t>
              </w:r>
              <w:r>
                <w:rPr>
                  <w:rFonts w:ascii="Times New Roman" w:hAnsi="Times New Roman"/>
                  <w:color w:val="0000FF"/>
                  <w:u w:val="single"/>
                </w:rPr>
                <w:t>e</w:t>
              </w:r>
            </w:hyperlink>
          </w:p>
        </w:tc>
      </w:tr>
      <w:tr w:rsidR="007A4DBD">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A4DBD" w:rsidRDefault="007A4DBD"/>
        </w:tc>
      </w:tr>
      <w:tr w:rsidR="007A4DBD">
        <w:trPr>
          <w:trHeight w:val="144"/>
          <w:tblCellSpacing w:w="0" w:type="dxa"/>
        </w:trPr>
        <w:tc>
          <w:tcPr>
            <w:tcW w:w="0" w:type="auto"/>
            <w:gridSpan w:val="6"/>
            <w:tcMar>
              <w:top w:w="50" w:type="dxa"/>
              <w:left w:w="100" w:type="dxa"/>
            </w:tcMar>
            <w:vAlign w:val="center"/>
          </w:tcPr>
          <w:p w:rsidR="007A4DBD" w:rsidRDefault="00613FD4">
            <w:pPr>
              <w:spacing w:after="0"/>
              <w:ind w:left="135"/>
            </w:pPr>
            <w:r>
              <w:rPr>
                <w:rFonts w:ascii="Times New Roman" w:hAnsi="Times New Roman"/>
                <w:b/>
                <w:color w:val="000000"/>
                <w:sz w:val="24"/>
              </w:rPr>
              <w:lastRenderedPageBreak/>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7A4DBD" w:rsidRPr="00613FD4">
        <w:trPr>
          <w:trHeight w:val="144"/>
          <w:tblCellSpacing w:w="0" w:type="dxa"/>
        </w:trPr>
        <w:tc>
          <w:tcPr>
            <w:tcW w:w="510" w:type="dxa"/>
            <w:tcMar>
              <w:top w:w="50" w:type="dxa"/>
              <w:left w:w="100" w:type="dxa"/>
            </w:tcMar>
            <w:vAlign w:val="center"/>
          </w:tcPr>
          <w:p w:rsidR="007A4DBD" w:rsidRDefault="00613FD4">
            <w:pPr>
              <w:spacing w:after="0"/>
            </w:pPr>
            <w:r>
              <w:rPr>
                <w:rFonts w:ascii="Times New Roman" w:hAnsi="Times New Roman"/>
                <w:color w:val="000000"/>
                <w:sz w:val="24"/>
              </w:rPr>
              <w:t>7.1</w:t>
            </w:r>
          </w:p>
        </w:tc>
        <w:tc>
          <w:tcPr>
            <w:tcW w:w="281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A4DBD" w:rsidRDefault="007A4DBD">
            <w:pPr>
              <w:spacing w:after="0"/>
              <w:ind w:left="135"/>
              <w:jc w:val="center"/>
            </w:pPr>
          </w:p>
        </w:tc>
        <w:tc>
          <w:tcPr>
            <w:tcW w:w="1805" w:type="dxa"/>
            <w:tcMar>
              <w:top w:w="50" w:type="dxa"/>
              <w:left w:w="100" w:type="dxa"/>
            </w:tcMar>
            <w:vAlign w:val="center"/>
          </w:tcPr>
          <w:p w:rsidR="007A4DBD" w:rsidRDefault="007A4DBD">
            <w:pPr>
              <w:spacing w:after="0"/>
              <w:ind w:left="135"/>
              <w:jc w:val="center"/>
            </w:pPr>
          </w:p>
        </w:tc>
        <w:tc>
          <w:tcPr>
            <w:tcW w:w="2694"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41727</w:t>
              </w:r>
              <w:r>
                <w:rPr>
                  <w:rFonts w:ascii="Times New Roman" w:hAnsi="Times New Roman"/>
                  <w:color w:val="0000FF"/>
                  <w:u w:val="single"/>
                </w:rPr>
                <w:t>e</w:t>
              </w:r>
            </w:hyperlink>
          </w:p>
        </w:tc>
      </w:tr>
      <w:tr w:rsidR="007A4DBD" w:rsidRPr="00613FD4">
        <w:trPr>
          <w:trHeight w:val="144"/>
          <w:tblCellSpacing w:w="0" w:type="dxa"/>
        </w:trPr>
        <w:tc>
          <w:tcPr>
            <w:tcW w:w="510" w:type="dxa"/>
            <w:tcMar>
              <w:top w:w="50" w:type="dxa"/>
              <w:left w:w="100" w:type="dxa"/>
            </w:tcMar>
            <w:vAlign w:val="center"/>
          </w:tcPr>
          <w:p w:rsidR="007A4DBD" w:rsidRDefault="00613FD4">
            <w:pPr>
              <w:spacing w:after="0"/>
            </w:pPr>
            <w:r>
              <w:rPr>
                <w:rFonts w:ascii="Times New Roman" w:hAnsi="Times New Roman"/>
                <w:color w:val="000000"/>
                <w:sz w:val="24"/>
              </w:rPr>
              <w:t>7.2</w:t>
            </w:r>
          </w:p>
        </w:tc>
        <w:tc>
          <w:tcPr>
            <w:tcW w:w="2816" w:type="dxa"/>
            <w:tcMar>
              <w:top w:w="50" w:type="dxa"/>
              <w:left w:w="100" w:type="dxa"/>
            </w:tcMar>
            <w:vAlign w:val="center"/>
          </w:tcPr>
          <w:p w:rsidR="007A4DBD" w:rsidRDefault="00613FD4">
            <w:pPr>
              <w:spacing w:after="0"/>
              <w:ind w:left="135"/>
            </w:pPr>
            <w:proofErr w:type="gramStart"/>
            <w:r w:rsidRPr="00613FD4">
              <w:rPr>
                <w:rFonts w:ascii="Times New Roman" w:hAnsi="Times New Roman"/>
                <w:color w:val="000000"/>
                <w:sz w:val="24"/>
                <w:lang w:val="ru-RU"/>
              </w:rPr>
              <w:t>Зарубежная</w:t>
            </w:r>
            <w:proofErr w:type="gramEnd"/>
            <w:r w:rsidRPr="00613FD4">
              <w:rPr>
                <w:rFonts w:ascii="Times New Roman" w:hAnsi="Times New Roman"/>
                <w:color w:val="000000"/>
                <w:sz w:val="24"/>
                <w:lang w:val="ru-RU"/>
              </w:rPr>
              <w:t xml:space="preserve"> новеллистика. (одно-два произведения по выбору). Например, П. Мериме</w:t>
            </w:r>
            <w:proofErr w:type="gramStart"/>
            <w:r w:rsidRPr="00613FD4">
              <w:rPr>
                <w:rFonts w:ascii="Times New Roman" w:hAnsi="Times New Roman"/>
                <w:color w:val="000000"/>
                <w:sz w:val="24"/>
                <w:lang w:val="ru-RU"/>
              </w:rPr>
              <w:t>.«</w:t>
            </w:r>
            <w:proofErr w:type="gramEnd"/>
            <w:r w:rsidRPr="00613FD4">
              <w:rPr>
                <w:rFonts w:ascii="Times New Roman" w:hAnsi="Times New Roman"/>
                <w:color w:val="000000"/>
                <w:sz w:val="24"/>
                <w:lang w:val="ru-RU"/>
              </w:rPr>
              <w:t xml:space="preserve">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A4DBD" w:rsidRDefault="007A4DBD">
            <w:pPr>
              <w:spacing w:after="0"/>
              <w:ind w:left="135"/>
              <w:jc w:val="center"/>
            </w:pPr>
          </w:p>
        </w:tc>
        <w:tc>
          <w:tcPr>
            <w:tcW w:w="1805" w:type="dxa"/>
            <w:tcMar>
              <w:top w:w="50" w:type="dxa"/>
              <w:left w:w="100" w:type="dxa"/>
            </w:tcMar>
            <w:vAlign w:val="center"/>
          </w:tcPr>
          <w:p w:rsidR="007A4DBD" w:rsidRDefault="007A4DBD">
            <w:pPr>
              <w:spacing w:after="0"/>
              <w:ind w:left="135"/>
              <w:jc w:val="center"/>
            </w:pPr>
          </w:p>
        </w:tc>
        <w:tc>
          <w:tcPr>
            <w:tcW w:w="2694"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41727</w:t>
              </w:r>
              <w:r>
                <w:rPr>
                  <w:rFonts w:ascii="Times New Roman" w:hAnsi="Times New Roman"/>
                  <w:color w:val="0000FF"/>
                  <w:u w:val="single"/>
                </w:rPr>
                <w:t>e</w:t>
              </w:r>
            </w:hyperlink>
          </w:p>
        </w:tc>
      </w:tr>
      <w:tr w:rsidR="007A4DBD" w:rsidRPr="00613FD4">
        <w:trPr>
          <w:trHeight w:val="144"/>
          <w:tblCellSpacing w:w="0" w:type="dxa"/>
        </w:trPr>
        <w:tc>
          <w:tcPr>
            <w:tcW w:w="510" w:type="dxa"/>
            <w:tcMar>
              <w:top w:w="50" w:type="dxa"/>
              <w:left w:w="100" w:type="dxa"/>
            </w:tcMar>
            <w:vAlign w:val="center"/>
          </w:tcPr>
          <w:p w:rsidR="007A4DBD" w:rsidRDefault="00613FD4">
            <w:pPr>
              <w:spacing w:after="0"/>
            </w:pPr>
            <w:r>
              <w:rPr>
                <w:rFonts w:ascii="Times New Roman" w:hAnsi="Times New Roman"/>
                <w:color w:val="000000"/>
                <w:sz w:val="24"/>
              </w:rPr>
              <w:t>7.3</w:t>
            </w:r>
          </w:p>
        </w:tc>
        <w:tc>
          <w:tcPr>
            <w:tcW w:w="281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А. де </w:t>
            </w:r>
            <w:proofErr w:type="gramStart"/>
            <w:r w:rsidRPr="00613FD4">
              <w:rPr>
                <w:rFonts w:ascii="Times New Roman" w:hAnsi="Times New Roman"/>
                <w:color w:val="000000"/>
                <w:sz w:val="24"/>
                <w:lang w:val="ru-RU"/>
              </w:rPr>
              <w:t>Сент</w:t>
            </w:r>
            <w:proofErr w:type="gramEnd"/>
            <w:r w:rsidRPr="00613FD4">
              <w:rPr>
                <w:rFonts w:ascii="Times New Roman" w:hAnsi="Times New Roman"/>
                <w:color w:val="000000"/>
                <w:sz w:val="24"/>
                <w:lang w:val="ru-RU"/>
              </w:rPr>
              <w:t xml:space="preserve"> Экзюпери. Повесть-сказка «Маленький принц»</w:t>
            </w:r>
          </w:p>
        </w:tc>
        <w:tc>
          <w:tcPr>
            <w:tcW w:w="994"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7A4DBD" w:rsidRDefault="007A4DBD">
            <w:pPr>
              <w:spacing w:after="0"/>
              <w:ind w:left="135"/>
              <w:jc w:val="center"/>
            </w:pPr>
          </w:p>
        </w:tc>
        <w:tc>
          <w:tcPr>
            <w:tcW w:w="1805" w:type="dxa"/>
            <w:tcMar>
              <w:top w:w="50" w:type="dxa"/>
              <w:left w:w="100" w:type="dxa"/>
            </w:tcMar>
            <w:vAlign w:val="center"/>
          </w:tcPr>
          <w:p w:rsidR="007A4DBD" w:rsidRDefault="007A4DBD">
            <w:pPr>
              <w:spacing w:after="0"/>
              <w:ind w:left="135"/>
              <w:jc w:val="center"/>
            </w:pPr>
          </w:p>
        </w:tc>
        <w:tc>
          <w:tcPr>
            <w:tcW w:w="2694"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41727</w:t>
              </w:r>
              <w:r>
                <w:rPr>
                  <w:rFonts w:ascii="Times New Roman" w:hAnsi="Times New Roman"/>
                  <w:color w:val="0000FF"/>
                  <w:u w:val="single"/>
                </w:rPr>
                <w:t>e</w:t>
              </w:r>
            </w:hyperlink>
          </w:p>
        </w:tc>
      </w:tr>
      <w:tr w:rsidR="007A4DBD">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A4DBD" w:rsidRDefault="007A4DBD"/>
        </w:tc>
      </w:tr>
      <w:tr w:rsidR="007A4DBD" w:rsidRPr="00613FD4">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7A4DBD" w:rsidRDefault="007A4DBD">
            <w:pPr>
              <w:spacing w:after="0"/>
              <w:ind w:left="135"/>
              <w:jc w:val="center"/>
            </w:pPr>
          </w:p>
        </w:tc>
        <w:tc>
          <w:tcPr>
            <w:tcW w:w="1805" w:type="dxa"/>
            <w:tcMar>
              <w:top w:w="50" w:type="dxa"/>
              <w:left w:w="100" w:type="dxa"/>
            </w:tcMar>
            <w:vAlign w:val="center"/>
          </w:tcPr>
          <w:p w:rsidR="007A4DBD" w:rsidRDefault="007A4DBD">
            <w:pPr>
              <w:spacing w:after="0"/>
              <w:ind w:left="135"/>
              <w:jc w:val="center"/>
            </w:pPr>
          </w:p>
        </w:tc>
        <w:tc>
          <w:tcPr>
            <w:tcW w:w="2694"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41727</w:t>
              </w:r>
              <w:r>
                <w:rPr>
                  <w:rFonts w:ascii="Times New Roman" w:hAnsi="Times New Roman"/>
                  <w:color w:val="0000FF"/>
                  <w:u w:val="single"/>
                </w:rPr>
                <w:t>e</w:t>
              </w:r>
            </w:hyperlink>
          </w:p>
        </w:tc>
      </w:tr>
      <w:tr w:rsidR="007A4DBD" w:rsidRPr="00613FD4">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A4DBD" w:rsidRDefault="007A4DBD">
            <w:pPr>
              <w:spacing w:after="0"/>
              <w:ind w:left="135"/>
              <w:jc w:val="center"/>
            </w:pPr>
          </w:p>
        </w:tc>
        <w:tc>
          <w:tcPr>
            <w:tcW w:w="1805" w:type="dxa"/>
            <w:tcMar>
              <w:top w:w="50" w:type="dxa"/>
              <w:left w:w="100" w:type="dxa"/>
            </w:tcMar>
            <w:vAlign w:val="center"/>
          </w:tcPr>
          <w:p w:rsidR="007A4DBD" w:rsidRDefault="007A4DBD">
            <w:pPr>
              <w:spacing w:after="0"/>
              <w:ind w:left="135"/>
              <w:jc w:val="center"/>
            </w:pPr>
          </w:p>
        </w:tc>
        <w:tc>
          <w:tcPr>
            <w:tcW w:w="2694"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41727</w:t>
              </w:r>
              <w:r>
                <w:rPr>
                  <w:rFonts w:ascii="Times New Roman" w:hAnsi="Times New Roman"/>
                  <w:color w:val="0000FF"/>
                  <w:u w:val="single"/>
                </w:rPr>
                <w:t>e</w:t>
              </w:r>
            </w:hyperlink>
          </w:p>
        </w:tc>
      </w:tr>
      <w:tr w:rsidR="007A4DBD" w:rsidRPr="00613FD4">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7A4DBD" w:rsidRDefault="007A4DBD">
            <w:pPr>
              <w:spacing w:after="0"/>
              <w:ind w:left="135"/>
              <w:jc w:val="center"/>
            </w:pPr>
          </w:p>
        </w:tc>
        <w:tc>
          <w:tcPr>
            <w:tcW w:w="2694"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41727</w:t>
              </w:r>
              <w:r>
                <w:rPr>
                  <w:rFonts w:ascii="Times New Roman" w:hAnsi="Times New Roman"/>
                  <w:color w:val="0000FF"/>
                  <w:u w:val="single"/>
                </w:rPr>
                <w:t>e</w:t>
              </w:r>
            </w:hyperlink>
          </w:p>
        </w:tc>
      </w:tr>
      <w:tr w:rsidR="007A4DBD" w:rsidRPr="00613FD4">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7A4DBD" w:rsidRDefault="007A4DBD">
            <w:pPr>
              <w:spacing w:after="0"/>
              <w:ind w:left="135"/>
              <w:jc w:val="center"/>
            </w:pPr>
          </w:p>
        </w:tc>
        <w:tc>
          <w:tcPr>
            <w:tcW w:w="1805" w:type="dxa"/>
            <w:tcMar>
              <w:top w:w="50" w:type="dxa"/>
              <w:left w:w="100" w:type="dxa"/>
            </w:tcMar>
            <w:vAlign w:val="center"/>
          </w:tcPr>
          <w:p w:rsidR="007A4DBD" w:rsidRDefault="007A4DBD">
            <w:pPr>
              <w:spacing w:after="0"/>
              <w:ind w:left="135"/>
              <w:jc w:val="center"/>
            </w:pPr>
          </w:p>
        </w:tc>
        <w:tc>
          <w:tcPr>
            <w:tcW w:w="2694"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41727</w:t>
              </w:r>
              <w:r>
                <w:rPr>
                  <w:rFonts w:ascii="Times New Roman" w:hAnsi="Times New Roman"/>
                  <w:color w:val="0000FF"/>
                  <w:u w:val="single"/>
                </w:rPr>
                <w:t>e</w:t>
              </w:r>
            </w:hyperlink>
          </w:p>
        </w:tc>
      </w:tr>
      <w:tr w:rsidR="007A4DBD">
        <w:trPr>
          <w:trHeight w:val="144"/>
          <w:tblCellSpacing w:w="0" w:type="dxa"/>
        </w:trPr>
        <w:tc>
          <w:tcPr>
            <w:tcW w:w="0" w:type="auto"/>
            <w:gridSpan w:val="2"/>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7A4DBD" w:rsidRDefault="007A4DBD"/>
        </w:tc>
      </w:tr>
    </w:tbl>
    <w:p w:rsidR="007A4DBD" w:rsidRDefault="007A4DBD">
      <w:pPr>
        <w:sectPr w:rsidR="007A4DBD">
          <w:pgSz w:w="16383" w:h="11906" w:orient="landscape"/>
          <w:pgMar w:top="1134" w:right="850" w:bottom="1134" w:left="1701" w:header="720" w:footer="720" w:gutter="0"/>
          <w:cols w:space="720"/>
        </w:sectPr>
      </w:pPr>
    </w:p>
    <w:p w:rsidR="007A4DBD" w:rsidRDefault="00613FD4">
      <w:pPr>
        <w:spacing w:after="0"/>
        <w:ind w:left="120"/>
      </w:pPr>
      <w:r>
        <w:rPr>
          <w:rFonts w:ascii="Times New Roman" w:hAnsi="Times New Roman"/>
          <w:b/>
          <w:color w:val="000000"/>
          <w:sz w:val="28"/>
        </w:rPr>
        <w:lastRenderedPageBreak/>
        <w:t xml:space="preserve"> 8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6"/>
        <w:gridCol w:w="4617"/>
        <w:gridCol w:w="1548"/>
        <w:gridCol w:w="1843"/>
        <w:gridCol w:w="1912"/>
        <w:gridCol w:w="2826"/>
      </w:tblGrid>
      <w:tr w:rsidR="007A4DBD">
        <w:trPr>
          <w:trHeight w:val="144"/>
          <w:tblCellSpacing w:w="0" w:type="dxa"/>
        </w:trPr>
        <w:tc>
          <w:tcPr>
            <w:tcW w:w="506" w:type="dxa"/>
            <w:vMerge w:val="restart"/>
            <w:tcMar>
              <w:top w:w="50" w:type="dxa"/>
              <w:left w:w="100" w:type="dxa"/>
            </w:tcMar>
            <w:vAlign w:val="center"/>
          </w:tcPr>
          <w:p w:rsidR="007A4DBD" w:rsidRDefault="00613FD4">
            <w:pPr>
              <w:spacing w:after="0"/>
              <w:ind w:left="135"/>
            </w:pPr>
            <w:r>
              <w:rPr>
                <w:rFonts w:ascii="Times New Roman" w:hAnsi="Times New Roman"/>
                <w:b/>
                <w:color w:val="000000"/>
                <w:sz w:val="24"/>
              </w:rPr>
              <w:t xml:space="preserve">№ п/п </w:t>
            </w:r>
          </w:p>
          <w:p w:rsidR="007A4DBD" w:rsidRDefault="007A4DBD">
            <w:pPr>
              <w:spacing w:after="0"/>
              <w:ind w:left="135"/>
            </w:pPr>
          </w:p>
        </w:tc>
        <w:tc>
          <w:tcPr>
            <w:tcW w:w="2904" w:type="dxa"/>
            <w:vMerge w:val="restart"/>
            <w:tcMar>
              <w:top w:w="50" w:type="dxa"/>
              <w:left w:w="100" w:type="dxa"/>
            </w:tcMar>
            <w:vAlign w:val="center"/>
          </w:tcPr>
          <w:p w:rsidR="007A4DBD" w:rsidRDefault="00613FD4">
            <w:pPr>
              <w:spacing w:after="0"/>
              <w:ind w:left="135"/>
            </w:pPr>
            <w:r>
              <w:rPr>
                <w:rFonts w:ascii="Times New Roman" w:hAnsi="Times New Roman"/>
                <w:b/>
                <w:color w:val="000000"/>
                <w:sz w:val="24"/>
              </w:rPr>
              <w:t xml:space="preserve">Наименование разделов и тем программы </w:t>
            </w:r>
          </w:p>
          <w:p w:rsidR="007A4DBD" w:rsidRDefault="007A4DBD">
            <w:pPr>
              <w:spacing w:after="0"/>
              <w:ind w:left="135"/>
            </w:pPr>
          </w:p>
        </w:tc>
        <w:tc>
          <w:tcPr>
            <w:tcW w:w="0" w:type="auto"/>
            <w:gridSpan w:val="3"/>
            <w:tcMar>
              <w:top w:w="50" w:type="dxa"/>
              <w:left w:w="100" w:type="dxa"/>
            </w:tcMar>
            <w:vAlign w:val="center"/>
          </w:tcPr>
          <w:p w:rsidR="007A4DBD" w:rsidRDefault="00613FD4">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7A4DBD" w:rsidRDefault="00613FD4">
            <w:pPr>
              <w:spacing w:after="0"/>
              <w:ind w:left="135"/>
            </w:pPr>
            <w:r>
              <w:rPr>
                <w:rFonts w:ascii="Times New Roman" w:hAnsi="Times New Roman"/>
                <w:b/>
                <w:color w:val="000000"/>
                <w:sz w:val="24"/>
              </w:rPr>
              <w:t xml:space="preserve">Электронные (цифровые) образовательные ресурсы </w:t>
            </w:r>
          </w:p>
          <w:p w:rsidR="007A4DBD" w:rsidRDefault="007A4DBD">
            <w:pPr>
              <w:spacing w:after="0"/>
              <w:ind w:left="135"/>
            </w:pPr>
          </w:p>
        </w:tc>
      </w:tr>
      <w:tr w:rsidR="007A4DBD">
        <w:trPr>
          <w:trHeight w:val="144"/>
          <w:tblCellSpacing w:w="0" w:type="dxa"/>
        </w:trPr>
        <w:tc>
          <w:tcPr>
            <w:tcW w:w="0" w:type="auto"/>
            <w:vMerge/>
            <w:tcBorders>
              <w:top w:val="nil"/>
            </w:tcBorders>
            <w:tcMar>
              <w:top w:w="50" w:type="dxa"/>
              <w:left w:w="100" w:type="dxa"/>
            </w:tcMar>
          </w:tcPr>
          <w:p w:rsidR="007A4DBD" w:rsidRDefault="007A4DBD"/>
        </w:tc>
        <w:tc>
          <w:tcPr>
            <w:tcW w:w="0" w:type="auto"/>
            <w:vMerge/>
            <w:tcBorders>
              <w:top w:val="nil"/>
            </w:tcBorders>
            <w:tcMar>
              <w:top w:w="50" w:type="dxa"/>
              <w:left w:w="100" w:type="dxa"/>
            </w:tcMar>
          </w:tcPr>
          <w:p w:rsidR="007A4DBD" w:rsidRDefault="007A4DBD"/>
        </w:tc>
        <w:tc>
          <w:tcPr>
            <w:tcW w:w="985" w:type="dxa"/>
            <w:tcMar>
              <w:top w:w="50" w:type="dxa"/>
              <w:left w:w="100" w:type="dxa"/>
            </w:tcMar>
            <w:vAlign w:val="center"/>
          </w:tcPr>
          <w:p w:rsidR="007A4DBD" w:rsidRDefault="00613FD4">
            <w:pPr>
              <w:spacing w:after="0"/>
              <w:ind w:left="135"/>
            </w:pPr>
            <w:r>
              <w:rPr>
                <w:rFonts w:ascii="Times New Roman" w:hAnsi="Times New Roman"/>
                <w:b/>
                <w:color w:val="000000"/>
                <w:sz w:val="24"/>
              </w:rPr>
              <w:t xml:space="preserve">Всего </w:t>
            </w:r>
          </w:p>
          <w:p w:rsidR="007A4DBD" w:rsidRDefault="007A4DBD">
            <w:pPr>
              <w:spacing w:after="0"/>
              <w:ind w:left="135"/>
            </w:pPr>
          </w:p>
        </w:tc>
        <w:tc>
          <w:tcPr>
            <w:tcW w:w="1709" w:type="dxa"/>
            <w:tcMar>
              <w:top w:w="50" w:type="dxa"/>
              <w:left w:w="100" w:type="dxa"/>
            </w:tcMar>
            <w:vAlign w:val="center"/>
          </w:tcPr>
          <w:p w:rsidR="007A4DBD" w:rsidRDefault="00613FD4">
            <w:pPr>
              <w:spacing w:after="0"/>
              <w:ind w:left="135"/>
            </w:pPr>
            <w:r>
              <w:rPr>
                <w:rFonts w:ascii="Times New Roman" w:hAnsi="Times New Roman"/>
                <w:b/>
                <w:color w:val="000000"/>
                <w:sz w:val="24"/>
              </w:rPr>
              <w:t xml:space="preserve">Контрольные работы </w:t>
            </w:r>
          </w:p>
          <w:p w:rsidR="007A4DBD" w:rsidRDefault="007A4DBD">
            <w:pPr>
              <w:spacing w:after="0"/>
              <w:ind w:left="135"/>
            </w:pPr>
          </w:p>
        </w:tc>
        <w:tc>
          <w:tcPr>
            <w:tcW w:w="1796" w:type="dxa"/>
            <w:tcMar>
              <w:top w:w="50" w:type="dxa"/>
              <w:left w:w="100" w:type="dxa"/>
            </w:tcMar>
            <w:vAlign w:val="center"/>
          </w:tcPr>
          <w:p w:rsidR="007A4DBD" w:rsidRDefault="00613FD4">
            <w:pPr>
              <w:spacing w:after="0"/>
              <w:ind w:left="135"/>
            </w:pPr>
            <w:r>
              <w:rPr>
                <w:rFonts w:ascii="Times New Roman" w:hAnsi="Times New Roman"/>
                <w:b/>
                <w:color w:val="000000"/>
                <w:sz w:val="24"/>
              </w:rPr>
              <w:t xml:space="preserve">Практические работы </w:t>
            </w:r>
          </w:p>
          <w:p w:rsidR="007A4DBD" w:rsidRDefault="007A4DBD">
            <w:pPr>
              <w:spacing w:after="0"/>
              <w:ind w:left="135"/>
            </w:pPr>
          </w:p>
        </w:tc>
        <w:tc>
          <w:tcPr>
            <w:tcW w:w="0" w:type="auto"/>
            <w:vMerge/>
            <w:tcBorders>
              <w:top w:val="nil"/>
            </w:tcBorders>
            <w:tcMar>
              <w:top w:w="50" w:type="dxa"/>
              <w:left w:w="100" w:type="dxa"/>
            </w:tcMar>
          </w:tcPr>
          <w:p w:rsidR="007A4DBD" w:rsidRDefault="007A4DBD"/>
        </w:tc>
      </w:tr>
      <w:tr w:rsidR="007A4DBD">
        <w:trPr>
          <w:trHeight w:val="144"/>
          <w:tblCellSpacing w:w="0" w:type="dxa"/>
        </w:trPr>
        <w:tc>
          <w:tcPr>
            <w:tcW w:w="0" w:type="auto"/>
            <w:gridSpan w:val="6"/>
            <w:tcMar>
              <w:top w:w="50" w:type="dxa"/>
              <w:left w:w="100" w:type="dxa"/>
            </w:tcMar>
            <w:vAlign w:val="center"/>
          </w:tcPr>
          <w:p w:rsidR="007A4DBD" w:rsidRDefault="00613FD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7A4DBD" w:rsidRPr="00613FD4">
        <w:trPr>
          <w:trHeight w:val="144"/>
          <w:tblCellSpacing w:w="0" w:type="dxa"/>
        </w:trPr>
        <w:tc>
          <w:tcPr>
            <w:tcW w:w="506" w:type="dxa"/>
            <w:tcMar>
              <w:top w:w="50" w:type="dxa"/>
              <w:left w:w="100" w:type="dxa"/>
            </w:tcMar>
            <w:vAlign w:val="center"/>
          </w:tcPr>
          <w:p w:rsidR="007A4DBD" w:rsidRDefault="00613FD4">
            <w:pPr>
              <w:spacing w:after="0"/>
            </w:pPr>
            <w:r>
              <w:rPr>
                <w:rFonts w:ascii="Times New Roman" w:hAnsi="Times New Roman"/>
                <w:color w:val="000000"/>
                <w:sz w:val="24"/>
              </w:rPr>
              <w:t>1.1</w:t>
            </w:r>
          </w:p>
        </w:tc>
        <w:tc>
          <w:tcPr>
            <w:tcW w:w="2904"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A4DBD" w:rsidRDefault="007A4DBD">
            <w:pPr>
              <w:spacing w:after="0"/>
              <w:ind w:left="135"/>
              <w:jc w:val="center"/>
            </w:pPr>
          </w:p>
        </w:tc>
        <w:tc>
          <w:tcPr>
            <w:tcW w:w="1796" w:type="dxa"/>
            <w:tcMar>
              <w:top w:w="50" w:type="dxa"/>
              <w:left w:w="100" w:type="dxa"/>
            </w:tcMar>
            <w:vAlign w:val="center"/>
          </w:tcPr>
          <w:p w:rsidR="007A4DBD" w:rsidRDefault="007A4DBD">
            <w:pPr>
              <w:spacing w:after="0"/>
              <w:ind w:left="135"/>
              <w:jc w:val="center"/>
            </w:pPr>
          </w:p>
        </w:tc>
        <w:tc>
          <w:tcPr>
            <w:tcW w:w="2670"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4196</w:t>
              </w:r>
              <w:r>
                <w:rPr>
                  <w:rFonts w:ascii="Times New Roman" w:hAnsi="Times New Roman"/>
                  <w:color w:val="0000FF"/>
                  <w:u w:val="single"/>
                </w:rPr>
                <w:t>be</w:t>
              </w:r>
            </w:hyperlink>
          </w:p>
        </w:tc>
      </w:tr>
      <w:tr w:rsidR="007A4DBD">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A4DBD" w:rsidRDefault="007A4DBD"/>
        </w:tc>
      </w:tr>
      <w:tr w:rsidR="007A4DBD">
        <w:trPr>
          <w:trHeight w:val="144"/>
          <w:tblCellSpacing w:w="0" w:type="dxa"/>
        </w:trPr>
        <w:tc>
          <w:tcPr>
            <w:tcW w:w="0" w:type="auto"/>
            <w:gridSpan w:val="6"/>
            <w:tcMar>
              <w:top w:w="50" w:type="dxa"/>
              <w:left w:w="100" w:type="dxa"/>
            </w:tcMar>
            <w:vAlign w:val="center"/>
          </w:tcPr>
          <w:p w:rsidR="007A4DBD" w:rsidRDefault="00613FD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7A4DBD" w:rsidRPr="00613FD4">
        <w:trPr>
          <w:trHeight w:val="144"/>
          <w:tblCellSpacing w:w="0" w:type="dxa"/>
        </w:trPr>
        <w:tc>
          <w:tcPr>
            <w:tcW w:w="506" w:type="dxa"/>
            <w:tcMar>
              <w:top w:w="50" w:type="dxa"/>
              <w:left w:w="100" w:type="dxa"/>
            </w:tcMar>
            <w:vAlign w:val="center"/>
          </w:tcPr>
          <w:p w:rsidR="007A4DBD" w:rsidRDefault="00613FD4">
            <w:pPr>
              <w:spacing w:after="0"/>
            </w:pPr>
            <w:r>
              <w:rPr>
                <w:rFonts w:ascii="Times New Roman" w:hAnsi="Times New Roman"/>
                <w:color w:val="000000"/>
                <w:sz w:val="24"/>
              </w:rPr>
              <w:t>2.1</w:t>
            </w:r>
          </w:p>
        </w:tc>
        <w:tc>
          <w:tcPr>
            <w:tcW w:w="2904"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Д.И. Фонвизин. Комедия «Недоросль»</w:t>
            </w:r>
          </w:p>
        </w:tc>
        <w:tc>
          <w:tcPr>
            <w:tcW w:w="985"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7A4DBD" w:rsidRDefault="007A4DBD">
            <w:pPr>
              <w:spacing w:after="0"/>
              <w:ind w:left="135"/>
              <w:jc w:val="center"/>
            </w:pPr>
          </w:p>
        </w:tc>
        <w:tc>
          <w:tcPr>
            <w:tcW w:w="1796" w:type="dxa"/>
            <w:tcMar>
              <w:top w:w="50" w:type="dxa"/>
              <w:left w:w="100" w:type="dxa"/>
            </w:tcMar>
            <w:vAlign w:val="center"/>
          </w:tcPr>
          <w:p w:rsidR="007A4DBD" w:rsidRDefault="007A4DBD">
            <w:pPr>
              <w:spacing w:after="0"/>
              <w:ind w:left="135"/>
              <w:jc w:val="center"/>
            </w:pPr>
          </w:p>
        </w:tc>
        <w:tc>
          <w:tcPr>
            <w:tcW w:w="2670"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4196</w:t>
              </w:r>
              <w:r>
                <w:rPr>
                  <w:rFonts w:ascii="Times New Roman" w:hAnsi="Times New Roman"/>
                  <w:color w:val="0000FF"/>
                  <w:u w:val="single"/>
                </w:rPr>
                <w:t>be</w:t>
              </w:r>
            </w:hyperlink>
          </w:p>
        </w:tc>
      </w:tr>
      <w:tr w:rsidR="007A4DBD">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A4DBD" w:rsidRDefault="007A4DBD"/>
        </w:tc>
      </w:tr>
      <w:tr w:rsidR="007A4DBD" w:rsidRPr="00613FD4">
        <w:trPr>
          <w:trHeight w:val="144"/>
          <w:tblCellSpacing w:w="0" w:type="dxa"/>
        </w:trPr>
        <w:tc>
          <w:tcPr>
            <w:tcW w:w="0" w:type="auto"/>
            <w:gridSpan w:val="6"/>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b/>
                <w:color w:val="000000"/>
                <w:sz w:val="24"/>
                <w:lang w:val="ru-RU"/>
              </w:rPr>
              <w:t>Раздел 3.</w:t>
            </w:r>
            <w:r w:rsidRPr="00613FD4">
              <w:rPr>
                <w:rFonts w:ascii="Times New Roman" w:hAnsi="Times New Roman"/>
                <w:color w:val="000000"/>
                <w:sz w:val="24"/>
                <w:lang w:val="ru-RU"/>
              </w:rPr>
              <w:t xml:space="preserve"> </w:t>
            </w:r>
            <w:r w:rsidRPr="00613FD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13FD4">
              <w:rPr>
                <w:rFonts w:ascii="Times New Roman" w:hAnsi="Times New Roman"/>
                <w:b/>
                <w:color w:val="000000"/>
                <w:sz w:val="24"/>
                <w:lang w:val="ru-RU"/>
              </w:rPr>
              <w:t xml:space="preserve"> века</w:t>
            </w:r>
          </w:p>
        </w:tc>
      </w:tr>
      <w:tr w:rsidR="007A4DBD" w:rsidRPr="00613FD4">
        <w:trPr>
          <w:trHeight w:val="144"/>
          <w:tblCellSpacing w:w="0" w:type="dxa"/>
        </w:trPr>
        <w:tc>
          <w:tcPr>
            <w:tcW w:w="506" w:type="dxa"/>
            <w:tcMar>
              <w:top w:w="50" w:type="dxa"/>
              <w:left w:w="100" w:type="dxa"/>
            </w:tcMar>
            <w:vAlign w:val="center"/>
          </w:tcPr>
          <w:p w:rsidR="007A4DBD" w:rsidRDefault="00613FD4">
            <w:pPr>
              <w:spacing w:after="0"/>
            </w:pPr>
            <w:r>
              <w:rPr>
                <w:rFonts w:ascii="Times New Roman" w:hAnsi="Times New Roman"/>
                <w:color w:val="000000"/>
                <w:sz w:val="24"/>
              </w:rPr>
              <w:t>3.1</w:t>
            </w:r>
          </w:p>
        </w:tc>
        <w:tc>
          <w:tcPr>
            <w:tcW w:w="2904" w:type="dxa"/>
            <w:tcMar>
              <w:top w:w="50" w:type="dxa"/>
              <w:left w:w="100" w:type="dxa"/>
            </w:tcMar>
            <w:vAlign w:val="center"/>
          </w:tcPr>
          <w:p w:rsidR="007A4DBD" w:rsidRDefault="00613FD4">
            <w:pPr>
              <w:spacing w:after="0"/>
              <w:ind w:left="135"/>
            </w:pPr>
            <w:r w:rsidRPr="00613FD4">
              <w:rPr>
                <w:rFonts w:ascii="Times New Roman" w:hAnsi="Times New Roman"/>
                <w:color w:val="000000"/>
                <w:sz w:val="24"/>
                <w:lang w:val="ru-RU"/>
              </w:rPr>
              <w:t>А. С. Пушкин. Стихотворения (не менее двух). Например, «К Чаадаеву», «Анчар» и др. «Маленькие трагедии» (одна пьеса по выбору). Например</w:t>
            </w:r>
            <w:proofErr w:type="gramStart"/>
            <w:r w:rsidRPr="00613FD4">
              <w:rPr>
                <w:rFonts w:ascii="Times New Roman" w:hAnsi="Times New Roman"/>
                <w:color w:val="000000"/>
                <w:sz w:val="24"/>
                <w:lang w:val="ru-RU"/>
              </w:rPr>
              <w:t>,«</w:t>
            </w:r>
            <w:proofErr w:type="gramEnd"/>
            <w:r w:rsidRPr="00613FD4">
              <w:rPr>
                <w:rFonts w:ascii="Times New Roman" w:hAnsi="Times New Roman"/>
                <w:color w:val="000000"/>
                <w:sz w:val="24"/>
                <w:lang w:val="ru-RU"/>
              </w:rPr>
              <w:t xml:space="preserve">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7A4DBD" w:rsidRDefault="007A4DBD">
            <w:pPr>
              <w:spacing w:after="0"/>
              <w:ind w:left="135"/>
              <w:jc w:val="center"/>
            </w:pPr>
          </w:p>
        </w:tc>
        <w:tc>
          <w:tcPr>
            <w:tcW w:w="1796" w:type="dxa"/>
            <w:tcMar>
              <w:top w:w="50" w:type="dxa"/>
              <w:left w:w="100" w:type="dxa"/>
            </w:tcMar>
            <w:vAlign w:val="center"/>
          </w:tcPr>
          <w:p w:rsidR="007A4DBD" w:rsidRDefault="007A4DBD">
            <w:pPr>
              <w:spacing w:after="0"/>
              <w:ind w:left="135"/>
              <w:jc w:val="center"/>
            </w:pPr>
          </w:p>
        </w:tc>
        <w:tc>
          <w:tcPr>
            <w:tcW w:w="2670"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4196</w:t>
              </w:r>
              <w:r>
                <w:rPr>
                  <w:rFonts w:ascii="Times New Roman" w:hAnsi="Times New Roman"/>
                  <w:color w:val="0000FF"/>
                  <w:u w:val="single"/>
                </w:rPr>
                <w:t>be</w:t>
              </w:r>
            </w:hyperlink>
          </w:p>
        </w:tc>
      </w:tr>
      <w:tr w:rsidR="007A4DBD" w:rsidRPr="00613FD4">
        <w:trPr>
          <w:trHeight w:val="144"/>
          <w:tblCellSpacing w:w="0" w:type="dxa"/>
        </w:trPr>
        <w:tc>
          <w:tcPr>
            <w:tcW w:w="506" w:type="dxa"/>
            <w:tcMar>
              <w:top w:w="50" w:type="dxa"/>
              <w:left w:w="100" w:type="dxa"/>
            </w:tcMar>
            <w:vAlign w:val="center"/>
          </w:tcPr>
          <w:p w:rsidR="007A4DBD" w:rsidRDefault="00613FD4">
            <w:pPr>
              <w:spacing w:after="0"/>
            </w:pPr>
            <w:r>
              <w:rPr>
                <w:rFonts w:ascii="Times New Roman" w:hAnsi="Times New Roman"/>
                <w:color w:val="000000"/>
                <w:sz w:val="24"/>
              </w:rPr>
              <w:t>3.2</w:t>
            </w:r>
          </w:p>
        </w:tc>
        <w:tc>
          <w:tcPr>
            <w:tcW w:w="2904" w:type="dxa"/>
            <w:tcMar>
              <w:top w:w="50" w:type="dxa"/>
              <w:left w:w="100" w:type="dxa"/>
            </w:tcMar>
            <w:vAlign w:val="center"/>
          </w:tcPr>
          <w:p w:rsidR="007A4DBD" w:rsidRDefault="00613FD4">
            <w:pPr>
              <w:spacing w:after="0"/>
              <w:ind w:left="135"/>
            </w:pPr>
            <w:r w:rsidRPr="00613FD4">
              <w:rPr>
                <w:rFonts w:ascii="Times New Roman" w:hAnsi="Times New Roman"/>
                <w:color w:val="000000"/>
                <w:sz w:val="24"/>
                <w:lang w:val="ru-RU"/>
              </w:rPr>
              <w:t>М.Ю. Лермонтов. Стихотворения (не менее двух)</w:t>
            </w:r>
            <w:proofErr w:type="gramStart"/>
            <w:r w:rsidRPr="00613FD4">
              <w:rPr>
                <w:rFonts w:ascii="Times New Roman" w:hAnsi="Times New Roman"/>
                <w:color w:val="000000"/>
                <w:sz w:val="24"/>
                <w:lang w:val="ru-RU"/>
              </w:rPr>
              <w:t>.Н</w:t>
            </w:r>
            <w:proofErr w:type="gramEnd"/>
            <w:r w:rsidRPr="00613FD4">
              <w:rPr>
                <w:rFonts w:ascii="Times New Roman" w:hAnsi="Times New Roman"/>
                <w:color w:val="000000"/>
                <w:sz w:val="24"/>
                <w:lang w:val="ru-RU"/>
              </w:rPr>
              <w:t xml:space="preserve">апример, «Я не хочу, чтоб свет узнал…», «Из-под таинственной, </w:t>
            </w:r>
            <w:r w:rsidRPr="00613FD4">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7A4DBD" w:rsidRDefault="007A4DBD">
            <w:pPr>
              <w:spacing w:after="0"/>
              <w:ind w:left="135"/>
              <w:jc w:val="center"/>
            </w:pPr>
          </w:p>
        </w:tc>
        <w:tc>
          <w:tcPr>
            <w:tcW w:w="1796" w:type="dxa"/>
            <w:tcMar>
              <w:top w:w="50" w:type="dxa"/>
              <w:left w:w="100" w:type="dxa"/>
            </w:tcMar>
            <w:vAlign w:val="center"/>
          </w:tcPr>
          <w:p w:rsidR="007A4DBD" w:rsidRDefault="007A4DBD">
            <w:pPr>
              <w:spacing w:after="0"/>
              <w:ind w:left="135"/>
              <w:jc w:val="center"/>
            </w:pPr>
          </w:p>
        </w:tc>
        <w:tc>
          <w:tcPr>
            <w:tcW w:w="2670"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4196</w:t>
              </w:r>
              <w:r>
                <w:rPr>
                  <w:rFonts w:ascii="Times New Roman" w:hAnsi="Times New Roman"/>
                  <w:color w:val="0000FF"/>
                  <w:u w:val="single"/>
                </w:rPr>
                <w:t>be</w:t>
              </w:r>
            </w:hyperlink>
          </w:p>
        </w:tc>
      </w:tr>
      <w:tr w:rsidR="007A4DBD" w:rsidRPr="00613FD4">
        <w:trPr>
          <w:trHeight w:val="144"/>
          <w:tblCellSpacing w:w="0" w:type="dxa"/>
        </w:trPr>
        <w:tc>
          <w:tcPr>
            <w:tcW w:w="506" w:type="dxa"/>
            <w:tcMar>
              <w:top w:w="50" w:type="dxa"/>
              <w:left w:w="100" w:type="dxa"/>
            </w:tcMar>
            <w:vAlign w:val="center"/>
          </w:tcPr>
          <w:p w:rsidR="007A4DBD" w:rsidRDefault="00613FD4">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Н.В. Гоголь. Повесть «Шинель», Комедия «Ревизор»</w:t>
            </w:r>
          </w:p>
        </w:tc>
        <w:tc>
          <w:tcPr>
            <w:tcW w:w="985"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7A4DBD" w:rsidRDefault="007A4DBD">
            <w:pPr>
              <w:spacing w:after="0"/>
              <w:ind w:left="135"/>
              <w:jc w:val="center"/>
            </w:pPr>
          </w:p>
        </w:tc>
        <w:tc>
          <w:tcPr>
            <w:tcW w:w="1796" w:type="dxa"/>
            <w:tcMar>
              <w:top w:w="50" w:type="dxa"/>
              <w:left w:w="100" w:type="dxa"/>
            </w:tcMar>
            <w:vAlign w:val="center"/>
          </w:tcPr>
          <w:p w:rsidR="007A4DBD" w:rsidRDefault="007A4DBD">
            <w:pPr>
              <w:spacing w:after="0"/>
              <w:ind w:left="135"/>
              <w:jc w:val="center"/>
            </w:pPr>
          </w:p>
        </w:tc>
        <w:tc>
          <w:tcPr>
            <w:tcW w:w="2670"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4196</w:t>
              </w:r>
              <w:r>
                <w:rPr>
                  <w:rFonts w:ascii="Times New Roman" w:hAnsi="Times New Roman"/>
                  <w:color w:val="0000FF"/>
                  <w:u w:val="single"/>
                </w:rPr>
                <w:t>be</w:t>
              </w:r>
            </w:hyperlink>
          </w:p>
        </w:tc>
      </w:tr>
      <w:tr w:rsidR="007A4DBD">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A4DBD" w:rsidRDefault="007A4DBD"/>
        </w:tc>
      </w:tr>
      <w:tr w:rsidR="007A4DBD" w:rsidRPr="00613FD4">
        <w:trPr>
          <w:trHeight w:val="144"/>
          <w:tblCellSpacing w:w="0" w:type="dxa"/>
        </w:trPr>
        <w:tc>
          <w:tcPr>
            <w:tcW w:w="0" w:type="auto"/>
            <w:gridSpan w:val="6"/>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b/>
                <w:color w:val="000000"/>
                <w:sz w:val="24"/>
                <w:lang w:val="ru-RU"/>
              </w:rPr>
              <w:t>Раздел 4.</w:t>
            </w:r>
            <w:r w:rsidRPr="00613FD4">
              <w:rPr>
                <w:rFonts w:ascii="Times New Roman" w:hAnsi="Times New Roman"/>
                <w:color w:val="000000"/>
                <w:sz w:val="24"/>
                <w:lang w:val="ru-RU"/>
              </w:rPr>
              <w:t xml:space="preserve"> </w:t>
            </w:r>
            <w:r w:rsidRPr="00613FD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13FD4">
              <w:rPr>
                <w:rFonts w:ascii="Times New Roman" w:hAnsi="Times New Roman"/>
                <w:b/>
                <w:color w:val="000000"/>
                <w:sz w:val="24"/>
                <w:lang w:val="ru-RU"/>
              </w:rPr>
              <w:t xml:space="preserve"> века</w:t>
            </w:r>
          </w:p>
        </w:tc>
      </w:tr>
      <w:tr w:rsidR="007A4DBD" w:rsidRPr="00613FD4">
        <w:trPr>
          <w:trHeight w:val="144"/>
          <w:tblCellSpacing w:w="0" w:type="dxa"/>
        </w:trPr>
        <w:tc>
          <w:tcPr>
            <w:tcW w:w="506" w:type="dxa"/>
            <w:tcMar>
              <w:top w:w="50" w:type="dxa"/>
              <w:left w:w="100" w:type="dxa"/>
            </w:tcMar>
            <w:vAlign w:val="center"/>
          </w:tcPr>
          <w:p w:rsidR="007A4DBD" w:rsidRDefault="00613FD4">
            <w:pPr>
              <w:spacing w:after="0"/>
            </w:pPr>
            <w:r>
              <w:rPr>
                <w:rFonts w:ascii="Times New Roman" w:hAnsi="Times New Roman"/>
                <w:color w:val="000000"/>
                <w:sz w:val="24"/>
              </w:rPr>
              <w:t>4.1</w:t>
            </w:r>
          </w:p>
        </w:tc>
        <w:tc>
          <w:tcPr>
            <w:tcW w:w="2904" w:type="dxa"/>
            <w:tcMar>
              <w:top w:w="50" w:type="dxa"/>
              <w:left w:w="100" w:type="dxa"/>
            </w:tcMar>
            <w:vAlign w:val="center"/>
          </w:tcPr>
          <w:p w:rsidR="007A4DBD" w:rsidRDefault="00613FD4">
            <w:pPr>
              <w:spacing w:after="0"/>
              <w:ind w:left="135"/>
            </w:pPr>
            <w:r w:rsidRPr="00613FD4">
              <w:rPr>
                <w:rFonts w:ascii="Times New Roman" w:hAnsi="Times New Roman"/>
                <w:color w:val="000000"/>
                <w:sz w:val="24"/>
                <w:lang w:val="ru-RU"/>
              </w:rPr>
              <w:t xml:space="preserve">И.С.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7A4DBD" w:rsidRDefault="007A4DBD">
            <w:pPr>
              <w:spacing w:after="0"/>
              <w:ind w:left="135"/>
              <w:jc w:val="center"/>
            </w:pPr>
          </w:p>
        </w:tc>
        <w:tc>
          <w:tcPr>
            <w:tcW w:w="1796" w:type="dxa"/>
            <w:tcMar>
              <w:top w:w="50" w:type="dxa"/>
              <w:left w:w="100" w:type="dxa"/>
            </w:tcMar>
            <w:vAlign w:val="center"/>
          </w:tcPr>
          <w:p w:rsidR="007A4DBD" w:rsidRDefault="007A4DBD">
            <w:pPr>
              <w:spacing w:after="0"/>
              <w:ind w:left="135"/>
              <w:jc w:val="center"/>
            </w:pPr>
          </w:p>
        </w:tc>
        <w:tc>
          <w:tcPr>
            <w:tcW w:w="2670"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4196</w:t>
              </w:r>
              <w:r>
                <w:rPr>
                  <w:rFonts w:ascii="Times New Roman" w:hAnsi="Times New Roman"/>
                  <w:color w:val="0000FF"/>
                  <w:u w:val="single"/>
                </w:rPr>
                <w:t>be</w:t>
              </w:r>
            </w:hyperlink>
          </w:p>
        </w:tc>
      </w:tr>
      <w:tr w:rsidR="007A4DBD" w:rsidRPr="00613FD4">
        <w:trPr>
          <w:trHeight w:val="144"/>
          <w:tblCellSpacing w:w="0" w:type="dxa"/>
        </w:trPr>
        <w:tc>
          <w:tcPr>
            <w:tcW w:w="506" w:type="dxa"/>
            <w:tcMar>
              <w:top w:w="50" w:type="dxa"/>
              <w:left w:w="100" w:type="dxa"/>
            </w:tcMar>
            <w:vAlign w:val="center"/>
          </w:tcPr>
          <w:p w:rsidR="007A4DBD" w:rsidRDefault="00613FD4">
            <w:pPr>
              <w:spacing w:after="0"/>
            </w:pPr>
            <w:r>
              <w:rPr>
                <w:rFonts w:ascii="Times New Roman" w:hAnsi="Times New Roman"/>
                <w:color w:val="000000"/>
                <w:sz w:val="24"/>
              </w:rPr>
              <w:t>4.2</w:t>
            </w:r>
          </w:p>
        </w:tc>
        <w:tc>
          <w:tcPr>
            <w:tcW w:w="2904"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Ф.М. Достоевский. «Бедные люди», «Белые ночи» (одно произведение по выбору)</w:t>
            </w:r>
          </w:p>
        </w:tc>
        <w:tc>
          <w:tcPr>
            <w:tcW w:w="985"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A4DBD" w:rsidRDefault="007A4DBD">
            <w:pPr>
              <w:spacing w:after="0"/>
              <w:ind w:left="135"/>
              <w:jc w:val="center"/>
            </w:pPr>
          </w:p>
        </w:tc>
        <w:tc>
          <w:tcPr>
            <w:tcW w:w="1796" w:type="dxa"/>
            <w:tcMar>
              <w:top w:w="50" w:type="dxa"/>
              <w:left w:w="100" w:type="dxa"/>
            </w:tcMar>
            <w:vAlign w:val="center"/>
          </w:tcPr>
          <w:p w:rsidR="007A4DBD" w:rsidRDefault="007A4DBD">
            <w:pPr>
              <w:spacing w:after="0"/>
              <w:ind w:left="135"/>
              <w:jc w:val="center"/>
            </w:pPr>
          </w:p>
        </w:tc>
        <w:tc>
          <w:tcPr>
            <w:tcW w:w="2670"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4196</w:t>
              </w:r>
              <w:r>
                <w:rPr>
                  <w:rFonts w:ascii="Times New Roman" w:hAnsi="Times New Roman"/>
                  <w:color w:val="0000FF"/>
                  <w:u w:val="single"/>
                </w:rPr>
                <w:t>be</w:t>
              </w:r>
            </w:hyperlink>
          </w:p>
        </w:tc>
      </w:tr>
      <w:tr w:rsidR="007A4DBD" w:rsidRPr="00613FD4">
        <w:trPr>
          <w:trHeight w:val="144"/>
          <w:tblCellSpacing w:w="0" w:type="dxa"/>
        </w:trPr>
        <w:tc>
          <w:tcPr>
            <w:tcW w:w="506" w:type="dxa"/>
            <w:tcMar>
              <w:top w:w="50" w:type="dxa"/>
              <w:left w:w="100" w:type="dxa"/>
            </w:tcMar>
            <w:vAlign w:val="center"/>
          </w:tcPr>
          <w:p w:rsidR="007A4DBD" w:rsidRDefault="00613FD4">
            <w:pPr>
              <w:spacing w:after="0"/>
            </w:pPr>
            <w:r>
              <w:rPr>
                <w:rFonts w:ascii="Times New Roman" w:hAnsi="Times New Roman"/>
                <w:color w:val="000000"/>
                <w:sz w:val="24"/>
              </w:rPr>
              <w:t>4.3</w:t>
            </w:r>
          </w:p>
        </w:tc>
        <w:tc>
          <w:tcPr>
            <w:tcW w:w="2904" w:type="dxa"/>
            <w:tcMar>
              <w:top w:w="50" w:type="dxa"/>
              <w:left w:w="100" w:type="dxa"/>
            </w:tcMar>
            <w:vAlign w:val="center"/>
          </w:tcPr>
          <w:p w:rsidR="007A4DBD" w:rsidRDefault="00613FD4">
            <w:pPr>
              <w:spacing w:after="0"/>
              <w:ind w:left="135"/>
            </w:pPr>
            <w:r w:rsidRPr="00613FD4">
              <w:rPr>
                <w:rFonts w:ascii="Times New Roman" w:hAnsi="Times New Roman"/>
                <w:color w:val="000000"/>
                <w:sz w:val="24"/>
                <w:lang w:val="ru-RU"/>
              </w:rPr>
              <w:t xml:space="preserve">Л.Н.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7A4DBD" w:rsidRDefault="007A4DBD">
            <w:pPr>
              <w:spacing w:after="0"/>
              <w:ind w:left="135"/>
              <w:jc w:val="center"/>
            </w:pPr>
          </w:p>
        </w:tc>
        <w:tc>
          <w:tcPr>
            <w:tcW w:w="1796" w:type="dxa"/>
            <w:tcMar>
              <w:top w:w="50" w:type="dxa"/>
              <w:left w:w="100" w:type="dxa"/>
            </w:tcMar>
            <w:vAlign w:val="center"/>
          </w:tcPr>
          <w:p w:rsidR="007A4DBD" w:rsidRDefault="007A4DBD">
            <w:pPr>
              <w:spacing w:after="0"/>
              <w:ind w:left="135"/>
              <w:jc w:val="center"/>
            </w:pPr>
          </w:p>
        </w:tc>
        <w:tc>
          <w:tcPr>
            <w:tcW w:w="2670"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4196</w:t>
              </w:r>
              <w:r>
                <w:rPr>
                  <w:rFonts w:ascii="Times New Roman" w:hAnsi="Times New Roman"/>
                  <w:color w:val="0000FF"/>
                  <w:u w:val="single"/>
                </w:rPr>
                <w:t>be</w:t>
              </w:r>
            </w:hyperlink>
          </w:p>
        </w:tc>
      </w:tr>
      <w:tr w:rsidR="007A4DBD">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A4DBD" w:rsidRDefault="007A4DBD"/>
        </w:tc>
      </w:tr>
      <w:tr w:rsidR="007A4DBD" w:rsidRPr="00613FD4">
        <w:trPr>
          <w:trHeight w:val="144"/>
          <w:tblCellSpacing w:w="0" w:type="dxa"/>
        </w:trPr>
        <w:tc>
          <w:tcPr>
            <w:tcW w:w="0" w:type="auto"/>
            <w:gridSpan w:val="6"/>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b/>
                <w:color w:val="000000"/>
                <w:sz w:val="24"/>
                <w:lang w:val="ru-RU"/>
              </w:rPr>
              <w:t>Раздел 5.</w:t>
            </w:r>
            <w:r w:rsidRPr="00613FD4">
              <w:rPr>
                <w:rFonts w:ascii="Times New Roman" w:hAnsi="Times New Roman"/>
                <w:color w:val="000000"/>
                <w:sz w:val="24"/>
                <w:lang w:val="ru-RU"/>
              </w:rPr>
              <w:t xml:space="preserve"> </w:t>
            </w:r>
            <w:r w:rsidRPr="00613FD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613FD4">
              <w:rPr>
                <w:rFonts w:ascii="Times New Roman" w:hAnsi="Times New Roman"/>
                <w:b/>
                <w:color w:val="000000"/>
                <w:sz w:val="24"/>
                <w:lang w:val="ru-RU"/>
              </w:rPr>
              <w:t xml:space="preserve"> века</w:t>
            </w:r>
          </w:p>
        </w:tc>
      </w:tr>
      <w:tr w:rsidR="007A4DBD" w:rsidRPr="00613FD4">
        <w:trPr>
          <w:trHeight w:val="144"/>
          <w:tblCellSpacing w:w="0" w:type="dxa"/>
        </w:trPr>
        <w:tc>
          <w:tcPr>
            <w:tcW w:w="506" w:type="dxa"/>
            <w:tcMar>
              <w:top w:w="50" w:type="dxa"/>
              <w:left w:w="100" w:type="dxa"/>
            </w:tcMar>
            <w:vAlign w:val="center"/>
          </w:tcPr>
          <w:p w:rsidR="007A4DBD" w:rsidRDefault="00613FD4">
            <w:pPr>
              <w:spacing w:after="0"/>
            </w:pPr>
            <w:r>
              <w:rPr>
                <w:rFonts w:ascii="Times New Roman" w:hAnsi="Times New Roman"/>
                <w:color w:val="000000"/>
                <w:sz w:val="24"/>
              </w:rPr>
              <w:t>5.1</w:t>
            </w:r>
          </w:p>
        </w:tc>
        <w:tc>
          <w:tcPr>
            <w:tcW w:w="2904"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Произведения писателей русского зарубежья (не менее двух по выбору)</w:t>
            </w:r>
            <w:proofErr w:type="gramStart"/>
            <w:r w:rsidRPr="00613FD4">
              <w:rPr>
                <w:rFonts w:ascii="Times New Roman" w:hAnsi="Times New Roman"/>
                <w:color w:val="000000"/>
                <w:sz w:val="24"/>
                <w:lang w:val="ru-RU"/>
              </w:rPr>
              <w:t>.Н</w:t>
            </w:r>
            <w:proofErr w:type="gramEnd"/>
            <w:r w:rsidRPr="00613FD4">
              <w:rPr>
                <w:rFonts w:ascii="Times New Roman" w:hAnsi="Times New Roman"/>
                <w:color w:val="000000"/>
                <w:sz w:val="24"/>
                <w:lang w:val="ru-RU"/>
              </w:rPr>
              <w:t>апример, произведения И. С. Шмелёва, М.А. Осоргина, В.В. Набокова, Н. Тэффи, А.Т. Аверченко и др.</w:t>
            </w:r>
          </w:p>
        </w:tc>
        <w:tc>
          <w:tcPr>
            <w:tcW w:w="985"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A4DBD" w:rsidRDefault="007A4DBD">
            <w:pPr>
              <w:spacing w:after="0"/>
              <w:ind w:left="135"/>
              <w:jc w:val="center"/>
            </w:pPr>
          </w:p>
        </w:tc>
        <w:tc>
          <w:tcPr>
            <w:tcW w:w="1796" w:type="dxa"/>
            <w:tcMar>
              <w:top w:w="50" w:type="dxa"/>
              <w:left w:w="100" w:type="dxa"/>
            </w:tcMar>
            <w:vAlign w:val="center"/>
          </w:tcPr>
          <w:p w:rsidR="007A4DBD" w:rsidRDefault="007A4DBD">
            <w:pPr>
              <w:spacing w:after="0"/>
              <w:ind w:left="135"/>
              <w:jc w:val="center"/>
            </w:pPr>
          </w:p>
        </w:tc>
        <w:tc>
          <w:tcPr>
            <w:tcW w:w="2670"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4196</w:t>
              </w:r>
              <w:r>
                <w:rPr>
                  <w:rFonts w:ascii="Times New Roman" w:hAnsi="Times New Roman"/>
                  <w:color w:val="0000FF"/>
                  <w:u w:val="single"/>
                </w:rPr>
                <w:t>be</w:t>
              </w:r>
            </w:hyperlink>
          </w:p>
        </w:tc>
      </w:tr>
      <w:tr w:rsidR="007A4DBD" w:rsidRPr="00613FD4">
        <w:trPr>
          <w:trHeight w:val="144"/>
          <w:tblCellSpacing w:w="0" w:type="dxa"/>
        </w:trPr>
        <w:tc>
          <w:tcPr>
            <w:tcW w:w="506" w:type="dxa"/>
            <w:tcMar>
              <w:top w:w="50" w:type="dxa"/>
              <w:left w:w="100" w:type="dxa"/>
            </w:tcMar>
            <w:vAlign w:val="center"/>
          </w:tcPr>
          <w:p w:rsidR="007A4DBD" w:rsidRDefault="00613FD4">
            <w:pPr>
              <w:spacing w:after="0"/>
            </w:pPr>
            <w:r>
              <w:rPr>
                <w:rFonts w:ascii="Times New Roman" w:hAnsi="Times New Roman"/>
                <w:color w:val="000000"/>
                <w:sz w:val="24"/>
              </w:rPr>
              <w:t>5.2</w:t>
            </w:r>
          </w:p>
        </w:tc>
        <w:tc>
          <w:tcPr>
            <w:tcW w:w="2904"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Поэзия первой половины ХХ века (не менее трёх стихотворений на тему «Человек и эпоха»</w:t>
            </w:r>
            <w:proofErr w:type="gramStart"/>
            <w:r w:rsidRPr="00613FD4">
              <w:rPr>
                <w:rFonts w:ascii="Times New Roman" w:hAnsi="Times New Roman"/>
                <w:color w:val="000000"/>
                <w:sz w:val="24"/>
                <w:lang w:val="ru-RU"/>
              </w:rPr>
              <w:t>.Н</w:t>
            </w:r>
            <w:proofErr w:type="gramEnd"/>
            <w:r w:rsidRPr="00613FD4">
              <w:rPr>
                <w:rFonts w:ascii="Times New Roman" w:hAnsi="Times New Roman"/>
                <w:color w:val="000000"/>
                <w:sz w:val="24"/>
                <w:lang w:val="ru-RU"/>
              </w:rPr>
              <w:t xml:space="preserve">апример, стихотворения В.В. Маяковского, М.И. </w:t>
            </w:r>
            <w:r w:rsidRPr="00613FD4">
              <w:rPr>
                <w:rFonts w:ascii="Times New Roman" w:hAnsi="Times New Roman"/>
                <w:color w:val="000000"/>
                <w:sz w:val="24"/>
                <w:lang w:val="ru-RU"/>
              </w:rPr>
              <w:lastRenderedPageBreak/>
              <w:t>Цветаевой, А.А. Ахматовой, О.Э. Мандельштама, Б.Л. Пастернака и др.</w:t>
            </w:r>
          </w:p>
        </w:tc>
        <w:tc>
          <w:tcPr>
            <w:tcW w:w="985"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7A4DBD" w:rsidRDefault="007A4DBD">
            <w:pPr>
              <w:spacing w:after="0"/>
              <w:ind w:left="135"/>
              <w:jc w:val="center"/>
            </w:pPr>
          </w:p>
        </w:tc>
        <w:tc>
          <w:tcPr>
            <w:tcW w:w="1796" w:type="dxa"/>
            <w:tcMar>
              <w:top w:w="50" w:type="dxa"/>
              <w:left w:w="100" w:type="dxa"/>
            </w:tcMar>
            <w:vAlign w:val="center"/>
          </w:tcPr>
          <w:p w:rsidR="007A4DBD" w:rsidRDefault="007A4DBD">
            <w:pPr>
              <w:spacing w:after="0"/>
              <w:ind w:left="135"/>
              <w:jc w:val="center"/>
            </w:pPr>
          </w:p>
        </w:tc>
        <w:tc>
          <w:tcPr>
            <w:tcW w:w="2670"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4196</w:t>
              </w:r>
              <w:r>
                <w:rPr>
                  <w:rFonts w:ascii="Times New Roman" w:hAnsi="Times New Roman"/>
                  <w:color w:val="0000FF"/>
                  <w:u w:val="single"/>
                </w:rPr>
                <w:t>be</w:t>
              </w:r>
            </w:hyperlink>
          </w:p>
        </w:tc>
      </w:tr>
      <w:tr w:rsidR="007A4DBD" w:rsidRPr="00613FD4">
        <w:trPr>
          <w:trHeight w:val="144"/>
          <w:tblCellSpacing w:w="0" w:type="dxa"/>
        </w:trPr>
        <w:tc>
          <w:tcPr>
            <w:tcW w:w="506" w:type="dxa"/>
            <w:tcMar>
              <w:top w:w="50" w:type="dxa"/>
              <w:left w:w="100" w:type="dxa"/>
            </w:tcMar>
            <w:vAlign w:val="center"/>
          </w:tcPr>
          <w:p w:rsidR="007A4DBD" w:rsidRDefault="00613FD4">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М.А. Булгаков (одна повесть по выбору). Например, «Собачье сердце» и др.</w:t>
            </w:r>
          </w:p>
        </w:tc>
        <w:tc>
          <w:tcPr>
            <w:tcW w:w="985"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7A4DBD" w:rsidRDefault="007A4DBD">
            <w:pPr>
              <w:spacing w:after="0"/>
              <w:ind w:left="135"/>
              <w:jc w:val="center"/>
            </w:pPr>
          </w:p>
        </w:tc>
        <w:tc>
          <w:tcPr>
            <w:tcW w:w="1796" w:type="dxa"/>
            <w:tcMar>
              <w:top w:w="50" w:type="dxa"/>
              <w:left w:w="100" w:type="dxa"/>
            </w:tcMar>
            <w:vAlign w:val="center"/>
          </w:tcPr>
          <w:p w:rsidR="007A4DBD" w:rsidRDefault="007A4DBD">
            <w:pPr>
              <w:spacing w:after="0"/>
              <w:ind w:left="135"/>
              <w:jc w:val="center"/>
            </w:pPr>
          </w:p>
        </w:tc>
        <w:tc>
          <w:tcPr>
            <w:tcW w:w="2670"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4196</w:t>
              </w:r>
              <w:r>
                <w:rPr>
                  <w:rFonts w:ascii="Times New Roman" w:hAnsi="Times New Roman"/>
                  <w:color w:val="0000FF"/>
                  <w:u w:val="single"/>
                </w:rPr>
                <w:t>be</w:t>
              </w:r>
            </w:hyperlink>
          </w:p>
        </w:tc>
      </w:tr>
      <w:tr w:rsidR="007A4DBD">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A4DBD" w:rsidRDefault="007A4DBD"/>
        </w:tc>
      </w:tr>
      <w:tr w:rsidR="007A4DBD" w:rsidRPr="00613FD4">
        <w:trPr>
          <w:trHeight w:val="144"/>
          <w:tblCellSpacing w:w="0" w:type="dxa"/>
        </w:trPr>
        <w:tc>
          <w:tcPr>
            <w:tcW w:w="0" w:type="auto"/>
            <w:gridSpan w:val="6"/>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b/>
                <w:color w:val="000000"/>
                <w:sz w:val="24"/>
                <w:lang w:val="ru-RU"/>
              </w:rPr>
              <w:t>Раздел 6.</w:t>
            </w:r>
            <w:r w:rsidRPr="00613FD4">
              <w:rPr>
                <w:rFonts w:ascii="Times New Roman" w:hAnsi="Times New Roman"/>
                <w:color w:val="000000"/>
                <w:sz w:val="24"/>
                <w:lang w:val="ru-RU"/>
              </w:rPr>
              <w:t xml:space="preserve"> </w:t>
            </w:r>
            <w:r w:rsidRPr="00613FD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613FD4">
              <w:rPr>
                <w:rFonts w:ascii="Times New Roman" w:hAnsi="Times New Roman"/>
                <w:b/>
                <w:color w:val="000000"/>
                <w:sz w:val="24"/>
                <w:lang w:val="ru-RU"/>
              </w:rPr>
              <w:t xml:space="preserve"> века</w:t>
            </w:r>
          </w:p>
        </w:tc>
      </w:tr>
      <w:tr w:rsidR="007A4DBD" w:rsidRPr="00613FD4">
        <w:trPr>
          <w:trHeight w:val="144"/>
          <w:tblCellSpacing w:w="0" w:type="dxa"/>
        </w:trPr>
        <w:tc>
          <w:tcPr>
            <w:tcW w:w="506" w:type="dxa"/>
            <w:tcMar>
              <w:top w:w="50" w:type="dxa"/>
              <w:left w:w="100" w:type="dxa"/>
            </w:tcMar>
            <w:vAlign w:val="center"/>
          </w:tcPr>
          <w:p w:rsidR="007A4DBD" w:rsidRDefault="00613FD4">
            <w:pPr>
              <w:spacing w:after="0"/>
            </w:pPr>
            <w:r>
              <w:rPr>
                <w:rFonts w:ascii="Times New Roman" w:hAnsi="Times New Roman"/>
                <w:color w:val="000000"/>
                <w:sz w:val="24"/>
              </w:rPr>
              <w:t>6.1</w:t>
            </w:r>
          </w:p>
        </w:tc>
        <w:tc>
          <w:tcPr>
            <w:tcW w:w="2904"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А.Т. Твардовский. </w:t>
            </w:r>
            <w:proofErr w:type="gramStart"/>
            <w:r w:rsidRPr="00613FD4">
              <w:rPr>
                <w:rFonts w:ascii="Times New Roman" w:hAnsi="Times New Roman"/>
                <w:color w:val="000000"/>
                <w:sz w:val="24"/>
                <w:lang w:val="ru-RU"/>
              </w:rPr>
              <w:t>Поэма «Василий Тёркин» (главы «Переправа», «Гармонь», «Два солдата», «Поединок» и др.)</w:t>
            </w:r>
            <w:proofErr w:type="gramEnd"/>
          </w:p>
        </w:tc>
        <w:tc>
          <w:tcPr>
            <w:tcW w:w="985"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7A4DBD" w:rsidRDefault="007A4DBD">
            <w:pPr>
              <w:spacing w:after="0"/>
              <w:ind w:left="135"/>
              <w:jc w:val="center"/>
            </w:pPr>
          </w:p>
        </w:tc>
        <w:tc>
          <w:tcPr>
            <w:tcW w:w="1796" w:type="dxa"/>
            <w:tcMar>
              <w:top w:w="50" w:type="dxa"/>
              <w:left w:w="100" w:type="dxa"/>
            </w:tcMar>
            <w:vAlign w:val="center"/>
          </w:tcPr>
          <w:p w:rsidR="007A4DBD" w:rsidRDefault="007A4DBD">
            <w:pPr>
              <w:spacing w:after="0"/>
              <w:ind w:left="135"/>
              <w:jc w:val="center"/>
            </w:pPr>
          </w:p>
        </w:tc>
        <w:tc>
          <w:tcPr>
            <w:tcW w:w="2670"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4196</w:t>
              </w:r>
              <w:r>
                <w:rPr>
                  <w:rFonts w:ascii="Times New Roman" w:hAnsi="Times New Roman"/>
                  <w:color w:val="0000FF"/>
                  <w:u w:val="single"/>
                </w:rPr>
                <w:t>be</w:t>
              </w:r>
            </w:hyperlink>
          </w:p>
        </w:tc>
      </w:tr>
      <w:tr w:rsidR="007A4DBD" w:rsidRPr="00613FD4">
        <w:trPr>
          <w:trHeight w:val="144"/>
          <w:tblCellSpacing w:w="0" w:type="dxa"/>
        </w:trPr>
        <w:tc>
          <w:tcPr>
            <w:tcW w:w="506" w:type="dxa"/>
            <w:tcMar>
              <w:top w:w="50" w:type="dxa"/>
              <w:left w:w="100" w:type="dxa"/>
            </w:tcMar>
            <w:vAlign w:val="center"/>
          </w:tcPr>
          <w:p w:rsidR="007A4DBD" w:rsidRDefault="00613FD4">
            <w:pPr>
              <w:spacing w:after="0"/>
            </w:pPr>
            <w:r>
              <w:rPr>
                <w:rFonts w:ascii="Times New Roman" w:hAnsi="Times New Roman"/>
                <w:color w:val="000000"/>
                <w:sz w:val="24"/>
              </w:rPr>
              <w:t>6.2</w:t>
            </w:r>
          </w:p>
        </w:tc>
        <w:tc>
          <w:tcPr>
            <w:tcW w:w="2904"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A4DBD" w:rsidRDefault="007A4DBD">
            <w:pPr>
              <w:spacing w:after="0"/>
              <w:ind w:left="135"/>
              <w:jc w:val="center"/>
            </w:pPr>
          </w:p>
        </w:tc>
        <w:tc>
          <w:tcPr>
            <w:tcW w:w="1796" w:type="dxa"/>
            <w:tcMar>
              <w:top w:w="50" w:type="dxa"/>
              <w:left w:w="100" w:type="dxa"/>
            </w:tcMar>
            <w:vAlign w:val="center"/>
          </w:tcPr>
          <w:p w:rsidR="007A4DBD" w:rsidRDefault="007A4DBD">
            <w:pPr>
              <w:spacing w:after="0"/>
              <w:ind w:left="135"/>
              <w:jc w:val="center"/>
            </w:pPr>
          </w:p>
        </w:tc>
        <w:tc>
          <w:tcPr>
            <w:tcW w:w="2670"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4196</w:t>
              </w:r>
              <w:r>
                <w:rPr>
                  <w:rFonts w:ascii="Times New Roman" w:hAnsi="Times New Roman"/>
                  <w:color w:val="0000FF"/>
                  <w:u w:val="single"/>
                </w:rPr>
                <w:t>be</w:t>
              </w:r>
            </w:hyperlink>
          </w:p>
        </w:tc>
      </w:tr>
      <w:tr w:rsidR="007A4DBD" w:rsidRPr="00613FD4">
        <w:trPr>
          <w:trHeight w:val="144"/>
          <w:tblCellSpacing w:w="0" w:type="dxa"/>
        </w:trPr>
        <w:tc>
          <w:tcPr>
            <w:tcW w:w="506" w:type="dxa"/>
            <w:tcMar>
              <w:top w:w="50" w:type="dxa"/>
              <w:left w:w="100" w:type="dxa"/>
            </w:tcMar>
            <w:vAlign w:val="center"/>
          </w:tcPr>
          <w:p w:rsidR="007A4DBD" w:rsidRDefault="00613FD4">
            <w:pPr>
              <w:spacing w:after="0"/>
            </w:pPr>
            <w:r>
              <w:rPr>
                <w:rFonts w:ascii="Times New Roman" w:hAnsi="Times New Roman"/>
                <w:color w:val="000000"/>
                <w:sz w:val="24"/>
              </w:rPr>
              <w:t>6.3</w:t>
            </w:r>
          </w:p>
        </w:tc>
        <w:tc>
          <w:tcPr>
            <w:tcW w:w="2904"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М.А. Шолохов. Рассказ «Судьба человека»</w:t>
            </w:r>
          </w:p>
        </w:tc>
        <w:tc>
          <w:tcPr>
            <w:tcW w:w="985"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7A4DBD" w:rsidRDefault="007A4DBD">
            <w:pPr>
              <w:spacing w:after="0"/>
              <w:ind w:left="135"/>
              <w:jc w:val="center"/>
            </w:pPr>
          </w:p>
        </w:tc>
        <w:tc>
          <w:tcPr>
            <w:tcW w:w="1796" w:type="dxa"/>
            <w:tcMar>
              <w:top w:w="50" w:type="dxa"/>
              <w:left w:w="100" w:type="dxa"/>
            </w:tcMar>
            <w:vAlign w:val="center"/>
          </w:tcPr>
          <w:p w:rsidR="007A4DBD" w:rsidRDefault="007A4DBD">
            <w:pPr>
              <w:spacing w:after="0"/>
              <w:ind w:left="135"/>
              <w:jc w:val="center"/>
            </w:pPr>
          </w:p>
        </w:tc>
        <w:tc>
          <w:tcPr>
            <w:tcW w:w="2670"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4196</w:t>
              </w:r>
              <w:r>
                <w:rPr>
                  <w:rFonts w:ascii="Times New Roman" w:hAnsi="Times New Roman"/>
                  <w:color w:val="0000FF"/>
                  <w:u w:val="single"/>
                </w:rPr>
                <w:t>be</w:t>
              </w:r>
            </w:hyperlink>
          </w:p>
        </w:tc>
      </w:tr>
      <w:tr w:rsidR="007A4DBD" w:rsidRPr="00613FD4">
        <w:trPr>
          <w:trHeight w:val="144"/>
          <w:tblCellSpacing w:w="0" w:type="dxa"/>
        </w:trPr>
        <w:tc>
          <w:tcPr>
            <w:tcW w:w="506" w:type="dxa"/>
            <w:tcMar>
              <w:top w:w="50" w:type="dxa"/>
              <w:left w:w="100" w:type="dxa"/>
            </w:tcMar>
            <w:vAlign w:val="center"/>
          </w:tcPr>
          <w:p w:rsidR="007A4DBD" w:rsidRDefault="00613FD4">
            <w:pPr>
              <w:spacing w:after="0"/>
            </w:pPr>
            <w:r>
              <w:rPr>
                <w:rFonts w:ascii="Times New Roman" w:hAnsi="Times New Roman"/>
                <w:color w:val="000000"/>
                <w:sz w:val="24"/>
              </w:rPr>
              <w:t>6.4</w:t>
            </w:r>
          </w:p>
        </w:tc>
        <w:tc>
          <w:tcPr>
            <w:tcW w:w="2904"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А.И. Солженицын. Рассказ «Матрёнин двор»</w:t>
            </w:r>
          </w:p>
        </w:tc>
        <w:tc>
          <w:tcPr>
            <w:tcW w:w="985"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A4DBD" w:rsidRDefault="007A4DBD">
            <w:pPr>
              <w:spacing w:after="0"/>
              <w:ind w:left="135"/>
              <w:jc w:val="center"/>
            </w:pPr>
          </w:p>
        </w:tc>
        <w:tc>
          <w:tcPr>
            <w:tcW w:w="1796" w:type="dxa"/>
            <w:tcMar>
              <w:top w:w="50" w:type="dxa"/>
              <w:left w:w="100" w:type="dxa"/>
            </w:tcMar>
            <w:vAlign w:val="center"/>
          </w:tcPr>
          <w:p w:rsidR="007A4DBD" w:rsidRDefault="007A4DBD">
            <w:pPr>
              <w:spacing w:after="0"/>
              <w:ind w:left="135"/>
              <w:jc w:val="center"/>
            </w:pPr>
          </w:p>
        </w:tc>
        <w:tc>
          <w:tcPr>
            <w:tcW w:w="2670"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4196</w:t>
              </w:r>
              <w:r>
                <w:rPr>
                  <w:rFonts w:ascii="Times New Roman" w:hAnsi="Times New Roman"/>
                  <w:color w:val="0000FF"/>
                  <w:u w:val="single"/>
                </w:rPr>
                <w:t>be</w:t>
              </w:r>
            </w:hyperlink>
          </w:p>
        </w:tc>
      </w:tr>
      <w:tr w:rsidR="007A4DBD" w:rsidRPr="00613FD4">
        <w:trPr>
          <w:trHeight w:val="144"/>
          <w:tblCellSpacing w:w="0" w:type="dxa"/>
        </w:trPr>
        <w:tc>
          <w:tcPr>
            <w:tcW w:w="506" w:type="dxa"/>
            <w:tcMar>
              <w:top w:w="50" w:type="dxa"/>
              <w:left w:w="100" w:type="dxa"/>
            </w:tcMar>
            <w:vAlign w:val="center"/>
          </w:tcPr>
          <w:p w:rsidR="007A4DBD" w:rsidRDefault="00613FD4">
            <w:pPr>
              <w:spacing w:after="0"/>
            </w:pPr>
            <w:r>
              <w:rPr>
                <w:rFonts w:ascii="Times New Roman" w:hAnsi="Times New Roman"/>
                <w:color w:val="000000"/>
                <w:sz w:val="24"/>
              </w:rPr>
              <w:t>6.5</w:t>
            </w:r>
          </w:p>
        </w:tc>
        <w:tc>
          <w:tcPr>
            <w:tcW w:w="2904"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13FD4">
              <w:rPr>
                <w:rFonts w:ascii="Times New Roman" w:hAnsi="Times New Roman"/>
                <w:color w:val="000000"/>
                <w:sz w:val="24"/>
                <w:lang w:val="ru-RU"/>
              </w:rPr>
              <w:t xml:space="preserve">— начала </w:t>
            </w:r>
            <w:r>
              <w:rPr>
                <w:rFonts w:ascii="Times New Roman" w:hAnsi="Times New Roman"/>
                <w:color w:val="000000"/>
                <w:sz w:val="24"/>
              </w:rPr>
              <w:t>XXI</w:t>
            </w:r>
            <w:r w:rsidRPr="00613FD4">
              <w:rPr>
                <w:rFonts w:ascii="Times New Roman" w:hAnsi="Times New Roman"/>
                <w:color w:val="000000"/>
                <w:sz w:val="24"/>
                <w:lang w:val="ru-RU"/>
              </w:rPr>
              <w:t xml:space="preserve"> века (не менее двух)</w:t>
            </w:r>
            <w:proofErr w:type="gramStart"/>
            <w:r w:rsidRPr="00613FD4">
              <w:rPr>
                <w:rFonts w:ascii="Times New Roman" w:hAnsi="Times New Roman"/>
                <w:color w:val="000000"/>
                <w:sz w:val="24"/>
                <w:lang w:val="ru-RU"/>
              </w:rPr>
              <w:t>.Н</w:t>
            </w:r>
            <w:proofErr w:type="gramEnd"/>
            <w:r w:rsidRPr="00613FD4">
              <w:rPr>
                <w:rFonts w:ascii="Times New Roman" w:hAnsi="Times New Roman"/>
                <w:color w:val="000000"/>
                <w:sz w:val="24"/>
                <w:lang w:val="ru-RU"/>
              </w:rPr>
              <w:t>апример, произведения В.П. Астафьева, Ю.В. Бондарева, Б.П. Екимова, Е.И. Носова, А.Н. и Б.Н. Стругацких, В.Ф. Тендрякова и др.</w:t>
            </w:r>
          </w:p>
        </w:tc>
        <w:tc>
          <w:tcPr>
            <w:tcW w:w="985"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A4DBD" w:rsidRDefault="007A4DBD">
            <w:pPr>
              <w:spacing w:after="0"/>
              <w:ind w:left="135"/>
              <w:jc w:val="center"/>
            </w:pPr>
          </w:p>
        </w:tc>
        <w:tc>
          <w:tcPr>
            <w:tcW w:w="1796" w:type="dxa"/>
            <w:tcMar>
              <w:top w:w="50" w:type="dxa"/>
              <w:left w:w="100" w:type="dxa"/>
            </w:tcMar>
            <w:vAlign w:val="center"/>
          </w:tcPr>
          <w:p w:rsidR="007A4DBD" w:rsidRDefault="007A4DBD">
            <w:pPr>
              <w:spacing w:after="0"/>
              <w:ind w:left="135"/>
              <w:jc w:val="center"/>
            </w:pPr>
          </w:p>
        </w:tc>
        <w:tc>
          <w:tcPr>
            <w:tcW w:w="2670"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4196</w:t>
              </w:r>
              <w:r>
                <w:rPr>
                  <w:rFonts w:ascii="Times New Roman" w:hAnsi="Times New Roman"/>
                  <w:color w:val="0000FF"/>
                  <w:u w:val="single"/>
                </w:rPr>
                <w:t>be</w:t>
              </w:r>
            </w:hyperlink>
          </w:p>
        </w:tc>
      </w:tr>
      <w:tr w:rsidR="007A4DBD" w:rsidRPr="00613FD4">
        <w:trPr>
          <w:trHeight w:val="144"/>
          <w:tblCellSpacing w:w="0" w:type="dxa"/>
        </w:trPr>
        <w:tc>
          <w:tcPr>
            <w:tcW w:w="506" w:type="dxa"/>
            <w:tcMar>
              <w:top w:w="50" w:type="dxa"/>
              <w:left w:w="100" w:type="dxa"/>
            </w:tcMar>
            <w:vAlign w:val="center"/>
          </w:tcPr>
          <w:p w:rsidR="007A4DBD" w:rsidRDefault="00613FD4">
            <w:pPr>
              <w:spacing w:after="0"/>
            </w:pPr>
            <w:r>
              <w:rPr>
                <w:rFonts w:ascii="Times New Roman" w:hAnsi="Times New Roman"/>
                <w:color w:val="000000"/>
                <w:sz w:val="24"/>
              </w:rPr>
              <w:t>6.6</w:t>
            </w:r>
          </w:p>
        </w:tc>
        <w:tc>
          <w:tcPr>
            <w:tcW w:w="2904"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613FD4">
              <w:rPr>
                <w:rFonts w:ascii="Times New Roman" w:hAnsi="Times New Roman"/>
                <w:color w:val="000000"/>
                <w:sz w:val="24"/>
                <w:lang w:val="ru-RU"/>
              </w:rPr>
              <w:t>—</w:t>
            </w:r>
            <w:r>
              <w:rPr>
                <w:rFonts w:ascii="Times New Roman" w:hAnsi="Times New Roman"/>
                <w:color w:val="000000"/>
                <w:sz w:val="24"/>
              </w:rPr>
              <w:t>XXI</w:t>
            </w:r>
            <w:r w:rsidRPr="00613FD4">
              <w:rPr>
                <w:rFonts w:ascii="Times New Roman" w:hAnsi="Times New Roman"/>
                <w:color w:val="000000"/>
                <w:sz w:val="24"/>
                <w:lang w:val="ru-RU"/>
              </w:rPr>
              <w:t xml:space="preserve"> века (не менее трех стихотворений двух поэтов). </w:t>
            </w:r>
            <w:proofErr w:type="gramStart"/>
            <w:r w:rsidRPr="00613FD4">
              <w:rPr>
                <w:rFonts w:ascii="Times New Roman" w:hAnsi="Times New Roman"/>
                <w:color w:val="000000"/>
                <w:sz w:val="24"/>
                <w:lang w:val="ru-RU"/>
              </w:rPr>
              <w:t xml:space="preserve">Например, стихотворения Н.А. Заболоцкого, М.А. Светлова, М.В. Исаковского, К.М. </w:t>
            </w:r>
            <w:r w:rsidRPr="00613FD4">
              <w:rPr>
                <w:rFonts w:ascii="Times New Roman" w:hAnsi="Times New Roman"/>
                <w:color w:val="000000"/>
                <w:sz w:val="24"/>
                <w:lang w:val="ru-RU"/>
              </w:rPr>
              <w:lastRenderedPageBreak/>
              <w:t>Симонова, А.А. Вознесенского, Е.А. Евтушенко, Р.И. Рождественского, И.А. Бродского, А.С. Кушнер и др.)</w:t>
            </w:r>
            <w:proofErr w:type="gramEnd"/>
          </w:p>
        </w:tc>
        <w:tc>
          <w:tcPr>
            <w:tcW w:w="985"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7A4DBD" w:rsidRDefault="007A4DBD">
            <w:pPr>
              <w:spacing w:after="0"/>
              <w:ind w:left="135"/>
              <w:jc w:val="center"/>
            </w:pPr>
          </w:p>
        </w:tc>
        <w:tc>
          <w:tcPr>
            <w:tcW w:w="1796" w:type="dxa"/>
            <w:tcMar>
              <w:top w:w="50" w:type="dxa"/>
              <w:left w:w="100" w:type="dxa"/>
            </w:tcMar>
            <w:vAlign w:val="center"/>
          </w:tcPr>
          <w:p w:rsidR="007A4DBD" w:rsidRDefault="007A4DBD">
            <w:pPr>
              <w:spacing w:after="0"/>
              <w:ind w:left="135"/>
              <w:jc w:val="center"/>
            </w:pPr>
          </w:p>
        </w:tc>
        <w:tc>
          <w:tcPr>
            <w:tcW w:w="2670"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4196</w:t>
              </w:r>
              <w:r>
                <w:rPr>
                  <w:rFonts w:ascii="Times New Roman" w:hAnsi="Times New Roman"/>
                  <w:color w:val="0000FF"/>
                  <w:u w:val="single"/>
                </w:rPr>
                <w:t>be</w:t>
              </w:r>
            </w:hyperlink>
          </w:p>
        </w:tc>
      </w:tr>
      <w:tr w:rsidR="007A4DBD">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lastRenderedPageBreak/>
              <w:t>Итого по разделу</w:t>
            </w:r>
          </w:p>
        </w:tc>
        <w:tc>
          <w:tcPr>
            <w:tcW w:w="1548"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A4DBD" w:rsidRDefault="007A4DBD"/>
        </w:tc>
      </w:tr>
      <w:tr w:rsidR="007A4DBD">
        <w:trPr>
          <w:trHeight w:val="144"/>
          <w:tblCellSpacing w:w="0" w:type="dxa"/>
        </w:trPr>
        <w:tc>
          <w:tcPr>
            <w:tcW w:w="0" w:type="auto"/>
            <w:gridSpan w:val="6"/>
            <w:tcMar>
              <w:top w:w="50" w:type="dxa"/>
              <w:left w:w="100" w:type="dxa"/>
            </w:tcMar>
            <w:vAlign w:val="center"/>
          </w:tcPr>
          <w:p w:rsidR="007A4DBD" w:rsidRDefault="00613FD4">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7A4DBD" w:rsidRPr="00613FD4">
        <w:trPr>
          <w:trHeight w:val="144"/>
          <w:tblCellSpacing w:w="0" w:type="dxa"/>
        </w:trPr>
        <w:tc>
          <w:tcPr>
            <w:tcW w:w="506" w:type="dxa"/>
            <w:tcMar>
              <w:top w:w="50" w:type="dxa"/>
              <w:left w:w="100" w:type="dxa"/>
            </w:tcMar>
            <w:vAlign w:val="center"/>
          </w:tcPr>
          <w:p w:rsidR="007A4DBD" w:rsidRDefault="00613FD4">
            <w:pPr>
              <w:spacing w:after="0"/>
            </w:pPr>
            <w:r>
              <w:rPr>
                <w:rFonts w:ascii="Times New Roman" w:hAnsi="Times New Roman"/>
                <w:color w:val="000000"/>
                <w:sz w:val="24"/>
              </w:rPr>
              <w:t>7.1</w:t>
            </w:r>
          </w:p>
        </w:tc>
        <w:tc>
          <w:tcPr>
            <w:tcW w:w="2904" w:type="dxa"/>
            <w:tcMar>
              <w:top w:w="50" w:type="dxa"/>
              <w:left w:w="100" w:type="dxa"/>
            </w:tcMar>
            <w:vAlign w:val="center"/>
          </w:tcPr>
          <w:p w:rsidR="007A4DBD" w:rsidRDefault="00613FD4">
            <w:pPr>
              <w:spacing w:after="0"/>
              <w:ind w:left="135"/>
            </w:pPr>
            <w:r w:rsidRPr="00613FD4">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7A4DBD" w:rsidRDefault="007A4DBD">
            <w:pPr>
              <w:spacing w:after="0"/>
              <w:ind w:left="135"/>
              <w:jc w:val="center"/>
            </w:pPr>
          </w:p>
        </w:tc>
        <w:tc>
          <w:tcPr>
            <w:tcW w:w="1796" w:type="dxa"/>
            <w:tcMar>
              <w:top w:w="50" w:type="dxa"/>
              <w:left w:w="100" w:type="dxa"/>
            </w:tcMar>
            <w:vAlign w:val="center"/>
          </w:tcPr>
          <w:p w:rsidR="007A4DBD" w:rsidRDefault="007A4DBD">
            <w:pPr>
              <w:spacing w:after="0"/>
              <w:ind w:left="135"/>
              <w:jc w:val="center"/>
            </w:pPr>
          </w:p>
        </w:tc>
        <w:tc>
          <w:tcPr>
            <w:tcW w:w="2670"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4196</w:t>
              </w:r>
              <w:r>
                <w:rPr>
                  <w:rFonts w:ascii="Times New Roman" w:hAnsi="Times New Roman"/>
                  <w:color w:val="0000FF"/>
                  <w:u w:val="single"/>
                </w:rPr>
                <w:t>be</w:t>
              </w:r>
            </w:hyperlink>
          </w:p>
        </w:tc>
      </w:tr>
      <w:tr w:rsidR="007A4DBD" w:rsidRPr="00613FD4">
        <w:trPr>
          <w:trHeight w:val="144"/>
          <w:tblCellSpacing w:w="0" w:type="dxa"/>
        </w:trPr>
        <w:tc>
          <w:tcPr>
            <w:tcW w:w="506" w:type="dxa"/>
            <w:tcMar>
              <w:top w:w="50" w:type="dxa"/>
              <w:left w:w="100" w:type="dxa"/>
            </w:tcMar>
            <w:vAlign w:val="center"/>
          </w:tcPr>
          <w:p w:rsidR="007A4DBD" w:rsidRDefault="00613FD4">
            <w:pPr>
              <w:spacing w:after="0"/>
            </w:pPr>
            <w:r>
              <w:rPr>
                <w:rFonts w:ascii="Times New Roman" w:hAnsi="Times New Roman"/>
                <w:color w:val="000000"/>
                <w:sz w:val="24"/>
              </w:rPr>
              <w:t>7.2</w:t>
            </w:r>
          </w:p>
        </w:tc>
        <w:tc>
          <w:tcPr>
            <w:tcW w:w="2904"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A4DBD" w:rsidRDefault="007A4DBD">
            <w:pPr>
              <w:spacing w:after="0"/>
              <w:ind w:left="135"/>
              <w:jc w:val="center"/>
            </w:pPr>
          </w:p>
        </w:tc>
        <w:tc>
          <w:tcPr>
            <w:tcW w:w="1796" w:type="dxa"/>
            <w:tcMar>
              <w:top w:w="50" w:type="dxa"/>
              <w:left w:w="100" w:type="dxa"/>
            </w:tcMar>
            <w:vAlign w:val="center"/>
          </w:tcPr>
          <w:p w:rsidR="007A4DBD" w:rsidRDefault="007A4DBD">
            <w:pPr>
              <w:spacing w:after="0"/>
              <w:ind w:left="135"/>
              <w:jc w:val="center"/>
            </w:pPr>
          </w:p>
        </w:tc>
        <w:tc>
          <w:tcPr>
            <w:tcW w:w="2670"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4196</w:t>
              </w:r>
              <w:r>
                <w:rPr>
                  <w:rFonts w:ascii="Times New Roman" w:hAnsi="Times New Roman"/>
                  <w:color w:val="0000FF"/>
                  <w:u w:val="single"/>
                </w:rPr>
                <w:t>be</w:t>
              </w:r>
            </w:hyperlink>
          </w:p>
        </w:tc>
      </w:tr>
      <w:tr w:rsidR="007A4DBD">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A4DBD" w:rsidRDefault="007A4DBD"/>
        </w:tc>
      </w:tr>
      <w:tr w:rsidR="007A4DBD" w:rsidRPr="00613FD4">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7A4DBD" w:rsidRDefault="007A4DBD">
            <w:pPr>
              <w:spacing w:after="0"/>
              <w:ind w:left="135"/>
              <w:jc w:val="center"/>
            </w:pPr>
          </w:p>
        </w:tc>
        <w:tc>
          <w:tcPr>
            <w:tcW w:w="1796" w:type="dxa"/>
            <w:tcMar>
              <w:top w:w="50" w:type="dxa"/>
              <w:left w:w="100" w:type="dxa"/>
            </w:tcMar>
            <w:vAlign w:val="center"/>
          </w:tcPr>
          <w:p w:rsidR="007A4DBD" w:rsidRDefault="007A4DBD">
            <w:pPr>
              <w:spacing w:after="0"/>
              <w:ind w:left="135"/>
              <w:jc w:val="center"/>
            </w:pPr>
          </w:p>
        </w:tc>
        <w:tc>
          <w:tcPr>
            <w:tcW w:w="2670"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4196</w:t>
              </w:r>
              <w:r>
                <w:rPr>
                  <w:rFonts w:ascii="Times New Roman" w:hAnsi="Times New Roman"/>
                  <w:color w:val="0000FF"/>
                  <w:u w:val="single"/>
                </w:rPr>
                <w:t>be</w:t>
              </w:r>
            </w:hyperlink>
          </w:p>
        </w:tc>
      </w:tr>
      <w:tr w:rsidR="007A4DBD" w:rsidRPr="00613FD4">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7A4DBD" w:rsidRDefault="007A4DBD">
            <w:pPr>
              <w:spacing w:after="0"/>
              <w:ind w:left="135"/>
              <w:jc w:val="center"/>
            </w:pPr>
          </w:p>
        </w:tc>
        <w:tc>
          <w:tcPr>
            <w:tcW w:w="1796" w:type="dxa"/>
            <w:tcMar>
              <w:top w:w="50" w:type="dxa"/>
              <w:left w:w="100" w:type="dxa"/>
            </w:tcMar>
            <w:vAlign w:val="center"/>
          </w:tcPr>
          <w:p w:rsidR="007A4DBD" w:rsidRDefault="007A4DBD">
            <w:pPr>
              <w:spacing w:after="0"/>
              <w:ind w:left="135"/>
              <w:jc w:val="center"/>
            </w:pPr>
          </w:p>
        </w:tc>
        <w:tc>
          <w:tcPr>
            <w:tcW w:w="2670"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4196</w:t>
              </w:r>
              <w:r>
                <w:rPr>
                  <w:rFonts w:ascii="Times New Roman" w:hAnsi="Times New Roman"/>
                  <w:color w:val="0000FF"/>
                  <w:u w:val="single"/>
                </w:rPr>
                <w:t>be</w:t>
              </w:r>
            </w:hyperlink>
          </w:p>
        </w:tc>
      </w:tr>
      <w:tr w:rsidR="007A4DBD" w:rsidRPr="00613FD4">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7A4DBD" w:rsidRDefault="007A4DBD">
            <w:pPr>
              <w:spacing w:after="0"/>
              <w:ind w:left="135"/>
              <w:jc w:val="center"/>
            </w:pPr>
          </w:p>
        </w:tc>
        <w:tc>
          <w:tcPr>
            <w:tcW w:w="2670"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4196</w:t>
              </w:r>
              <w:r>
                <w:rPr>
                  <w:rFonts w:ascii="Times New Roman" w:hAnsi="Times New Roman"/>
                  <w:color w:val="0000FF"/>
                  <w:u w:val="single"/>
                </w:rPr>
                <w:t>be</w:t>
              </w:r>
            </w:hyperlink>
          </w:p>
        </w:tc>
      </w:tr>
      <w:tr w:rsidR="007A4DBD" w:rsidRPr="00613FD4">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7A4DBD" w:rsidRDefault="007A4DBD">
            <w:pPr>
              <w:spacing w:after="0"/>
              <w:ind w:left="135"/>
              <w:jc w:val="center"/>
            </w:pPr>
          </w:p>
        </w:tc>
        <w:tc>
          <w:tcPr>
            <w:tcW w:w="1796" w:type="dxa"/>
            <w:tcMar>
              <w:top w:w="50" w:type="dxa"/>
              <w:left w:w="100" w:type="dxa"/>
            </w:tcMar>
            <w:vAlign w:val="center"/>
          </w:tcPr>
          <w:p w:rsidR="007A4DBD" w:rsidRDefault="007A4DBD">
            <w:pPr>
              <w:spacing w:after="0"/>
              <w:ind w:left="135"/>
              <w:jc w:val="center"/>
            </w:pPr>
          </w:p>
        </w:tc>
        <w:tc>
          <w:tcPr>
            <w:tcW w:w="2670"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4196</w:t>
              </w:r>
              <w:r>
                <w:rPr>
                  <w:rFonts w:ascii="Times New Roman" w:hAnsi="Times New Roman"/>
                  <w:color w:val="0000FF"/>
                  <w:u w:val="single"/>
                </w:rPr>
                <w:t>be</w:t>
              </w:r>
            </w:hyperlink>
          </w:p>
        </w:tc>
      </w:tr>
      <w:tr w:rsidR="007A4DBD">
        <w:trPr>
          <w:trHeight w:val="144"/>
          <w:tblCellSpacing w:w="0" w:type="dxa"/>
        </w:trPr>
        <w:tc>
          <w:tcPr>
            <w:tcW w:w="0" w:type="auto"/>
            <w:gridSpan w:val="2"/>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7A4DBD" w:rsidRDefault="007A4DBD"/>
        </w:tc>
      </w:tr>
    </w:tbl>
    <w:p w:rsidR="007A4DBD" w:rsidRDefault="007A4DBD">
      <w:pPr>
        <w:sectPr w:rsidR="007A4DBD">
          <w:pgSz w:w="16383" w:h="11906" w:orient="landscape"/>
          <w:pgMar w:top="1134" w:right="850" w:bottom="1134" w:left="1701" w:header="720" w:footer="720" w:gutter="0"/>
          <w:cols w:space="720"/>
        </w:sectPr>
      </w:pPr>
    </w:p>
    <w:p w:rsidR="007A4DBD" w:rsidRDefault="00613FD4">
      <w:pPr>
        <w:spacing w:after="0"/>
        <w:ind w:left="120"/>
      </w:pPr>
      <w:r>
        <w:rPr>
          <w:rFonts w:ascii="Times New Roman" w:hAnsi="Times New Roman"/>
          <w:b/>
          <w:color w:val="000000"/>
          <w:sz w:val="28"/>
        </w:rPr>
        <w:lastRenderedPageBreak/>
        <w:t xml:space="preserve"> 9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9"/>
        <w:gridCol w:w="4644"/>
        <w:gridCol w:w="1535"/>
        <w:gridCol w:w="1843"/>
        <w:gridCol w:w="1912"/>
        <w:gridCol w:w="2839"/>
      </w:tblGrid>
      <w:tr w:rsidR="007A4DBD">
        <w:trPr>
          <w:trHeight w:val="144"/>
          <w:tblCellSpacing w:w="0" w:type="dxa"/>
        </w:trPr>
        <w:tc>
          <w:tcPr>
            <w:tcW w:w="501" w:type="dxa"/>
            <w:vMerge w:val="restart"/>
            <w:tcMar>
              <w:top w:w="50" w:type="dxa"/>
              <w:left w:w="100" w:type="dxa"/>
            </w:tcMar>
            <w:vAlign w:val="center"/>
          </w:tcPr>
          <w:p w:rsidR="007A4DBD" w:rsidRDefault="00613FD4">
            <w:pPr>
              <w:spacing w:after="0"/>
              <w:ind w:left="135"/>
            </w:pPr>
            <w:r>
              <w:rPr>
                <w:rFonts w:ascii="Times New Roman" w:hAnsi="Times New Roman"/>
                <w:b/>
                <w:color w:val="000000"/>
                <w:sz w:val="24"/>
              </w:rPr>
              <w:t xml:space="preserve">№ п/п </w:t>
            </w:r>
          </w:p>
          <w:p w:rsidR="007A4DBD" w:rsidRDefault="007A4DBD">
            <w:pPr>
              <w:spacing w:after="0"/>
              <w:ind w:left="135"/>
            </w:pPr>
          </w:p>
        </w:tc>
        <w:tc>
          <w:tcPr>
            <w:tcW w:w="2992" w:type="dxa"/>
            <w:vMerge w:val="restart"/>
            <w:tcMar>
              <w:top w:w="50" w:type="dxa"/>
              <w:left w:w="100" w:type="dxa"/>
            </w:tcMar>
            <w:vAlign w:val="center"/>
          </w:tcPr>
          <w:p w:rsidR="007A4DBD" w:rsidRDefault="00613FD4">
            <w:pPr>
              <w:spacing w:after="0"/>
              <w:ind w:left="135"/>
            </w:pPr>
            <w:r>
              <w:rPr>
                <w:rFonts w:ascii="Times New Roman" w:hAnsi="Times New Roman"/>
                <w:b/>
                <w:color w:val="000000"/>
                <w:sz w:val="24"/>
              </w:rPr>
              <w:t xml:space="preserve">Наименование разделов и тем программы </w:t>
            </w:r>
          </w:p>
          <w:p w:rsidR="007A4DBD" w:rsidRDefault="007A4DBD">
            <w:pPr>
              <w:spacing w:after="0"/>
              <w:ind w:left="135"/>
            </w:pPr>
          </w:p>
        </w:tc>
        <w:tc>
          <w:tcPr>
            <w:tcW w:w="0" w:type="auto"/>
            <w:gridSpan w:val="3"/>
            <w:tcMar>
              <w:top w:w="50" w:type="dxa"/>
              <w:left w:w="100" w:type="dxa"/>
            </w:tcMar>
            <w:vAlign w:val="center"/>
          </w:tcPr>
          <w:p w:rsidR="007A4DBD" w:rsidRDefault="00613FD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A4DBD" w:rsidRDefault="00613FD4">
            <w:pPr>
              <w:spacing w:after="0"/>
              <w:ind w:left="135"/>
            </w:pPr>
            <w:r>
              <w:rPr>
                <w:rFonts w:ascii="Times New Roman" w:hAnsi="Times New Roman"/>
                <w:b/>
                <w:color w:val="000000"/>
                <w:sz w:val="24"/>
              </w:rPr>
              <w:t xml:space="preserve">Электронные (цифровые) образовательные ресурсы </w:t>
            </w:r>
          </w:p>
          <w:p w:rsidR="007A4DBD" w:rsidRDefault="007A4DBD">
            <w:pPr>
              <w:spacing w:after="0"/>
              <w:ind w:left="135"/>
            </w:pPr>
          </w:p>
        </w:tc>
      </w:tr>
      <w:tr w:rsidR="007A4DBD">
        <w:trPr>
          <w:trHeight w:val="144"/>
          <w:tblCellSpacing w:w="0" w:type="dxa"/>
        </w:trPr>
        <w:tc>
          <w:tcPr>
            <w:tcW w:w="0" w:type="auto"/>
            <w:vMerge/>
            <w:tcBorders>
              <w:top w:val="nil"/>
            </w:tcBorders>
            <w:tcMar>
              <w:top w:w="50" w:type="dxa"/>
              <w:left w:w="100" w:type="dxa"/>
            </w:tcMar>
          </w:tcPr>
          <w:p w:rsidR="007A4DBD" w:rsidRDefault="007A4DBD"/>
        </w:tc>
        <w:tc>
          <w:tcPr>
            <w:tcW w:w="0" w:type="auto"/>
            <w:vMerge/>
            <w:tcBorders>
              <w:top w:val="nil"/>
            </w:tcBorders>
            <w:tcMar>
              <w:top w:w="50" w:type="dxa"/>
              <w:left w:w="100" w:type="dxa"/>
            </w:tcMar>
          </w:tcPr>
          <w:p w:rsidR="007A4DBD" w:rsidRDefault="007A4DBD"/>
        </w:tc>
        <w:tc>
          <w:tcPr>
            <w:tcW w:w="977" w:type="dxa"/>
            <w:tcMar>
              <w:top w:w="50" w:type="dxa"/>
              <w:left w:w="100" w:type="dxa"/>
            </w:tcMar>
            <w:vAlign w:val="center"/>
          </w:tcPr>
          <w:p w:rsidR="007A4DBD" w:rsidRDefault="00613FD4">
            <w:pPr>
              <w:spacing w:after="0"/>
              <w:ind w:left="135"/>
            </w:pPr>
            <w:r>
              <w:rPr>
                <w:rFonts w:ascii="Times New Roman" w:hAnsi="Times New Roman"/>
                <w:b/>
                <w:color w:val="000000"/>
                <w:sz w:val="24"/>
              </w:rPr>
              <w:t xml:space="preserve">Всего </w:t>
            </w:r>
          </w:p>
          <w:p w:rsidR="007A4DBD" w:rsidRDefault="007A4DBD">
            <w:pPr>
              <w:spacing w:after="0"/>
              <w:ind w:left="135"/>
            </w:pPr>
          </w:p>
        </w:tc>
        <w:tc>
          <w:tcPr>
            <w:tcW w:w="1699" w:type="dxa"/>
            <w:tcMar>
              <w:top w:w="50" w:type="dxa"/>
              <w:left w:w="100" w:type="dxa"/>
            </w:tcMar>
            <w:vAlign w:val="center"/>
          </w:tcPr>
          <w:p w:rsidR="007A4DBD" w:rsidRDefault="00613FD4">
            <w:pPr>
              <w:spacing w:after="0"/>
              <w:ind w:left="135"/>
            </w:pPr>
            <w:r>
              <w:rPr>
                <w:rFonts w:ascii="Times New Roman" w:hAnsi="Times New Roman"/>
                <w:b/>
                <w:color w:val="000000"/>
                <w:sz w:val="24"/>
              </w:rPr>
              <w:t xml:space="preserve">Контрольные работы </w:t>
            </w:r>
          </w:p>
          <w:p w:rsidR="007A4DBD" w:rsidRDefault="007A4DBD">
            <w:pPr>
              <w:spacing w:after="0"/>
              <w:ind w:left="135"/>
            </w:pPr>
          </w:p>
        </w:tc>
        <w:tc>
          <w:tcPr>
            <w:tcW w:w="1787" w:type="dxa"/>
            <w:tcMar>
              <w:top w:w="50" w:type="dxa"/>
              <w:left w:w="100" w:type="dxa"/>
            </w:tcMar>
            <w:vAlign w:val="center"/>
          </w:tcPr>
          <w:p w:rsidR="007A4DBD" w:rsidRDefault="00613FD4">
            <w:pPr>
              <w:spacing w:after="0"/>
              <w:ind w:left="135"/>
            </w:pPr>
            <w:r>
              <w:rPr>
                <w:rFonts w:ascii="Times New Roman" w:hAnsi="Times New Roman"/>
                <w:b/>
                <w:color w:val="000000"/>
                <w:sz w:val="24"/>
              </w:rPr>
              <w:t xml:space="preserve">Практические работы </w:t>
            </w:r>
          </w:p>
          <w:p w:rsidR="007A4DBD" w:rsidRDefault="007A4DBD">
            <w:pPr>
              <w:spacing w:after="0"/>
              <w:ind w:left="135"/>
            </w:pPr>
          </w:p>
        </w:tc>
        <w:tc>
          <w:tcPr>
            <w:tcW w:w="0" w:type="auto"/>
            <w:vMerge/>
            <w:tcBorders>
              <w:top w:val="nil"/>
            </w:tcBorders>
            <w:tcMar>
              <w:top w:w="50" w:type="dxa"/>
              <w:left w:w="100" w:type="dxa"/>
            </w:tcMar>
          </w:tcPr>
          <w:p w:rsidR="007A4DBD" w:rsidRDefault="007A4DBD"/>
        </w:tc>
      </w:tr>
      <w:tr w:rsidR="007A4DBD">
        <w:trPr>
          <w:trHeight w:val="144"/>
          <w:tblCellSpacing w:w="0" w:type="dxa"/>
        </w:trPr>
        <w:tc>
          <w:tcPr>
            <w:tcW w:w="0" w:type="auto"/>
            <w:gridSpan w:val="6"/>
            <w:tcMar>
              <w:top w:w="50" w:type="dxa"/>
              <w:left w:w="100" w:type="dxa"/>
            </w:tcMar>
            <w:vAlign w:val="center"/>
          </w:tcPr>
          <w:p w:rsidR="007A4DBD" w:rsidRDefault="00613FD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7A4DBD" w:rsidRPr="00613FD4">
        <w:trPr>
          <w:trHeight w:val="144"/>
          <w:tblCellSpacing w:w="0" w:type="dxa"/>
        </w:trPr>
        <w:tc>
          <w:tcPr>
            <w:tcW w:w="501" w:type="dxa"/>
            <w:tcMar>
              <w:top w:w="50" w:type="dxa"/>
              <w:left w:w="100" w:type="dxa"/>
            </w:tcMar>
            <w:vAlign w:val="center"/>
          </w:tcPr>
          <w:p w:rsidR="007A4DBD" w:rsidRDefault="00613FD4">
            <w:pPr>
              <w:spacing w:after="0"/>
            </w:pPr>
            <w:r>
              <w:rPr>
                <w:rFonts w:ascii="Times New Roman" w:hAnsi="Times New Roman"/>
                <w:color w:val="000000"/>
                <w:sz w:val="24"/>
              </w:rPr>
              <w:t>1.1</w:t>
            </w:r>
          </w:p>
        </w:tc>
        <w:tc>
          <w:tcPr>
            <w:tcW w:w="2992" w:type="dxa"/>
            <w:tcMar>
              <w:top w:w="50" w:type="dxa"/>
              <w:left w:w="100" w:type="dxa"/>
            </w:tcMar>
            <w:vAlign w:val="center"/>
          </w:tcPr>
          <w:p w:rsidR="007A4DBD" w:rsidRDefault="00613FD4">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w:t>
              </w:r>
              <w:r>
                <w:rPr>
                  <w:rFonts w:ascii="Times New Roman" w:hAnsi="Times New Roman"/>
                  <w:color w:val="0000FF"/>
                  <w:u w:val="single"/>
                </w:rPr>
                <w:t>b</w:t>
              </w:r>
              <w:r w:rsidRPr="00613FD4">
                <w:rPr>
                  <w:rFonts w:ascii="Times New Roman" w:hAnsi="Times New Roman"/>
                  <w:color w:val="0000FF"/>
                  <w:u w:val="single"/>
                  <w:lang w:val="ru-RU"/>
                </w:rPr>
                <w:t>720</w:t>
              </w:r>
            </w:hyperlink>
          </w:p>
        </w:tc>
      </w:tr>
      <w:tr w:rsidR="007A4DBD">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A4DBD" w:rsidRDefault="007A4DBD"/>
        </w:tc>
      </w:tr>
      <w:tr w:rsidR="007A4DBD">
        <w:trPr>
          <w:trHeight w:val="144"/>
          <w:tblCellSpacing w:w="0" w:type="dxa"/>
        </w:trPr>
        <w:tc>
          <w:tcPr>
            <w:tcW w:w="0" w:type="auto"/>
            <w:gridSpan w:val="6"/>
            <w:tcMar>
              <w:top w:w="50" w:type="dxa"/>
              <w:left w:w="100" w:type="dxa"/>
            </w:tcMar>
            <w:vAlign w:val="center"/>
          </w:tcPr>
          <w:p w:rsidR="007A4DBD" w:rsidRDefault="00613FD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7A4DBD" w:rsidRPr="00613FD4">
        <w:trPr>
          <w:trHeight w:val="144"/>
          <w:tblCellSpacing w:w="0" w:type="dxa"/>
        </w:trPr>
        <w:tc>
          <w:tcPr>
            <w:tcW w:w="501" w:type="dxa"/>
            <w:tcMar>
              <w:top w:w="50" w:type="dxa"/>
              <w:left w:w="100" w:type="dxa"/>
            </w:tcMar>
            <w:vAlign w:val="center"/>
          </w:tcPr>
          <w:p w:rsidR="007A4DBD" w:rsidRDefault="00613FD4">
            <w:pPr>
              <w:spacing w:after="0"/>
            </w:pPr>
            <w:r>
              <w:rPr>
                <w:rFonts w:ascii="Times New Roman" w:hAnsi="Times New Roman"/>
                <w:color w:val="000000"/>
                <w:sz w:val="24"/>
              </w:rPr>
              <w:t>2.1</w:t>
            </w:r>
          </w:p>
        </w:tc>
        <w:tc>
          <w:tcPr>
            <w:tcW w:w="2992"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w:t>
              </w:r>
              <w:r>
                <w:rPr>
                  <w:rFonts w:ascii="Times New Roman" w:hAnsi="Times New Roman"/>
                  <w:color w:val="0000FF"/>
                  <w:u w:val="single"/>
                </w:rPr>
                <w:t>b</w:t>
              </w:r>
              <w:r w:rsidRPr="00613FD4">
                <w:rPr>
                  <w:rFonts w:ascii="Times New Roman" w:hAnsi="Times New Roman"/>
                  <w:color w:val="0000FF"/>
                  <w:u w:val="single"/>
                  <w:lang w:val="ru-RU"/>
                </w:rPr>
                <w:t>720</w:t>
              </w:r>
            </w:hyperlink>
          </w:p>
        </w:tc>
      </w:tr>
      <w:tr w:rsidR="007A4DBD" w:rsidRPr="00613FD4">
        <w:trPr>
          <w:trHeight w:val="144"/>
          <w:tblCellSpacing w:w="0" w:type="dxa"/>
        </w:trPr>
        <w:tc>
          <w:tcPr>
            <w:tcW w:w="501" w:type="dxa"/>
            <w:tcMar>
              <w:top w:w="50" w:type="dxa"/>
              <w:left w:w="100" w:type="dxa"/>
            </w:tcMar>
            <w:vAlign w:val="center"/>
          </w:tcPr>
          <w:p w:rsidR="007A4DBD" w:rsidRDefault="00613FD4">
            <w:pPr>
              <w:spacing w:after="0"/>
            </w:pPr>
            <w:r>
              <w:rPr>
                <w:rFonts w:ascii="Times New Roman" w:hAnsi="Times New Roman"/>
                <w:color w:val="000000"/>
                <w:sz w:val="24"/>
              </w:rPr>
              <w:t>2.2</w:t>
            </w:r>
          </w:p>
        </w:tc>
        <w:tc>
          <w:tcPr>
            <w:tcW w:w="2992"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Г.Р. Державин. Стихотворения (два по выбору)</w:t>
            </w:r>
            <w:proofErr w:type="gramStart"/>
            <w:r w:rsidRPr="00613FD4">
              <w:rPr>
                <w:rFonts w:ascii="Times New Roman" w:hAnsi="Times New Roman"/>
                <w:color w:val="000000"/>
                <w:sz w:val="24"/>
                <w:lang w:val="ru-RU"/>
              </w:rPr>
              <w:t>.Н</w:t>
            </w:r>
            <w:proofErr w:type="gramEnd"/>
            <w:r w:rsidRPr="00613FD4">
              <w:rPr>
                <w:rFonts w:ascii="Times New Roman" w:hAnsi="Times New Roman"/>
                <w:color w:val="000000"/>
                <w:sz w:val="24"/>
                <w:lang w:val="ru-RU"/>
              </w:rPr>
              <w:t>апример, «Властителям и судиям», «Памятник» и др.</w:t>
            </w:r>
          </w:p>
        </w:tc>
        <w:tc>
          <w:tcPr>
            <w:tcW w:w="977"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w:t>
              </w:r>
              <w:r>
                <w:rPr>
                  <w:rFonts w:ascii="Times New Roman" w:hAnsi="Times New Roman"/>
                  <w:color w:val="0000FF"/>
                  <w:u w:val="single"/>
                </w:rPr>
                <w:t>b</w:t>
              </w:r>
              <w:r w:rsidRPr="00613FD4">
                <w:rPr>
                  <w:rFonts w:ascii="Times New Roman" w:hAnsi="Times New Roman"/>
                  <w:color w:val="0000FF"/>
                  <w:u w:val="single"/>
                  <w:lang w:val="ru-RU"/>
                </w:rPr>
                <w:t>720</w:t>
              </w:r>
            </w:hyperlink>
          </w:p>
        </w:tc>
      </w:tr>
      <w:tr w:rsidR="007A4DBD" w:rsidRPr="00613FD4">
        <w:trPr>
          <w:trHeight w:val="144"/>
          <w:tblCellSpacing w:w="0" w:type="dxa"/>
        </w:trPr>
        <w:tc>
          <w:tcPr>
            <w:tcW w:w="501" w:type="dxa"/>
            <w:tcMar>
              <w:top w:w="50" w:type="dxa"/>
              <w:left w:w="100" w:type="dxa"/>
            </w:tcMar>
            <w:vAlign w:val="center"/>
          </w:tcPr>
          <w:p w:rsidR="007A4DBD" w:rsidRDefault="00613FD4">
            <w:pPr>
              <w:spacing w:after="0"/>
            </w:pPr>
            <w:r>
              <w:rPr>
                <w:rFonts w:ascii="Times New Roman" w:hAnsi="Times New Roman"/>
                <w:color w:val="000000"/>
                <w:sz w:val="24"/>
              </w:rPr>
              <w:t>2.3</w:t>
            </w:r>
          </w:p>
        </w:tc>
        <w:tc>
          <w:tcPr>
            <w:tcW w:w="2992"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Н.М. Карамзин. Повесть «Бедная Лиза»</w:t>
            </w:r>
          </w:p>
        </w:tc>
        <w:tc>
          <w:tcPr>
            <w:tcW w:w="977"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w:t>
              </w:r>
              <w:r>
                <w:rPr>
                  <w:rFonts w:ascii="Times New Roman" w:hAnsi="Times New Roman"/>
                  <w:color w:val="0000FF"/>
                  <w:u w:val="single"/>
                </w:rPr>
                <w:t>b</w:t>
              </w:r>
              <w:r w:rsidRPr="00613FD4">
                <w:rPr>
                  <w:rFonts w:ascii="Times New Roman" w:hAnsi="Times New Roman"/>
                  <w:color w:val="0000FF"/>
                  <w:u w:val="single"/>
                  <w:lang w:val="ru-RU"/>
                </w:rPr>
                <w:t>720</w:t>
              </w:r>
            </w:hyperlink>
          </w:p>
        </w:tc>
      </w:tr>
      <w:tr w:rsidR="007A4DBD">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A4DBD" w:rsidRDefault="007A4DBD"/>
        </w:tc>
      </w:tr>
      <w:tr w:rsidR="007A4DBD" w:rsidRPr="00613FD4">
        <w:trPr>
          <w:trHeight w:val="144"/>
          <w:tblCellSpacing w:w="0" w:type="dxa"/>
        </w:trPr>
        <w:tc>
          <w:tcPr>
            <w:tcW w:w="0" w:type="auto"/>
            <w:gridSpan w:val="6"/>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b/>
                <w:color w:val="000000"/>
                <w:sz w:val="24"/>
                <w:lang w:val="ru-RU"/>
              </w:rPr>
              <w:t>Раздел 3.</w:t>
            </w:r>
            <w:r w:rsidRPr="00613FD4">
              <w:rPr>
                <w:rFonts w:ascii="Times New Roman" w:hAnsi="Times New Roman"/>
                <w:color w:val="000000"/>
                <w:sz w:val="24"/>
                <w:lang w:val="ru-RU"/>
              </w:rPr>
              <w:t xml:space="preserve"> </w:t>
            </w:r>
            <w:r w:rsidRPr="00613FD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13FD4">
              <w:rPr>
                <w:rFonts w:ascii="Times New Roman" w:hAnsi="Times New Roman"/>
                <w:b/>
                <w:color w:val="000000"/>
                <w:sz w:val="24"/>
                <w:lang w:val="ru-RU"/>
              </w:rPr>
              <w:t xml:space="preserve"> века</w:t>
            </w:r>
          </w:p>
        </w:tc>
      </w:tr>
      <w:tr w:rsidR="007A4DBD" w:rsidRPr="00613FD4">
        <w:trPr>
          <w:trHeight w:val="144"/>
          <w:tblCellSpacing w:w="0" w:type="dxa"/>
        </w:trPr>
        <w:tc>
          <w:tcPr>
            <w:tcW w:w="501" w:type="dxa"/>
            <w:tcMar>
              <w:top w:w="50" w:type="dxa"/>
              <w:left w:w="100" w:type="dxa"/>
            </w:tcMar>
            <w:vAlign w:val="center"/>
          </w:tcPr>
          <w:p w:rsidR="007A4DBD" w:rsidRDefault="00613FD4">
            <w:pPr>
              <w:spacing w:after="0"/>
            </w:pPr>
            <w:r>
              <w:rPr>
                <w:rFonts w:ascii="Times New Roman" w:hAnsi="Times New Roman"/>
                <w:color w:val="000000"/>
                <w:sz w:val="24"/>
              </w:rPr>
              <w:t>3.1</w:t>
            </w:r>
          </w:p>
        </w:tc>
        <w:tc>
          <w:tcPr>
            <w:tcW w:w="2992"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В.А. Жуковский. Баллады, элегии</w:t>
            </w:r>
            <w:proofErr w:type="gramStart"/>
            <w:r w:rsidRPr="00613FD4">
              <w:rPr>
                <w:rFonts w:ascii="Times New Roman" w:hAnsi="Times New Roman"/>
                <w:color w:val="000000"/>
                <w:sz w:val="24"/>
                <w:lang w:val="ru-RU"/>
              </w:rPr>
              <w:t>.</w:t>
            </w:r>
            <w:proofErr w:type="gramEnd"/>
            <w:r w:rsidRPr="00613FD4">
              <w:rPr>
                <w:rFonts w:ascii="Times New Roman" w:hAnsi="Times New Roman"/>
                <w:color w:val="000000"/>
                <w:sz w:val="24"/>
                <w:lang w:val="ru-RU"/>
              </w:rPr>
              <w:t xml:space="preserve"> (</w:t>
            </w:r>
            <w:proofErr w:type="gramStart"/>
            <w:r w:rsidRPr="00613FD4">
              <w:rPr>
                <w:rFonts w:ascii="Times New Roman" w:hAnsi="Times New Roman"/>
                <w:color w:val="000000"/>
                <w:sz w:val="24"/>
                <w:lang w:val="ru-RU"/>
              </w:rPr>
              <w:t>д</w:t>
            </w:r>
            <w:proofErr w:type="gramEnd"/>
            <w:r w:rsidRPr="00613FD4">
              <w:rPr>
                <w:rFonts w:ascii="Times New Roman" w:hAnsi="Times New Roman"/>
                <w:color w:val="000000"/>
                <w:sz w:val="24"/>
                <w:lang w:val="ru-RU"/>
              </w:rPr>
              <w:t>ве по выбору). Например, «Светлана», «Невыразимое», «Море» и др.</w:t>
            </w:r>
          </w:p>
        </w:tc>
        <w:tc>
          <w:tcPr>
            <w:tcW w:w="977"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w:t>
              </w:r>
              <w:r>
                <w:rPr>
                  <w:rFonts w:ascii="Times New Roman" w:hAnsi="Times New Roman"/>
                  <w:color w:val="0000FF"/>
                  <w:u w:val="single"/>
                </w:rPr>
                <w:t>b</w:t>
              </w:r>
              <w:r w:rsidRPr="00613FD4">
                <w:rPr>
                  <w:rFonts w:ascii="Times New Roman" w:hAnsi="Times New Roman"/>
                  <w:color w:val="0000FF"/>
                  <w:u w:val="single"/>
                  <w:lang w:val="ru-RU"/>
                </w:rPr>
                <w:t>720</w:t>
              </w:r>
            </w:hyperlink>
          </w:p>
        </w:tc>
      </w:tr>
      <w:tr w:rsidR="007A4DBD" w:rsidRPr="00613FD4">
        <w:trPr>
          <w:trHeight w:val="144"/>
          <w:tblCellSpacing w:w="0" w:type="dxa"/>
        </w:trPr>
        <w:tc>
          <w:tcPr>
            <w:tcW w:w="501" w:type="dxa"/>
            <w:tcMar>
              <w:top w:w="50" w:type="dxa"/>
              <w:left w:w="100" w:type="dxa"/>
            </w:tcMar>
            <w:vAlign w:val="center"/>
          </w:tcPr>
          <w:p w:rsidR="007A4DBD" w:rsidRDefault="00613FD4">
            <w:pPr>
              <w:spacing w:after="0"/>
            </w:pPr>
            <w:r>
              <w:rPr>
                <w:rFonts w:ascii="Times New Roman" w:hAnsi="Times New Roman"/>
                <w:color w:val="000000"/>
                <w:sz w:val="24"/>
              </w:rPr>
              <w:t>3.2</w:t>
            </w:r>
          </w:p>
        </w:tc>
        <w:tc>
          <w:tcPr>
            <w:tcW w:w="2992"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А.С. Грибоедов. Комедия «Горе от ума»</w:t>
            </w:r>
          </w:p>
        </w:tc>
        <w:tc>
          <w:tcPr>
            <w:tcW w:w="977"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w:t>
              </w:r>
              <w:r>
                <w:rPr>
                  <w:rFonts w:ascii="Times New Roman" w:hAnsi="Times New Roman"/>
                  <w:color w:val="0000FF"/>
                  <w:u w:val="single"/>
                </w:rPr>
                <w:t>b</w:t>
              </w:r>
              <w:r w:rsidRPr="00613FD4">
                <w:rPr>
                  <w:rFonts w:ascii="Times New Roman" w:hAnsi="Times New Roman"/>
                  <w:color w:val="0000FF"/>
                  <w:u w:val="single"/>
                  <w:lang w:val="ru-RU"/>
                </w:rPr>
                <w:t>720</w:t>
              </w:r>
            </w:hyperlink>
          </w:p>
        </w:tc>
      </w:tr>
      <w:tr w:rsidR="007A4DBD" w:rsidRPr="00613FD4">
        <w:trPr>
          <w:trHeight w:val="144"/>
          <w:tblCellSpacing w:w="0" w:type="dxa"/>
        </w:trPr>
        <w:tc>
          <w:tcPr>
            <w:tcW w:w="501" w:type="dxa"/>
            <w:tcMar>
              <w:top w:w="50" w:type="dxa"/>
              <w:left w:w="100" w:type="dxa"/>
            </w:tcMar>
            <w:vAlign w:val="center"/>
          </w:tcPr>
          <w:p w:rsidR="007A4DBD" w:rsidRDefault="00613FD4">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Поэзия пушкинской эпохи. К.Н. Батюшков, А.А. Дельвиг, Н.М.Языков, Е.А. Баратынский (не менее трёх стихотворений по выбору)</w:t>
            </w:r>
          </w:p>
        </w:tc>
        <w:tc>
          <w:tcPr>
            <w:tcW w:w="977"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w:t>
              </w:r>
              <w:r>
                <w:rPr>
                  <w:rFonts w:ascii="Times New Roman" w:hAnsi="Times New Roman"/>
                  <w:color w:val="0000FF"/>
                  <w:u w:val="single"/>
                </w:rPr>
                <w:t>b</w:t>
              </w:r>
              <w:r w:rsidRPr="00613FD4">
                <w:rPr>
                  <w:rFonts w:ascii="Times New Roman" w:hAnsi="Times New Roman"/>
                  <w:color w:val="0000FF"/>
                  <w:u w:val="single"/>
                  <w:lang w:val="ru-RU"/>
                </w:rPr>
                <w:t>720</w:t>
              </w:r>
            </w:hyperlink>
          </w:p>
        </w:tc>
      </w:tr>
      <w:tr w:rsidR="007A4DBD" w:rsidRPr="00613FD4">
        <w:trPr>
          <w:trHeight w:val="144"/>
          <w:tblCellSpacing w:w="0" w:type="dxa"/>
        </w:trPr>
        <w:tc>
          <w:tcPr>
            <w:tcW w:w="501" w:type="dxa"/>
            <w:tcMar>
              <w:top w:w="50" w:type="dxa"/>
              <w:left w:w="100" w:type="dxa"/>
            </w:tcMar>
            <w:vAlign w:val="center"/>
          </w:tcPr>
          <w:p w:rsidR="007A4DBD" w:rsidRDefault="00613FD4">
            <w:pPr>
              <w:spacing w:after="0"/>
            </w:pPr>
            <w:r>
              <w:rPr>
                <w:rFonts w:ascii="Times New Roman" w:hAnsi="Times New Roman"/>
                <w:color w:val="000000"/>
                <w:sz w:val="24"/>
              </w:rPr>
              <w:t>3.4</w:t>
            </w:r>
          </w:p>
        </w:tc>
        <w:tc>
          <w:tcPr>
            <w:tcW w:w="2992" w:type="dxa"/>
            <w:tcMar>
              <w:top w:w="50" w:type="dxa"/>
              <w:left w:w="100" w:type="dxa"/>
            </w:tcMar>
            <w:vAlign w:val="center"/>
          </w:tcPr>
          <w:p w:rsidR="007A4DBD" w:rsidRDefault="00613FD4">
            <w:pPr>
              <w:spacing w:after="0"/>
              <w:ind w:left="135"/>
            </w:pPr>
            <w:r w:rsidRPr="00613FD4">
              <w:rPr>
                <w:rFonts w:ascii="Times New Roman" w:hAnsi="Times New Roman"/>
                <w:color w:val="000000"/>
                <w:sz w:val="24"/>
                <w:lang w:val="ru-RU"/>
              </w:rPr>
              <w:t xml:space="preserve">А.С. Пушкин. Стихотворения (не менее пяти по выбору). </w:t>
            </w:r>
            <w:proofErr w:type="gramStart"/>
            <w:r w:rsidRPr="00613FD4">
              <w:rPr>
                <w:rFonts w:ascii="Times New Roman" w:hAnsi="Times New Roman"/>
                <w:color w:val="000000"/>
                <w:sz w:val="24"/>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w:t>
            </w:r>
            <w:proofErr w:type="gramEnd"/>
            <w:r w:rsidRPr="00613FD4">
              <w:rPr>
                <w:rFonts w:ascii="Times New Roman" w:hAnsi="Times New Roman"/>
                <w:color w:val="000000"/>
                <w:sz w:val="24"/>
                <w:lang w:val="ru-RU"/>
              </w:rPr>
              <w:t xml:space="preserve"> </w:t>
            </w:r>
            <w:proofErr w:type="gramStart"/>
            <w:r w:rsidRPr="00613FD4">
              <w:rPr>
                <w:rFonts w:ascii="Times New Roman" w:hAnsi="Times New Roman"/>
                <w:color w:val="000000"/>
                <w:sz w:val="24"/>
                <w:lang w:val="ru-RU"/>
              </w:rPr>
              <w:t xml:space="preserve">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w:t>
            </w:r>
            <w:proofErr w:type="gramEnd"/>
            <w:r>
              <w:rPr>
                <w:rFonts w:ascii="Times New Roman" w:hAnsi="Times New Roman"/>
                <w:color w:val="000000"/>
                <w:sz w:val="24"/>
              </w:rPr>
              <w:t xml:space="preserve"> Роман в стихах «Евгений Онегин»</w:t>
            </w:r>
          </w:p>
        </w:tc>
        <w:tc>
          <w:tcPr>
            <w:tcW w:w="977"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w:t>
              </w:r>
              <w:r>
                <w:rPr>
                  <w:rFonts w:ascii="Times New Roman" w:hAnsi="Times New Roman"/>
                  <w:color w:val="0000FF"/>
                  <w:u w:val="single"/>
                </w:rPr>
                <w:t>b</w:t>
              </w:r>
              <w:r w:rsidRPr="00613FD4">
                <w:rPr>
                  <w:rFonts w:ascii="Times New Roman" w:hAnsi="Times New Roman"/>
                  <w:color w:val="0000FF"/>
                  <w:u w:val="single"/>
                  <w:lang w:val="ru-RU"/>
                </w:rPr>
                <w:t>720</w:t>
              </w:r>
            </w:hyperlink>
          </w:p>
        </w:tc>
      </w:tr>
      <w:tr w:rsidR="007A4DBD" w:rsidRPr="00613FD4">
        <w:trPr>
          <w:trHeight w:val="144"/>
          <w:tblCellSpacing w:w="0" w:type="dxa"/>
        </w:trPr>
        <w:tc>
          <w:tcPr>
            <w:tcW w:w="501" w:type="dxa"/>
            <w:tcMar>
              <w:top w:w="50" w:type="dxa"/>
              <w:left w:w="100" w:type="dxa"/>
            </w:tcMar>
            <w:vAlign w:val="center"/>
          </w:tcPr>
          <w:p w:rsidR="007A4DBD" w:rsidRDefault="00613FD4">
            <w:pPr>
              <w:spacing w:after="0"/>
            </w:pPr>
            <w:r>
              <w:rPr>
                <w:rFonts w:ascii="Times New Roman" w:hAnsi="Times New Roman"/>
                <w:color w:val="000000"/>
                <w:sz w:val="24"/>
              </w:rPr>
              <w:t>3.5</w:t>
            </w:r>
          </w:p>
        </w:tc>
        <w:tc>
          <w:tcPr>
            <w:tcW w:w="2992" w:type="dxa"/>
            <w:tcMar>
              <w:top w:w="50" w:type="dxa"/>
              <w:left w:w="100" w:type="dxa"/>
            </w:tcMar>
            <w:vAlign w:val="center"/>
          </w:tcPr>
          <w:p w:rsidR="007A4DBD" w:rsidRDefault="00613FD4">
            <w:pPr>
              <w:spacing w:after="0"/>
              <w:ind w:left="135"/>
            </w:pPr>
            <w:r w:rsidRPr="00613FD4">
              <w:rPr>
                <w:rFonts w:ascii="Times New Roman" w:hAnsi="Times New Roman"/>
                <w:color w:val="000000"/>
                <w:sz w:val="24"/>
                <w:lang w:val="ru-RU"/>
              </w:rPr>
              <w:t>М.Ю. Лермонтов. Стихотворения (не менее пяти по выбору)</w:t>
            </w:r>
            <w:proofErr w:type="gramStart"/>
            <w:r w:rsidRPr="00613FD4">
              <w:rPr>
                <w:rFonts w:ascii="Times New Roman" w:hAnsi="Times New Roman"/>
                <w:color w:val="000000"/>
                <w:sz w:val="24"/>
                <w:lang w:val="ru-RU"/>
              </w:rPr>
              <w:t>.Н</w:t>
            </w:r>
            <w:proofErr w:type="gramEnd"/>
            <w:r w:rsidRPr="00613FD4">
              <w:rPr>
                <w:rFonts w:ascii="Times New Roman" w:hAnsi="Times New Roman"/>
                <w:color w:val="000000"/>
                <w:sz w:val="24"/>
                <w:lang w:val="ru-RU"/>
              </w:rPr>
              <w:t xml:space="preserve">апример, «Выхожу один я на дорогу…», «Дума», «И скучно и грустно», «Как часто, пёстрою толпою окружён…», «Молитва» («Я, Матерь Божия, ныне с молитвою…»), «Нет, не тебя так пылко я </w:t>
            </w:r>
            <w:r w:rsidRPr="00613FD4">
              <w:rPr>
                <w:rFonts w:ascii="Times New Roman" w:hAnsi="Times New Roman"/>
                <w:color w:val="000000"/>
                <w:sz w:val="24"/>
                <w:lang w:val="ru-RU"/>
              </w:rPr>
              <w:lastRenderedPageBreak/>
              <w:t xml:space="preserve">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w:t>
              </w:r>
              <w:r>
                <w:rPr>
                  <w:rFonts w:ascii="Times New Roman" w:hAnsi="Times New Roman"/>
                  <w:color w:val="0000FF"/>
                  <w:u w:val="single"/>
                </w:rPr>
                <w:t>b</w:t>
              </w:r>
              <w:r w:rsidRPr="00613FD4">
                <w:rPr>
                  <w:rFonts w:ascii="Times New Roman" w:hAnsi="Times New Roman"/>
                  <w:color w:val="0000FF"/>
                  <w:u w:val="single"/>
                  <w:lang w:val="ru-RU"/>
                </w:rPr>
                <w:t>720</w:t>
              </w:r>
            </w:hyperlink>
          </w:p>
        </w:tc>
      </w:tr>
      <w:tr w:rsidR="007A4DBD" w:rsidRPr="00613FD4">
        <w:trPr>
          <w:trHeight w:val="144"/>
          <w:tblCellSpacing w:w="0" w:type="dxa"/>
        </w:trPr>
        <w:tc>
          <w:tcPr>
            <w:tcW w:w="501" w:type="dxa"/>
            <w:tcMar>
              <w:top w:w="50" w:type="dxa"/>
              <w:left w:w="100" w:type="dxa"/>
            </w:tcMar>
            <w:vAlign w:val="center"/>
          </w:tcPr>
          <w:p w:rsidR="007A4DBD" w:rsidRDefault="00613FD4">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Н.В. Гоголь. Поэма «Мёртвые души»</w:t>
            </w:r>
          </w:p>
        </w:tc>
        <w:tc>
          <w:tcPr>
            <w:tcW w:w="977"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w:t>
              </w:r>
              <w:r>
                <w:rPr>
                  <w:rFonts w:ascii="Times New Roman" w:hAnsi="Times New Roman"/>
                  <w:color w:val="0000FF"/>
                  <w:u w:val="single"/>
                </w:rPr>
                <w:t>b</w:t>
              </w:r>
              <w:r w:rsidRPr="00613FD4">
                <w:rPr>
                  <w:rFonts w:ascii="Times New Roman" w:hAnsi="Times New Roman"/>
                  <w:color w:val="0000FF"/>
                  <w:u w:val="single"/>
                  <w:lang w:val="ru-RU"/>
                </w:rPr>
                <w:t>720</w:t>
              </w:r>
            </w:hyperlink>
          </w:p>
        </w:tc>
      </w:tr>
      <w:tr w:rsidR="007A4DBD">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7A4DBD" w:rsidRDefault="007A4DBD"/>
        </w:tc>
      </w:tr>
      <w:tr w:rsidR="007A4DBD">
        <w:trPr>
          <w:trHeight w:val="144"/>
          <w:tblCellSpacing w:w="0" w:type="dxa"/>
        </w:trPr>
        <w:tc>
          <w:tcPr>
            <w:tcW w:w="0" w:type="auto"/>
            <w:gridSpan w:val="6"/>
            <w:tcMar>
              <w:top w:w="50" w:type="dxa"/>
              <w:left w:w="100" w:type="dxa"/>
            </w:tcMar>
            <w:vAlign w:val="center"/>
          </w:tcPr>
          <w:p w:rsidR="007A4DBD" w:rsidRDefault="00613FD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7A4DBD" w:rsidRPr="00613FD4">
        <w:trPr>
          <w:trHeight w:val="144"/>
          <w:tblCellSpacing w:w="0" w:type="dxa"/>
        </w:trPr>
        <w:tc>
          <w:tcPr>
            <w:tcW w:w="501" w:type="dxa"/>
            <w:tcMar>
              <w:top w:w="50" w:type="dxa"/>
              <w:left w:w="100" w:type="dxa"/>
            </w:tcMar>
            <w:vAlign w:val="center"/>
          </w:tcPr>
          <w:p w:rsidR="007A4DBD" w:rsidRDefault="00613FD4">
            <w:pPr>
              <w:spacing w:after="0"/>
            </w:pPr>
            <w:r>
              <w:rPr>
                <w:rFonts w:ascii="Times New Roman" w:hAnsi="Times New Roman"/>
                <w:color w:val="000000"/>
                <w:sz w:val="24"/>
              </w:rPr>
              <w:t>4.1</w:t>
            </w:r>
          </w:p>
        </w:tc>
        <w:tc>
          <w:tcPr>
            <w:tcW w:w="2992"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w:t>
              </w:r>
              <w:r>
                <w:rPr>
                  <w:rFonts w:ascii="Times New Roman" w:hAnsi="Times New Roman"/>
                  <w:color w:val="0000FF"/>
                  <w:u w:val="single"/>
                </w:rPr>
                <w:t>b</w:t>
              </w:r>
              <w:r w:rsidRPr="00613FD4">
                <w:rPr>
                  <w:rFonts w:ascii="Times New Roman" w:hAnsi="Times New Roman"/>
                  <w:color w:val="0000FF"/>
                  <w:u w:val="single"/>
                  <w:lang w:val="ru-RU"/>
                </w:rPr>
                <w:t>720</w:t>
              </w:r>
            </w:hyperlink>
          </w:p>
        </w:tc>
      </w:tr>
      <w:tr w:rsidR="007A4DBD" w:rsidRPr="00613FD4">
        <w:trPr>
          <w:trHeight w:val="144"/>
          <w:tblCellSpacing w:w="0" w:type="dxa"/>
        </w:trPr>
        <w:tc>
          <w:tcPr>
            <w:tcW w:w="501" w:type="dxa"/>
            <w:tcMar>
              <w:top w:w="50" w:type="dxa"/>
              <w:left w:w="100" w:type="dxa"/>
            </w:tcMar>
            <w:vAlign w:val="center"/>
          </w:tcPr>
          <w:p w:rsidR="007A4DBD" w:rsidRDefault="00613FD4">
            <w:pPr>
              <w:spacing w:after="0"/>
            </w:pPr>
            <w:r>
              <w:rPr>
                <w:rFonts w:ascii="Times New Roman" w:hAnsi="Times New Roman"/>
                <w:color w:val="000000"/>
                <w:sz w:val="24"/>
              </w:rPr>
              <w:t>4.2</w:t>
            </w:r>
          </w:p>
        </w:tc>
        <w:tc>
          <w:tcPr>
            <w:tcW w:w="2992"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w:t>
              </w:r>
              <w:r>
                <w:rPr>
                  <w:rFonts w:ascii="Times New Roman" w:hAnsi="Times New Roman"/>
                  <w:color w:val="0000FF"/>
                  <w:u w:val="single"/>
                </w:rPr>
                <w:t>b</w:t>
              </w:r>
              <w:r w:rsidRPr="00613FD4">
                <w:rPr>
                  <w:rFonts w:ascii="Times New Roman" w:hAnsi="Times New Roman"/>
                  <w:color w:val="0000FF"/>
                  <w:u w:val="single"/>
                  <w:lang w:val="ru-RU"/>
                </w:rPr>
                <w:t>720</w:t>
              </w:r>
            </w:hyperlink>
          </w:p>
        </w:tc>
      </w:tr>
      <w:tr w:rsidR="007A4DBD" w:rsidRPr="00613FD4">
        <w:trPr>
          <w:trHeight w:val="144"/>
          <w:tblCellSpacing w:w="0" w:type="dxa"/>
        </w:trPr>
        <w:tc>
          <w:tcPr>
            <w:tcW w:w="501" w:type="dxa"/>
            <w:tcMar>
              <w:top w:w="50" w:type="dxa"/>
              <w:left w:w="100" w:type="dxa"/>
            </w:tcMar>
            <w:vAlign w:val="center"/>
          </w:tcPr>
          <w:p w:rsidR="007A4DBD" w:rsidRDefault="00613FD4">
            <w:pPr>
              <w:spacing w:after="0"/>
            </w:pPr>
            <w:r>
              <w:rPr>
                <w:rFonts w:ascii="Times New Roman" w:hAnsi="Times New Roman"/>
                <w:color w:val="000000"/>
                <w:sz w:val="24"/>
              </w:rPr>
              <w:t>4.3</w:t>
            </w:r>
          </w:p>
        </w:tc>
        <w:tc>
          <w:tcPr>
            <w:tcW w:w="2992"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w:t>
              </w:r>
              <w:r>
                <w:rPr>
                  <w:rFonts w:ascii="Times New Roman" w:hAnsi="Times New Roman"/>
                  <w:color w:val="0000FF"/>
                  <w:u w:val="single"/>
                </w:rPr>
                <w:t>b</w:t>
              </w:r>
              <w:r w:rsidRPr="00613FD4">
                <w:rPr>
                  <w:rFonts w:ascii="Times New Roman" w:hAnsi="Times New Roman"/>
                  <w:color w:val="0000FF"/>
                  <w:u w:val="single"/>
                  <w:lang w:val="ru-RU"/>
                </w:rPr>
                <w:t>720</w:t>
              </w:r>
            </w:hyperlink>
          </w:p>
        </w:tc>
      </w:tr>
      <w:tr w:rsidR="007A4DBD" w:rsidRPr="00613FD4">
        <w:trPr>
          <w:trHeight w:val="144"/>
          <w:tblCellSpacing w:w="0" w:type="dxa"/>
        </w:trPr>
        <w:tc>
          <w:tcPr>
            <w:tcW w:w="501" w:type="dxa"/>
            <w:tcMar>
              <w:top w:w="50" w:type="dxa"/>
              <w:left w:w="100" w:type="dxa"/>
            </w:tcMar>
            <w:vAlign w:val="center"/>
          </w:tcPr>
          <w:p w:rsidR="007A4DBD" w:rsidRDefault="00613FD4">
            <w:pPr>
              <w:spacing w:after="0"/>
            </w:pPr>
            <w:r>
              <w:rPr>
                <w:rFonts w:ascii="Times New Roman" w:hAnsi="Times New Roman"/>
                <w:color w:val="000000"/>
                <w:sz w:val="24"/>
              </w:rPr>
              <w:t>4.4</w:t>
            </w:r>
          </w:p>
        </w:tc>
        <w:tc>
          <w:tcPr>
            <w:tcW w:w="2992"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w:t>
              </w:r>
              <w:r>
                <w:rPr>
                  <w:rFonts w:ascii="Times New Roman" w:hAnsi="Times New Roman"/>
                  <w:color w:val="0000FF"/>
                  <w:u w:val="single"/>
                </w:rPr>
                <w:t>b</w:t>
              </w:r>
              <w:r w:rsidRPr="00613FD4">
                <w:rPr>
                  <w:rFonts w:ascii="Times New Roman" w:hAnsi="Times New Roman"/>
                  <w:color w:val="0000FF"/>
                  <w:u w:val="single"/>
                  <w:lang w:val="ru-RU"/>
                </w:rPr>
                <w:t>720</w:t>
              </w:r>
            </w:hyperlink>
          </w:p>
        </w:tc>
      </w:tr>
      <w:tr w:rsidR="007A4DBD" w:rsidRPr="00613FD4">
        <w:trPr>
          <w:trHeight w:val="144"/>
          <w:tblCellSpacing w:w="0" w:type="dxa"/>
        </w:trPr>
        <w:tc>
          <w:tcPr>
            <w:tcW w:w="501" w:type="dxa"/>
            <w:tcMar>
              <w:top w:w="50" w:type="dxa"/>
              <w:left w:w="100" w:type="dxa"/>
            </w:tcMar>
            <w:vAlign w:val="center"/>
          </w:tcPr>
          <w:p w:rsidR="007A4DBD" w:rsidRDefault="00613FD4">
            <w:pPr>
              <w:spacing w:after="0"/>
            </w:pPr>
            <w:r>
              <w:rPr>
                <w:rFonts w:ascii="Times New Roman" w:hAnsi="Times New Roman"/>
                <w:color w:val="000000"/>
                <w:sz w:val="24"/>
              </w:rPr>
              <w:t>4.5</w:t>
            </w:r>
          </w:p>
        </w:tc>
        <w:tc>
          <w:tcPr>
            <w:tcW w:w="2992"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613FD4">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w:t>
              </w:r>
              <w:r>
                <w:rPr>
                  <w:rFonts w:ascii="Times New Roman" w:hAnsi="Times New Roman"/>
                  <w:color w:val="0000FF"/>
                  <w:u w:val="single"/>
                </w:rPr>
                <w:t>b</w:t>
              </w:r>
              <w:r w:rsidRPr="00613FD4">
                <w:rPr>
                  <w:rFonts w:ascii="Times New Roman" w:hAnsi="Times New Roman"/>
                  <w:color w:val="0000FF"/>
                  <w:u w:val="single"/>
                  <w:lang w:val="ru-RU"/>
                </w:rPr>
                <w:t>720</w:t>
              </w:r>
            </w:hyperlink>
          </w:p>
        </w:tc>
      </w:tr>
      <w:tr w:rsidR="007A4DBD">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A4DBD" w:rsidRDefault="007A4DBD"/>
        </w:tc>
      </w:tr>
      <w:tr w:rsidR="007A4DBD" w:rsidRPr="00613FD4">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w:t>
              </w:r>
              <w:r>
                <w:rPr>
                  <w:rFonts w:ascii="Times New Roman" w:hAnsi="Times New Roman"/>
                  <w:color w:val="0000FF"/>
                  <w:u w:val="single"/>
                </w:rPr>
                <w:t>b</w:t>
              </w:r>
              <w:r w:rsidRPr="00613FD4">
                <w:rPr>
                  <w:rFonts w:ascii="Times New Roman" w:hAnsi="Times New Roman"/>
                  <w:color w:val="0000FF"/>
                  <w:u w:val="single"/>
                  <w:lang w:val="ru-RU"/>
                </w:rPr>
                <w:t>720</w:t>
              </w:r>
            </w:hyperlink>
          </w:p>
        </w:tc>
      </w:tr>
      <w:tr w:rsidR="007A4DBD" w:rsidRPr="00613FD4">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w:t>
              </w:r>
              <w:r>
                <w:rPr>
                  <w:rFonts w:ascii="Times New Roman" w:hAnsi="Times New Roman"/>
                  <w:color w:val="0000FF"/>
                  <w:u w:val="single"/>
                </w:rPr>
                <w:t>b</w:t>
              </w:r>
              <w:r w:rsidRPr="00613FD4">
                <w:rPr>
                  <w:rFonts w:ascii="Times New Roman" w:hAnsi="Times New Roman"/>
                  <w:color w:val="0000FF"/>
                  <w:u w:val="single"/>
                  <w:lang w:val="ru-RU"/>
                </w:rPr>
                <w:t>720</w:t>
              </w:r>
            </w:hyperlink>
          </w:p>
        </w:tc>
      </w:tr>
      <w:tr w:rsidR="007A4DBD" w:rsidRPr="00613FD4">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w:t>
              </w:r>
              <w:r>
                <w:rPr>
                  <w:rFonts w:ascii="Times New Roman" w:hAnsi="Times New Roman"/>
                  <w:color w:val="0000FF"/>
                  <w:u w:val="single"/>
                </w:rPr>
                <w:t>b</w:t>
              </w:r>
              <w:r w:rsidRPr="00613FD4">
                <w:rPr>
                  <w:rFonts w:ascii="Times New Roman" w:hAnsi="Times New Roman"/>
                  <w:color w:val="0000FF"/>
                  <w:u w:val="single"/>
                  <w:lang w:val="ru-RU"/>
                </w:rPr>
                <w:t>720</w:t>
              </w:r>
            </w:hyperlink>
          </w:p>
        </w:tc>
      </w:tr>
      <w:tr w:rsidR="007A4DBD" w:rsidRPr="00613FD4">
        <w:trPr>
          <w:trHeight w:val="144"/>
          <w:tblCellSpacing w:w="0" w:type="dxa"/>
        </w:trPr>
        <w:tc>
          <w:tcPr>
            <w:tcW w:w="0" w:type="auto"/>
            <w:gridSpan w:val="2"/>
            <w:tcMar>
              <w:top w:w="50" w:type="dxa"/>
              <w:left w:w="100" w:type="dxa"/>
            </w:tcMar>
            <w:vAlign w:val="center"/>
          </w:tcPr>
          <w:p w:rsidR="007A4DBD" w:rsidRDefault="00613FD4">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7A4DBD" w:rsidRDefault="007A4DBD">
            <w:pPr>
              <w:spacing w:after="0"/>
              <w:ind w:left="135"/>
              <w:jc w:val="center"/>
            </w:pPr>
          </w:p>
        </w:tc>
        <w:tc>
          <w:tcPr>
            <w:tcW w:w="1787" w:type="dxa"/>
            <w:tcMar>
              <w:top w:w="50" w:type="dxa"/>
              <w:left w:w="100" w:type="dxa"/>
            </w:tcMar>
            <w:vAlign w:val="center"/>
          </w:tcPr>
          <w:p w:rsidR="007A4DBD" w:rsidRDefault="007A4DBD">
            <w:pPr>
              <w:spacing w:after="0"/>
              <w:ind w:left="135"/>
              <w:jc w:val="center"/>
            </w:pPr>
          </w:p>
        </w:tc>
        <w:tc>
          <w:tcPr>
            <w:tcW w:w="2646"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41</w:t>
              </w:r>
              <w:r>
                <w:rPr>
                  <w:rFonts w:ascii="Times New Roman" w:hAnsi="Times New Roman"/>
                  <w:color w:val="0000FF"/>
                  <w:u w:val="single"/>
                </w:rPr>
                <w:t>b</w:t>
              </w:r>
              <w:r w:rsidRPr="00613FD4">
                <w:rPr>
                  <w:rFonts w:ascii="Times New Roman" w:hAnsi="Times New Roman"/>
                  <w:color w:val="0000FF"/>
                  <w:u w:val="single"/>
                  <w:lang w:val="ru-RU"/>
                </w:rPr>
                <w:t>720</w:t>
              </w:r>
            </w:hyperlink>
          </w:p>
        </w:tc>
      </w:tr>
      <w:tr w:rsidR="007A4DBD">
        <w:trPr>
          <w:trHeight w:val="144"/>
          <w:tblCellSpacing w:w="0" w:type="dxa"/>
        </w:trPr>
        <w:tc>
          <w:tcPr>
            <w:tcW w:w="0" w:type="auto"/>
            <w:gridSpan w:val="2"/>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7A4DBD" w:rsidRDefault="007A4DBD"/>
        </w:tc>
      </w:tr>
    </w:tbl>
    <w:p w:rsidR="007A4DBD" w:rsidRDefault="007A4DBD">
      <w:pPr>
        <w:sectPr w:rsidR="007A4DBD">
          <w:pgSz w:w="16383" w:h="11906" w:orient="landscape"/>
          <w:pgMar w:top="1134" w:right="850" w:bottom="1134" w:left="1701" w:header="720" w:footer="720" w:gutter="0"/>
          <w:cols w:space="720"/>
        </w:sectPr>
      </w:pPr>
    </w:p>
    <w:p w:rsidR="007A4DBD" w:rsidRDefault="00613FD4">
      <w:pPr>
        <w:spacing w:after="0"/>
        <w:ind w:left="120"/>
      </w:pPr>
      <w:r>
        <w:rPr>
          <w:rFonts w:ascii="Times New Roman" w:hAnsi="Times New Roman"/>
          <w:b/>
          <w:color w:val="000000"/>
          <w:sz w:val="28"/>
          <w:lang w:val="ru-RU"/>
        </w:rPr>
        <w:lastRenderedPageBreak/>
        <w:t>ПУР</w:t>
      </w:r>
      <w:r>
        <w:rPr>
          <w:rFonts w:ascii="Times New Roman" w:hAnsi="Times New Roman"/>
          <w:b/>
          <w:color w:val="000000"/>
          <w:sz w:val="28"/>
        </w:rPr>
        <w:t xml:space="preserve">ОЧНОЕ ПЛАНИРОВАНИЕ </w:t>
      </w:r>
    </w:p>
    <w:p w:rsidR="007A4DBD" w:rsidRDefault="00613FD4">
      <w:pPr>
        <w:spacing w:after="0"/>
        <w:ind w:left="120"/>
      </w:pPr>
      <w:r>
        <w:rPr>
          <w:rFonts w:ascii="Times New Roman" w:hAnsi="Times New Roman"/>
          <w:b/>
          <w:color w:val="000000"/>
          <w:sz w:val="28"/>
        </w:rPr>
        <w:t xml:space="preserve"> 8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093"/>
        <w:gridCol w:w="964"/>
        <w:gridCol w:w="1843"/>
        <w:gridCol w:w="1912"/>
        <w:gridCol w:w="1349"/>
        <w:gridCol w:w="2863"/>
      </w:tblGrid>
      <w:tr w:rsidR="007A4DBD" w:rsidTr="00B90768">
        <w:trPr>
          <w:trHeight w:val="144"/>
          <w:tblCellSpacing w:w="0" w:type="dxa"/>
        </w:trPr>
        <w:tc>
          <w:tcPr>
            <w:tcW w:w="1013" w:type="dxa"/>
            <w:vMerge w:val="restart"/>
            <w:tcMar>
              <w:top w:w="50" w:type="dxa"/>
              <w:left w:w="100" w:type="dxa"/>
            </w:tcMar>
            <w:vAlign w:val="center"/>
          </w:tcPr>
          <w:p w:rsidR="007A4DBD" w:rsidRDefault="00613FD4">
            <w:pPr>
              <w:spacing w:after="0"/>
              <w:ind w:left="135"/>
            </w:pPr>
            <w:r>
              <w:rPr>
                <w:rFonts w:ascii="Times New Roman" w:hAnsi="Times New Roman"/>
                <w:b/>
                <w:color w:val="000000"/>
                <w:sz w:val="24"/>
              </w:rPr>
              <w:t xml:space="preserve">№ п/п </w:t>
            </w:r>
          </w:p>
          <w:p w:rsidR="007A4DBD" w:rsidRDefault="007A4DBD">
            <w:pPr>
              <w:spacing w:after="0"/>
              <w:ind w:left="135"/>
            </w:pPr>
          </w:p>
        </w:tc>
        <w:tc>
          <w:tcPr>
            <w:tcW w:w="4092" w:type="dxa"/>
            <w:vMerge w:val="restart"/>
            <w:tcMar>
              <w:top w:w="50" w:type="dxa"/>
              <w:left w:w="100" w:type="dxa"/>
            </w:tcMar>
            <w:vAlign w:val="center"/>
          </w:tcPr>
          <w:p w:rsidR="007A4DBD" w:rsidRDefault="00613FD4">
            <w:pPr>
              <w:spacing w:after="0"/>
              <w:ind w:left="135"/>
            </w:pPr>
            <w:r>
              <w:rPr>
                <w:rFonts w:ascii="Times New Roman" w:hAnsi="Times New Roman"/>
                <w:b/>
                <w:color w:val="000000"/>
                <w:sz w:val="24"/>
              </w:rPr>
              <w:t xml:space="preserve">Тема урока </w:t>
            </w:r>
          </w:p>
          <w:p w:rsidR="007A4DBD" w:rsidRDefault="007A4DBD">
            <w:pPr>
              <w:spacing w:after="0"/>
              <w:ind w:left="135"/>
            </w:pPr>
          </w:p>
        </w:tc>
        <w:tc>
          <w:tcPr>
            <w:tcW w:w="0" w:type="auto"/>
            <w:gridSpan w:val="3"/>
            <w:tcMar>
              <w:top w:w="50" w:type="dxa"/>
              <w:left w:w="100" w:type="dxa"/>
            </w:tcMar>
            <w:vAlign w:val="center"/>
          </w:tcPr>
          <w:p w:rsidR="007A4DBD" w:rsidRDefault="00613FD4">
            <w:pPr>
              <w:spacing w:after="0"/>
            </w:pPr>
            <w:r>
              <w:rPr>
                <w:rFonts w:ascii="Times New Roman" w:hAnsi="Times New Roman"/>
                <w:b/>
                <w:color w:val="000000"/>
                <w:sz w:val="24"/>
              </w:rPr>
              <w:t>Количество часов</w:t>
            </w:r>
          </w:p>
        </w:tc>
        <w:tc>
          <w:tcPr>
            <w:tcW w:w="1349" w:type="dxa"/>
            <w:vMerge w:val="restart"/>
            <w:tcMar>
              <w:top w:w="50" w:type="dxa"/>
              <w:left w:w="100" w:type="dxa"/>
            </w:tcMar>
            <w:vAlign w:val="center"/>
          </w:tcPr>
          <w:p w:rsidR="007A4DBD" w:rsidRDefault="00613FD4">
            <w:pPr>
              <w:spacing w:after="0"/>
              <w:ind w:left="135"/>
            </w:pPr>
            <w:r>
              <w:rPr>
                <w:rFonts w:ascii="Times New Roman" w:hAnsi="Times New Roman"/>
                <w:b/>
                <w:color w:val="000000"/>
                <w:sz w:val="24"/>
              </w:rPr>
              <w:t xml:space="preserve">Дата изучения </w:t>
            </w:r>
          </w:p>
          <w:p w:rsidR="007A4DBD" w:rsidRDefault="007A4DBD">
            <w:pPr>
              <w:spacing w:after="0"/>
              <w:ind w:left="135"/>
            </w:pPr>
          </w:p>
        </w:tc>
        <w:tc>
          <w:tcPr>
            <w:tcW w:w="2863" w:type="dxa"/>
            <w:vMerge w:val="restart"/>
            <w:tcMar>
              <w:top w:w="50" w:type="dxa"/>
              <w:left w:w="100" w:type="dxa"/>
            </w:tcMar>
            <w:vAlign w:val="center"/>
          </w:tcPr>
          <w:p w:rsidR="007A4DBD" w:rsidRDefault="00613FD4">
            <w:pPr>
              <w:spacing w:after="0"/>
              <w:ind w:left="135"/>
            </w:pPr>
            <w:r>
              <w:rPr>
                <w:rFonts w:ascii="Times New Roman" w:hAnsi="Times New Roman"/>
                <w:b/>
                <w:color w:val="000000"/>
                <w:sz w:val="24"/>
              </w:rPr>
              <w:t xml:space="preserve">Электронные цифровые образовательные ресурсы </w:t>
            </w:r>
          </w:p>
          <w:p w:rsidR="007A4DBD" w:rsidRDefault="007A4DBD">
            <w:pPr>
              <w:spacing w:after="0"/>
              <w:ind w:left="135"/>
            </w:pPr>
          </w:p>
        </w:tc>
      </w:tr>
      <w:tr w:rsidR="007A4DBD" w:rsidTr="00B90768">
        <w:trPr>
          <w:trHeight w:val="144"/>
          <w:tblCellSpacing w:w="0" w:type="dxa"/>
        </w:trPr>
        <w:tc>
          <w:tcPr>
            <w:tcW w:w="0" w:type="auto"/>
            <w:vMerge/>
            <w:tcBorders>
              <w:top w:val="nil"/>
            </w:tcBorders>
            <w:tcMar>
              <w:top w:w="50" w:type="dxa"/>
              <w:left w:w="100" w:type="dxa"/>
            </w:tcMar>
          </w:tcPr>
          <w:p w:rsidR="007A4DBD" w:rsidRDefault="007A4DBD"/>
        </w:tc>
        <w:tc>
          <w:tcPr>
            <w:tcW w:w="0" w:type="auto"/>
            <w:vMerge/>
            <w:tcBorders>
              <w:top w:val="nil"/>
            </w:tcBorders>
            <w:tcMar>
              <w:top w:w="50" w:type="dxa"/>
              <w:left w:w="100" w:type="dxa"/>
            </w:tcMar>
          </w:tcPr>
          <w:p w:rsidR="007A4DBD" w:rsidRDefault="007A4DBD"/>
        </w:tc>
        <w:tc>
          <w:tcPr>
            <w:tcW w:w="970" w:type="dxa"/>
            <w:tcMar>
              <w:top w:w="50" w:type="dxa"/>
              <w:left w:w="100" w:type="dxa"/>
            </w:tcMar>
            <w:vAlign w:val="center"/>
          </w:tcPr>
          <w:p w:rsidR="007A4DBD" w:rsidRDefault="00613FD4">
            <w:pPr>
              <w:spacing w:after="0"/>
              <w:ind w:left="135"/>
            </w:pPr>
            <w:r>
              <w:rPr>
                <w:rFonts w:ascii="Times New Roman" w:hAnsi="Times New Roman"/>
                <w:b/>
                <w:color w:val="000000"/>
                <w:sz w:val="24"/>
              </w:rPr>
              <w:t xml:space="preserve">Всего </w:t>
            </w:r>
          </w:p>
          <w:p w:rsidR="007A4DBD" w:rsidRDefault="007A4DBD">
            <w:pPr>
              <w:spacing w:after="0"/>
              <w:ind w:left="135"/>
            </w:pPr>
          </w:p>
        </w:tc>
        <w:tc>
          <w:tcPr>
            <w:tcW w:w="1843" w:type="dxa"/>
            <w:tcMar>
              <w:top w:w="50" w:type="dxa"/>
              <w:left w:w="100" w:type="dxa"/>
            </w:tcMar>
            <w:vAlign w:val="center"/>
          </w:tcPr>
          <w:p w:rsidR="007A4DBD" w:rsidRDefault="00613FD4">
            <w:pPr>
              <w:spacing w:after="0"/>
              <w:ind w:left="135"/>
            </w:pPr>
            <w:r>
              <w:rPr>
                <w:rFonts w:ascii="Times New Roman" w:hAnsi="Times New Roman"/>
                <w:b/>
                <w:color w:val="000000"/>
                <w:sz w:val="24"/>
              </w:rPr>
              <w:t xml:space="preserve">Контрольные работы </w:t>
            </w:r>
          </w:p>
          <w:p w:rsidR="007A4DBD" w:rsidRDefault="007A4DBD">
            <w:pPr>
              <w:spacing w:after="0"/>
              <w:ind w:left="135"/>
            </w:pPr>
          </w:p>
        </w:tc>
        <w:tc>
          <w:tcPr>
            <w:tcW w:w="1912" w:type="dxa"/>
            <w:tcMar>
              <w:top w:w="50" w:type="dxa"/>
              <w:left w:w="100" w:type="dxa"/>
            </w:tcMar>
            <w:vAlign w:val="center"/>
          </w:tcPr>
          <w:p w:rsidR="007A4DBD" w:rsidRDefault="00613FD4">
            <w:pPr>
              <w:spacing w:after="0"/>
              <w:ind w:left="135"/>
            </w:pPr>
            <w:r>
              <w:rPr>
                <w:rFonts w:ascii="Times New Roman" w:hAnsi="Times New Roman"/>
                <w:b/>
                <w:color w:val="000000"/>
                <w:sz w:val="24"/>
              </w:rPr>
              <w:t xml:space="preserve">Практические работы </w:t>
            </w:r>
          </w:p>
          <w:p w:rsidR="007A4DBD" w:rsidRDefault="007A4DBD">
            <w:pPr>
              <w:spacing w:after="0"/>
              <w:ind w:left="135"/>
            </w:pPr>
          </w:p>
        </w:tc>
        <w:tc>
          <w:tcPr>
            <w:tcW w:w="0" w:type="auto"/>
            <w:vMerge/>
            <w:tcBorders>
              <w:top w:val="nil"/>
            </w:tcBorders>
            <w:tcMar>
              <w:top w:w="50" w:type="dxa"/>
              <w:left w:w="100" w:type="dxa"/>
            </w:tcMar>
          </w:tcPr>
          <w:p w:rsidR="007A4DBD" w:rsidRDefault="007A4DBD"/>
        </w:tc>
        <w:tc>
          <w:tcPr>
            <w:tcW w:w="0" w:type="auto"/>
            <w:vMerge/>
            <w:tcBorders>
              <w:top w:val="nil"/>
            </w:tcBorders>
            <w:tcMar>
              <w:top w:w="50" w:type="dxa"/>
              <w:left w:w="100" w:type="dxa"/>
            </w:tcMar>
          </w:tcPr>
          <w:p w:rsidR="007A4DBD" w:rsidRDefault="007A4DBD"/>
        </w:tc>
      </w:tr>
      <w:tr w:rsidR="007A4DBD" w:rsidRPr="00613FD4" w:rsidTr="00B90768">
        <w:trPr>
          <w:trHeight w:val="144"/>
          <w:tblCellSpacing w:w="0" w:type="dxa"/>
        </w:trPr>
        <w:tc>
          <w:tcPr>
            <w:tcW w:w="1013" w:type="dxa"/>
            <w:tcMar>
              <w:top w:w="50" w:type="dxa"/>
              <w:left w:w="100" w:type="dxa"/>
            </w:tcMar>
            <w:vAlign w:val="center"/>
          </w:tcPr>
          <w:p w:rsidR="007A4DBD" w:rsidRDefault="00613FD4">
            <w:pPr>
              <w:spacing w:after="0"/>
            </w:pPr>
            <w:r>
              <w:rPr>
                <w:rFonts w:ascii="Times New Roman" w:hAnsi="Times New Roman"/>
                <w:color w:val="000000"/>
                <w:sz w:val="24"/>
              </w:rPr>
              <w:t>1</w:t>
            </w:r>
          </w:p>
        </w:tc>
        <w:tc>
          <w:tcPr>
            <w:tcW w:w="4092"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Введение. </w:t>
            </w:r>
            <w:proofErr w:type="gramStart"/>
            <w:r w:rsidRPr="00613FD4">
              <w:rPr>
                <w:rFonts w:ascii="Times New Roman" w:hAnsi="Times New Roman"/>
                <w:color w:val="000000"/>
                <w:sz w:val="24"/>
                <w:lang w:val="ru-RU"/>
              </w:rPr>
              <w:t>Жанровые особенности житийной литератры.</w:t>
            </w:r>
            <w:proofErr w:type="gramEnd"/>
            <w:r w:rsidRPr="00613FD4">
              <w:rPr>
                <w:rFonts w:ascii="Times New Roman" w:hAnsi="Times New Roman"/>
                <w:color w:val="000000"/>
                <w:sz w:val="24"/>
                <w:lang w:val="ru-RU"/>
              </w:rPr>
              <w:t xml:space="preserve">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970"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A4DBD" w:rsidRDefault="007A4DBD">
            <w:pPr>
              <w:spacing w:after="0"/>
              <w:ind w:left="135"/>
              <w:jc w:val="center"/>
            </w:pPr>
          </w:p>
        </w:tc>
        <w:tc>
          <w:tcPr>
            <w:tcW w:w="1912" w:type="dxa"/>
            <w:tcMar>
              <w:top w:w="50" w:type="dxa"/>
              <w:left w:w="100" w:type="dxa"/>
            </w:tcMar>
            <w:vAlign w:val="center"/>
          </w:tcPr>
          <w:p w:rsidR="007A4DBD" w:rsidRDefault="007A4DBD">
            <w:pPr>
              <w:spacing w:after="0"/>
              <w:ind w:left="135"/>
              <w:jc w:val="center"/>
            </w:pPr>
          </w:p>
        </w:tc>
        <w:tc>
          <w:tcPr>
            <w:tcW w:w="1349" w:type="dxa"/>
            <w:tcMar>
              <w:top w:w="50" w:type="dxa"/>
              <w:left w:w="100" w:type="dxa"/>
            </w:tcMar>
            <w:vAlign w:val="center"/>
          </w:tcPr>
          <w:p w:rsidR="007A4DBD" w:rsidRPr="00613FD4" w:rsidRDefault="00613FD4">
            <w:pPr>
              <w:spacing w:after="0"/>
              <w:ind w:left="135"/>
              <w:rPr>
                <w:lang w:val="ru-RU"/>
              </w:rPr>
            </w:pPr>
            <w:r>
              <w:rPr>
                <w:lang w:val="ru-RU"/>
              </w:rPr>
              <w:t>сентябрь</w:t>
            </w:r>
          </w:p>
        </w:tc>
        <w:tc>
          <w:tcPr>
            <w:tcW w:w="2863"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38</w:t>
              </w:r>
              <w:r>
                <w:rPr>
                  <w:rFonts w:ascii="Times New Roman" w:hAnsi="Times New Roman"/>
                  <w:color w:val="0000FF"/>
                  <w:u w:val="single"/>
                </w:rPr>
                <w:t>c</w:t>
              </w:r>
              <w:r w:rsidRPr="00613FD4">
                <w:rPr>
                  <w:rFonts w:ascii="Times New Roman" w:hAnsi="Times New Roman"/>
                  <w:color w:val="0000FF"/>
                  <w:u w:val="single"/>
                  <w:lang w:val="ru-RU"/>
                </w:rPr>
                <w:t>94</w:t>
              </w:r>
            </w:hyperlink>
          </w:p>
        </w:tc>
      </w:tr>
      <w:tr w:rsidR="00613FD4" w:rsidRPr="00613FD4" w:rsidTr="00B90768">
        <w:trPr>
          <w:trHeight w:val="144"/>
          <w:tblCellSpacing w:w="0" w:type="dxa"/>
        </w:trPr>
        <w:tc>
          <w:tcPr>
            <w:tcW w:w="1013" w:type="dxa"/>
            <w:tcMar>
              <w:top w:w="50" w:type="dxa"/>
              <w:left w:w="100" w:type="dxa"/>
            </w:tcMar>
            <w:vAlign w:val="center"/>
          </w:tcPr>
          <w:p w:rsidR="00613FD4" w:rsidRDefault="00613FD4">
            <w:pPr>
              <w:spacing w:after="0"/>
            </w:pPr>
            <w:r>
              <w:rPr>
                <w:rFonts w:ascii="Times New Roman" w:hAnsi="Times New Roman"/>
                <w:color w:val="000000"/>
                <w:sz w:val="24"/>
              </w:rPr>
              <w:t>2</w:t>
            </w:r>
          </w:p>
        </w:tc>
        <w:tc>
          <w:tcPr>
            <w:tcW w:w="4092" w:type="dxa"/>
            <w:tcMar>
              <w:top w:w="50" w:type="dxa"/>
              <w:left w:w="100" w:type="dxa"/>
            </w:tcMar>
            <w:vAlign w:val="center"/>
          </w:tcPr>
          <w:p w:rsidR="00613FD4" w:rsidRDefault="00613FD4">
            <w:pPr>
              <w:spacing w:after="0"/>
              <w:ind w:left="135"/>
            </w:pPr>
            <w:r w:rsidRPr="00613FD4">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w:t>
            </w:r>
            <w:proofErr w:type="gramStart"/>
            <w:r w:rsidRPr="00613FD4">
              <w:rPr>
                <w:rFonts w:ascii="Times New Roman" w:hAnsi="Times New Roman"/>
                <w:color w:val="000000"/>
                <w:sz w:val="24"/>
                <w:lang w:val="ru-RU"/>
              </w:rPr>
              <w:t>Нравственные проблемы в житии, их историческая обусловленность и вневременной смысл.</w:t>
            </w:r>
            <w:proofErr w:type="gramEnd"/>
            <w:r w:rsidRPr="00613FD4">
              <w:rPr>
                <w:rFonts w:ascii="Times New Roman" w:hAnsi="Times New Roman"/>
                <w:color w:val="000000"/>
                <w:sz w:val="24"/>
                <w:lang w:val="ru-RU"/>
              </w:rPr>
              <w:t xml:space="preserve"> </w:t>
            </w:r>
            <w:r>
              <w:rPr>
                <w:rFonts w:ascii="Times New Roman" w:hAnsi="Times New Roman"/>
                <w:color w:val="000000"/>
                <w:sz w:val="24"/>
              </w:rPr>
              <w:t>Особенности лексики и художественной образности жития</w:t>
            </w:r>
          </w:p>
        </w:tc>
        <w:tc>
          <w:tcPr>
            <w:tcW w:w="970" w:type="dxa"/>
            <w:tcMar>
              <w:top w:w="50" w:type="dxa"/>
              <w:left w:w="100" w:type="dxa"/>
            </w:tcMar>
            <w:vAlign w:val="center"/>
          </w:tcPr>
          <w:p w:rsidR="00613FD4" w:rsidRDefault="00613FD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613FD4" w:rsidRDefault="00613FD4">
            <w:pPr>
              <w:spacing w:after="0"/>
              <w:ind w:left="135"/>
              <w:jc w:val="center"/>
            </w:pPr>
          </w:p>
        </w:tc>
        <w:tc>
          <w:tcPr>
            <w:tcW w:w="1912" w:type="dxa"/>
            <w:tcMar>
              <w:top w:w="50" w:type="dxa"/>
              <w:left w:w="100" w:type="dxa"/>
            </w:tcMar>
            <w:vAlign w:val="center"/>
          </w:tcPr>
          <w:p w:rsidR="00613FD4" w:rsidRDefault="00613FD4">
            <w:pPr>
              <w:spacing w:after="0"/>
              <w:ind w:left="135"/>
              <w:jc w:val="center"/>
            </w:pPr>
          </w:p>
        </w:tc>
        <w:tc>
          <w:tcPr>
            <w:tcW w:w="1349" w:type="dxa"/>
            <w:tcMar>
              <w:top w:w="50" w:type="dxa"/>
              <w:left w:w="100" w:type="dxa"/>
            </w:tcMar>
          </w:tcPr>
          <w:p w:rsidR="00613FD4" w:rsidRDefault="00613FD4">
            <w:r w:rsidRPr="003679AC">
              <w:rPr>
                <w:lang w:val="ru-RU"/>
              </w:rPr>
              <w:t>сентябрь</w:t>
            </w:r>
          </w:p>
        </w:tc>
        <w:tc>
          <w:tcPr>
            <w:tcW w:w="2863" w:type="dxa"/>
            <w:tcMar>
              <w:top w:w="50" w:type="dxa"/>
              <w:left w:w="100" w:type="dxa"/>
            </w:tcMar>
            <w:vAlign w:val="center"/>
          </w:tcPr>
          <w:p w:rsidR="00613FD4"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38</w:t>
              </w:r>
              <w:r>
                <w:rPr>
                  <w:rFonts w:ascii="Times New Roman" w:hAnsi="Times New Roman"/>
                  <w:color w:val="0000FF"/>
                  <w:u w:val="single"/>
                </w:rPr>
                <w:t>e</w:t>
              </w:r>
              <w:r w:rsidRPr="00613FD4">
                <w:rPr>
                  <w:rFonts w:ascii="Times New Roman" w:hAnsi="Times New Roman"/>
                  <w:color w:val="0000FF"/>
                  <w:u w:val="single"/>
                  <w:lang w:val="ru-RU"/>
                </w:rPr>
                <w:t>06</w:t>
              </w:r>
            </w:hyperlink>
          </w:p>
        </w:tc>
      </w:tr>
      <w:tr w:rsidR="00613FD4" w:rsidRPr="00613FD4" w:rsidTr="00B90768">
        <w:trPr>
          <w:trHeight w:val="144"/>
          <w:tblCellSpacing w:w="0" w:type="dxa"/>
        </w:trPr>
        <w:tc>
          <w:tcPr>
            <w:tcW w:w="1013" w:type="dxa"/>
            <w:tcMar>
              <w:top w:w="50" w:type="dxa"/>
              <w:left w:w="100" w:type="dxa"/>
            </w:tcMar>
            <w:vAlign w:val="center"/>
          </w:tcPr>
          <w:p w:rsidR="00613FD4" w:rsidRDefault="00613FD4">
            <w:pPr>
              <w:spacing w:after="0"/>
            </w:pPr>
            <w:r>
              <w:rPr>
                <w:rFonts w:ascii="Times New Roman" w:hAnsi="Times New Roman"/>
                <w:color w:val="000000"/>
                <w:sz w:val="24"/>
              </w:rPr>
              <w:t>3</w:t>
            </w:r>
          </w:p>
        </w:tc>
        <w:tc>
          <w:tcPr>
            <w:tcW w:w="4092" w:type="dxa"/>
            <w:tcMar>
              <w:top w:w="50" w:type="dxa"/>
              <w:left w:w="100" w:type="dxa"/>
            </w:tcMar>
            <w:vAlign w:val="center"/>
          </w:tcPr>
          <w:p w:rsidR="00613FD4" w:rsidRDefault="00613FD4">
            <w:pPr>
              <w:spacing w:after="0"/>
              <w:ind w:left="135"/>
            </w:pPr>
            <w:r w:rsidRPr="00613FD4">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970" w:type="dxa"/>
            <w:tcMar>
              <w:top w:w="50" w:type="dxa"/>
              <w:left w:w="100" w:type="dxa"/>
            </w:tcMar>
            <w:vAlign w:val="center"/>
          </w:tcPr>
          <w:p w:rsidR="00613FD4" w:rsidRDefault="00613FD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613FD4" w:rsidRDefault="00613FD4">
            <w:pPr>
              <w:spacing w:after="0"/>
              <w:ind w:left="135"/>
              <w:jc w:val="center"/>
            </w:pPr>
          </w:p>
        </w:tc>
        <w:tc>
          <w:tcPr>
            <w:tcW w:w="1912" w:type="dxa"/>
            <w:tcMar>
              <w:top w:w="50" w:type="dxa"/>
              <w:left w:w="100" w:type="dxa"/>
            </w:tcMar>
            <w:vAlign w:val="center"/>
          </w:tcPr>
          <w:p w:rsidR="00613FD4" w:rsidRDefault="00613FD4">
            <w:pPr>
              <w:spacing w:after="0"/>
              <w:ind w:left="135"/>
              <w:jc w:val="center"/>
            </w:pPr>
          </w:p>
        </w:tc>
        <w:tc>
          <w:tcPr>
            <w:tcW w:w="1349" w:type="dxa"/>
            <w:tcMar>
              <w:top w:w="50" w:type="dxa"/>
              <w:left w:w="100" w:type="dxa"/>
            </w:tcMar>
          </w:tcPr>
          <w:p w:rsidR="00613FD4" w:rsidRDefault="00613FD4">
            <w:r w:rsidRPr="003679AC">
              <w:rPr>
                <w:lang w:val="ru-RU"/>
              </w:rPr>
              <w:t>сентябрь</w:t>
            </w:r>
          </w:p>
        </w:tc>
        <w:tc>
          <w:tcPr>
            <w:tcW w:w="2863" w:type="dxa"/>
            <w:tcMar>
              <w:top w:w="50" w:type="dxa"/>
              <w:left w:w="100" w:type="dxa"/>
            </w:tcMar>
            <w:vAlign w:val="center"/>
          </w:tcPr>
          <w:p w:rsidR="00613FD4"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38</w:t>
              </w:r>
              <w:r>
                <w:rPr>
                  <w:rFonts w:ascii="Times New Roman" w:hAnsi="Times New Roman"/>
                  <w:color w:val="0000FF"/>
                  <w:u w:val="single"/>
                </w:rPr>
                <w:t>f</w:t>
              </w:r>
              <w:r w:rsidRPr="00613FD4">
                <w:rPr>
                  <w:rFonts w:ascii="Times New Roman" w:hAnsi="Times New Roman"/>
                  <w:color w:val="0000FF"/>
                  <w:u w:val="single"/>
                  <w:lang w:val="ru-RU"/>
                </w:rPr>
                <w:t>78</w:t>
              </w:r>
            </w:hyperlink>
          </w:p>
        </w:tc>
      </w:tr>
      <w:tr w:rsidR="00613FD4" w:rsidRPr="00613FD4" w:rsidTr="00B90768">
        <w:trPr>
          <w:trHeight w:val="144"/>
          <w:tblCellSpacing w:w="0" w:type="dxa"/>
        </w:trPr>
        <w:tc>
          <w:tcPr>
            <w:tcW w:w="1013" w:type="dxa"/>
            <w:tcMar>
              <w:top w:w="50" w:type="dxa"/>
              <w:left w:w="100" w:type="dxa"/>
            </w:tcMar>
            <w:vAlign w:val="center"/>
          </w:tcPr>
          <w:p w:rsidR="00613FD4" w:rsidRDefault="00613FD4">
            <w:pPr>
              <w:spacing w:after="0"/>
            </w:pPr>
            <w:r>
              <w:rPr>
                <w:rFonts w:ascii="Times New Roman" w:hAnsi="Times New Roman"/>
                <w:color w:val="000000"/>
                <w:sz w:val="24"/>
              </w:rPr>
              <w:lastRenderedPageBreak/>
              <w:t>4</w:t>
            </w:r>
          </w:p>
        </w:tc>
        <w:tc>
          <w:tcPr>
            <w:tcW w:w="4092" w:type="dxa"/>
            <w:tcMar>
              <w:top w:w="50" w:type="dxa"/>
              <w:left w:w="100" w:type="dxa"/>
            </w:tcMar>
            <w:vAlign w:val="center"/>
          </w:tcPr>
          <w:p w:rsidR="00613FD4" w:rsidRDefault="00613FD4">
            <w:pPr>
              <w:spacing w:after="0"/>
              <w:ind w:left="135"/>
            </w:pPr>
            <w:r w:rsidRPr="00613FD4">
              <w:rPr>
                <w:rFonts w:ascii="Times New Roman" w:hAnsi="Times New Roman"/>
                <w:color w:val="000000"/>
                <w:sz w:val="24"/>
                <w:lang w:val="ru-RU"/>
              </w:rPr>
              <w:t>Д. И. Фонвизин. Комедия «Недоросль»</w:t>
            </w:r>
            <w:proofErr w:type="gramStart"/>
            <w:r w:rsidRPr="00613FD4">
              <w:rPr>
                <w:rFonts w:ascii="Times New Roman" w:hAnsi="Times New Roman"/>
                <w:color w:val="000000"/>
                <w:sz w:val="24"/>
                <w:lang w:val="ru-RU"/>
              </w:rPr>
              <w:t>.Т</w:t>
            </w:r>
            <w:proofErr w:type="gramEnd"/>
            <w:r w:rsidRPr="00613FD4">
              <w:rPr>
                <w:rFonts w:ascii="Times New Roman" w:hAnsi="Times New Roman"/>
                <w:color w:val="000000"/>
                <w:sz w:val="24"/>
                <w:lang w:val="ru-RU"/>
              </w:rPr>
              <w:t xml:space="preserve">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970" w:type="dxa"/>
            <w:tcMar>
              <w:top w:w="50" w:type="dxa"/>
              <w:left w:w="100" w:type="dxa"/>
            </w:tcMar>
            <w:vAlign w:val="center"/>
          </w:tcPr>
          <w:p w:rsidR="00613FD4" w:rsidRDefault="00613FD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613FD4" w:rsidRDefault="00613FD4">
            <w:pPr>
              <w:spacing w:after="0"/>
              <w:ind w:left="135"/>
              <w:jc w:val="center"/>
            </w:pPr>
          </w:p>
        </w:tc>
        <w:tc>
          <w:tcPr>
            <w:tcW w:w="1912" w:type="dxa"/>
            <w:tcMar>
              <w:top w:w="50" w:type="dxa"/>
              <w:left w:w="100" w:type="dxa"/>
            </w:tcMar>
            <w:vAlign w:val="center"/>
          </w:tcPr>
          <w:p w:rsidR="00613FD4" w:rsidRDefault="00613FD4">
            <w:pPr>
              <w:spacing w:after="0"/>
              <w:ind w:left="135"/>
              <w:jc w:val="center"/>
            </w:pPr>
          </w:p>
        </w:tc>
        <w:tc>
          <w:tcPr>
            <w:tcW w:w="1349" w:type="dxa"/>
            <w:tcMar>
              <w:top w:w="50" w:type="dxa"/>
              <w:left w:w="100" w:type="dxa"/>
            </w:tcMar>
          </w:tcPr>
          <w:p w:rsidR="00613FD4" w:rsidRDefault="00613FD4">
            <w:r w:rsidRPr="003679AC">
              <w:rPr>
                <w:lang w:val="ru-RU"/>
              </w:rPr>
              <w:t>сентябрь</w:t>
            </w:r>
          </w:p>
        </w:tc>
        <w:tc>
          <w:tcPr>
            <w:tcW w:w="2863" w:type="dxa"/>
            <w:tcMar>
              <w:top w:w="50" w:type="dxa"/>
              <w:left w:w="100" w:type="dxa"/>
            </w:tcMar>
            <w:vAlign w:val="center"/>
          </w:tcPr>
          <w:p w:rsidR="00613FD4"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3909</w:t>
              </w:r>
              <w:r>
                <w:rPr>
                  <w:rFonts w:ascii="Times New Roman" w:hAnsi="Times New Roman"/>
                  <w:color w:val="0000FF"/>
                  <w:u w:val="single"/>
                </w:rPr>
                <w:t>a</w:t>
              </w:r>
            </w:hyperlink>
          </w:p>
        </w:tc>
      </w:tr>
      <w:tr w:rsidR="00613FD4" w:rsidRPr="00613FD4" w:rsidTr="00B90768">
        <w:trPr>
          <w:trHeight w:val="144"/>
          <w:tblCellSpacing w:w="0" w:type="dxa"/>
        </w:trPr>
        <w:tc>
          <w:tcPr>
            <w:tcW w:w="1013" w:type="dxa"/>
            <w:tcMar>
              <w:top w:w="50" w:type="dxa"/>
              <w:left w:w="100" w:type="dxa"/>
            </w:tcMar>
            <w:vAlign w:val="center"/>
          </w:tcPr>
          <w:p w:rsidR="00613FD4" w:rsidRDefault="00613FD4">
            <w:pPr>
              <w:spacing w:after="0"/>
            </w:pPr>
            <w:r>
              <w:rPr>
                <w:rFonts w:ascii="Times New Roman" w:hAnsi="Times New Roman"/>
                <w:color w:val="000000"/>
                <w:sz w:val="24"/>
              </w:rPr>
              <w:t>5</w:t>
            </w:r>
          </w:p>
        </w:tc>
        <w:tc>
          <w:tcPr>
            <w:tcW w:w="4092" w:type="dxa"/>
            <w:tcMar>
              <w:top w:w="50" w:type="dxa"/>
              <w:left w:w="100" w:type="dxa"/>
            </w:tcMar>
            <w:vAlign w:val="center"/>
          </w:tcPr>
          <w:p w:rsidR="00613FD4" w:rsidRDefault="00613FD4">
            <w:pPr>
              <w:spacing w:after="0"/>
              <w:ind w:left="135"/>
            </w:pPr>
            <w:r w:rsidRPr="00613FD4">
              <w:rPr>
                <w:rFonts w:ascii="Times New Roman" w:hAnsi="Times New Roman"/>
                <w:color w:val="000000"/>
                <w:sz w:val="24"/>
                <w:lang w:val="ru-RU"/>
              </w:rPr>
              <w:t xml:space="preserve">Д. И. Фонвизин. Комедия «Недоросль». 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970" w:type="dxa"/>
            <w:tcMar>
              <w:top w:w="50" w:type="dxa"/>
              <w:left w:w="100" w:type="dxa"/>
            </w:tcMar>
            <w:vAlign w:val="center"/>
          </w:tcPr>
          <w:p w:rsidR="00613FD4" w:rsidRDefault="00613FD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613FD4" w:rsidRDefault="00613FD4">
            <w:pPr>
              <w:spacing w:after="0"/>
              <w:ind w:left="135"/>
              <w:jc w:val="center"/>
            </w:pPr>
          </w:p>
        </w:tc>
        <w:tc>
          <w:tcPr>
            <w:tcW w:w="1912" w:type="dxa"/>
            <w:tcMar>
              <w:top w:w="50" w:type="dxa"/>
              <w:left w:w="100" w:type="dxa"/>
            </w:tcMar>
            <w:vAlign w:val="center"/>
          </w:tcPr>
          <w:p w:rsidR="00613FD4" w:rsidRDefault="00613FD4">
            <w:pPr>
              <w:spacing w:after="0"/>
              <w:ind w:left="135"/>
              <w:jc w:val="center"/>
            </w:pPr>
          </w:p>
        </w:tc>
        <w:tc>
          <w:tcPr>
            <w:tcW w:w="1349" w:type="dxa"/>
            <w:tcMar>
              <w:top w:w="50" w:type="dxa"/>
              <w:left w:w="100" w:type="dxa"/>
            </w:tcMar>
          </w:tcPr>
          <w:p w:rsidR="00613FD4" w:rsidRDefault="00613FD4">
            <w:r w:rsidRPr="003679AC">
              <w:rPr>
                <w:lang w:val="ru-RU"/>
              </w:rPr>
              <w:t>сентябрь</w:t>
            </w:r>
          </w:p>
        </w:tc>
        <w:tc>
          <w:tcPr>
            <w:tcW w:w="2863" w:type="dxa"/>
            <w:tcMar>
              <w:top w:w="50" w:type="dxa"/>
              <w:left w:w="100" w:type="dxa"/>
            </w:tcMar>
            <w:vAlign w:val="center"/>
          </w:tcPr>
          <w:p w:rsidR="00613FD4"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391</w:t>
              </w:r>
              <w:r>
                <w:rPr>
                  <w:rFonts w:ascii="Times New Roman" w:hAnsi="Times New Roman"/>
                  <w:color w:val="0000FF"/>
                  <w:u w:val="single"/>
                </w:rPr>
                <w:t>bc</w:t>
              </w:r>
            </w:hyperlink>
          </w:p>
        </w:tc>
      </w:tr>
      <w:tr w:rsidR="00613FD4" w:rsidTr="00B90768">
        <w:trPr>
          <w:trHeight w:val="144"/>
          <w:tblCellSpacing w:w="0" w:type="dxa"/>
        </w:trPr>
        <w:tc>
          <w:tcPr>
            <w:tcW w:w="1013" w:type="dxa"/>
            <w:tcMar>
              <w:top w:w="50" w:type="dxa"/>
              <w:left w:w="100" w:type="dxa"/>
            </w:tcMar>
            <w:vAlign w:val="center"/>
          </w:tcPr>
          <w:p w:rsidR="00613FD4" w:rsidRDefault="00613FD4">
            <w:pPr>
              <w:spacing w:after="0"/>
            </w:pPr>
            <w:r>
              <w:rPr>
                <w:rFonts w:ascii="Times New Roman" w:hAnsi="Times New Roman"/>
                <w:color w:val="000000"/>
                <w:sz w:val="24"/>
              </w:rPr>
              <w:t>6</w:t>
            </w:r>
          </w:p>
        </w:tc>
        <w:tc>
          <w:tcPr>
            <w:tcW w:w="4092" w:type="dxa"/>
            <w:tcMar>
              <w:top w:w="50" w:type="dxa"/>
              <w:left w:w="100" w:type="dxa"/>
            </w:tcMar>
            <w:vAlign w:val="center"/>
          </w:tcPr>
          <w:p w:rsidR="00613FD4" w:rsidRPr="00613FD4" w:rsidRDefault="00613FD4">
            <w:pPr>
              <w:spacing w:after="0"/>
              <w:ind w:left="135"/>
              <w:rPr>
                <w:lang w:val="ru-RU"/>
              </w:rPr>
            </w:pPr>
            <w:r w:rsidRPr="00613FD4">
              <w:rPr>
                <w:rFonts w:ascii="Times New Roman" w:hAnsi="Times New Roman"/>
                <w:color w:val="000000"/>
                <w:sz w:val="24"/>
                <w:lang w:val="ru-RU"/>
              </w:rPr>
              <w:t>Резервный урок. Д.И. Фонвизин. Комедия «Недоросль» на театральной сцене</w:t>
            </w:r>
          </w:p>
        </w:tc>
        <w:tc>
          <w:tcPr>
            <w:tcW w:w="970" w:type="dxa"/>
            <w:tcMar>
              <w:top w:w="50" w:type="dxa"/>
              <w:left w:w="100" w:type="dxa"/>
            </w:tcMar>
            <w:vAlign w:val="center"/>
          </w:tcPr>
          <w:p w:rsidR="00613FD4"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613FD4" w:rsidRDefault="00613FD4">
            <w:pPr>
              <w:spacing w:after="0"/>
              <w:ind w:left="135"/>
              <w:jc w:val="center"/>
            </w:pPr>
          </w:p>
        </w:tc>
        <w:tc>
          <w:tcPr>
            <w:tcW w:w="1912" w:type="dxa"/>
            <w:tcMar>
              <w:top w:w="50" w:type="dxa"/>
              <w:left w:w="100" w:type="dxa"/>
            </w:tcMar>
            <w:vAlign w:val="center"/>
          </w:tcPr>
          <w:p w:rsidR="00613FD4" w:rsidRDefault="00613FD4">
            <w:pPr>
              <w:spacing w:after="0"/>
              <w:ind w:left="135"/>
              <w:jc w:val="center"/>
            </w:pPr>
          </w:p>
        </w:tc>
        <w:tc>
          <w:tcPr>
            <w:tcW w:w="1349" w:type="dxa"/>
            <w:tcMar>
              <w:top w:w="50" w:type="dxa"/>
              <w:left w:w="100" w:type="dxa"/>
            </w:tcMar>
          </w:tcPr>
          <w:p w:rsidR="00613FD4" w:rsidRDefault="00613FD4">
            <w:r w:rsidRPr="003679AC">
              <w:rPr>
                <w:lang w:val="ru-RU"/>
              </w:rPr>
              <w:t>сентябрь</w:t>
            </w:r>
          </w:p>
        </w:tc>
        <w:tc>
          <w:tcPr>
            <w:tcW w:w="2863" w:type="dxa"/>
            <w:tcMar>
              <w:top w:w="50" w:type="dxa"/>
              <w:left w:w="100" w:type="dxa"/>
            </w:tcMar>
            <w:vAlign w:val="center"/>
          </w:tcPr>
          <w:p w:rsidR="00613FD4" w:rsidRDefault="00613FD4">
            <w:pPr>
              <w:spacing w:after="0"/>
              <w:ind w:left="135"/>
            </w:pPr>
          </w:p>
        </w:tc>
      </w:tr>
      <w:tr w:rsidR="00613FD4" w:rsidRPr="00613FD4" w:rsidTr="00B90768">
        <w:trPr>
          <w:trHeight w:val="144"/>
          <w:tblCellSpacing w:w="0" w:type="dxa"/>
        </w:trPr>
        <w:tc>
          <w:tcPr>
            <w:tcW w:w="1013" w:type="dxa"/>
            <w:tcMar>
              <w:top w:w="50" w:type="dxa"/>
              <w:left w:w="100" w:type="dxa"/>
            </w:tcMar>
            <w:vAlign w:val="center"/>
          </w:tcPr>
          <w:p w:rsidR="00613FD4" w:rsidRDefault="00613FD4">
            <w:pPr>
              <w:spacing w:after="0"/>
            </w:pPr>
            <w:r>
              <w:rPr>
                <w:rFonts w:ascii="Times New Roman" w:hAnsi="Times New Roman"/>
                <w:color w:val="000000"/>
                <w:sz w:val="24"/>
              </w:rPr>
              <w:t>7</w:t>
            </w:r>
          </w:p>
        </w:tc>
        <w:tc>
          <w:tcPr>
            <w:tcW w:w="4092" w:type="dxa"/>
            <w:tcMar>
              <w:top w:w="50" w:type="dxa"/>
              <w:left w:w="100" w:type="dxa"/>
            </w:tcMar>
            <w:vAlign w:val="center"/>
          </w:tcPr>
          <w:p w:rsidR="00613FD4" w:rsidRPr="00613FD4" w:rsidRDefault="00613FD4">
            <w:pPr>
              <w:spacing w:after="0"/>
              <w:ind w:left="135"/>
              <w:rPr>
                <w:lang w:val="ru-RU"/>
              </w:rPr>
            </w:pPr>
            <w:r w:rsidRPr="00613FD4">
              <w:rPr>
                <w:rFonts w:ascii="Times New Roman" w:hAnsi="Times New Roman"/>
                <w:color w:val="000000"/>
                <w:sz w:val="24"/>
                <w:lang w:val="ru-RU"/>
              </w:rPr>
              <w:t>А.С. Пушкин. Стихотворения (не менее двух). Например, «К Чаадаеву», «Анчар» и другие. Гражданские мотивы в лирике поэта. Художественное мастерство и особенности лирического героя</w:t>
            </w:r>
          </w:p>
        </w:tc>
        <w:tc>
          <w:tcPr>
            <w:tcW w:w="970" w:type="dxa"/>
            <w:tcMar>
              <w:top w:w="50" w:type="dxa"/>
              <w:left w:w="100" w:type="dxa"/>
            </w:tcMar>
            <w:vAlign w:val="center"/>
          </w:tcPr>
          <w:p w:rsidR="00613FD4"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613FD4" w:rsidRDefault="00613FD4">
            <w:pPr>
              <w:spacing w:after="0"/>
              <w:ind w:left="135"/>
              <w:jc w:val="center"/>
            </w:pPr>
          </w:p>
        </w:tc>
        <w:tc>
          <w:tcPr>
            <w:tcW w:w="1912" w:type="dxa"/>
            <w:tcMar>
              <w:top w:w="50" w:type="dxa"/>
              <w:left w:w="100" w:type="dxa"/>
            </w:tcMar>
            <w:vAlign w:val="center"/>
          </w:tcPr>
          <w:p w:rsidR="00613FD4" w:rsidRDefault="00613FD4">
            <w:pPr>
              <w:spacing w:after="0"/>
              <w:ind w:left="135"/>
              <w:jc w:val="center"/>
            </w:pPr>
          </w:p>
        </w:tc>
        <w:tc>
          <w:tcPr>
            <w:tcW w:w="1349" w:type="dxa"/>
            <w:tcMar>
              <w:top w:w="50" w:type="dxa"/>
              <w:left w:w="100" w:type="dxa"/>
            </w:tcMar>
          </w:tcPr>
          <w:p w:rsidR="00613FD4" w:rsidRDefault="00613FD4">
            <w:r w:rsidRPr="003679AC">
              <w:rPr>
                <w:lang w:val="ru-RU"/>
              </w:rPr>
              <w:t>сентябрь</w:t>
            </w:r>
          </w:p>
        </w:tc>
        <w:tc>
          <w:tcPr>
            <w:tcW w:w="2863" w:type="dxa"/>
            <w:tcMar>
              <w:top w:w="50" w:type="dxa"/>
              <w:left w:w="100" w:type="dxa"/>
            </w:tcMar>
            <w:vAlign w:val="center"/>
          </w:tcPr>
          <w:p w:rsidR="00613FD4"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39</w:t>
              </w:r>
              <w:r>
                <w:rPr>
                  <w:rFonts w:ascii="Times New Roman" w:hAnsi="Times New Roman"/>
                  <w:color w:val="0000FF"/>
                  <w:u w:val="single"/>
                </w:rPr>
                <w:t>b</w:t>
              </w:r>
              <w:r w:rsidRPr="00613FD4">
                <w:rPr>
                  <w:rFonts w:ascii="Times New Roman" w:hAnsi="Times New Roman"/>
                  <w:color w:val="0000FF"/>
                  <w:u w:val="single"/>
                  <w:lang w:val="ru-RU"/>
                </w:rPr>
                <w:t>1</w:t>
              </w:r>
              <w:r>
                <w:rPr>
                  <w:rFonts w:ascii="Times New Roman" w:hAnsi="Times New Roman"/>
                  <w:color w:val="0000FF"/>
                  <w:u w:val="single"/>
                </w:rPr>
                <w:t>c</w:t>
              </w:r>
            </w:hyperlink>
          </w:p>
        </w:tc>
      </w:tr>
      <w:tr w:rsidR="00613FD4" w:rsidTr="00B90768">
        <w:trPr>
          <w:trHeight w:val="144"/>
          <w:tblCellSpacing w:w="0" w:type="dxa"/>
        </w:trPr>
        <w:tc>
          <w:tcPr>
            <w:tcW w:w="1013" w:type="dxa"/>
            <w:tcMar>
              <w:top w:w="50" w:type="dxa"/>
              <w:left w:w="100" w:type="dxa"/>
            </w:tcMar>
            <w:vAlign w:val="center"/>
          </w:tcPr>
          <w:p w:rsidR="00613FD4" w:rsidRDefault="00613FD4">
            <w:pPr>
              <w:spacing w:after="0"/>
            </w:pPr>
            <w:r>
              <w:rPr>
                <w:rFonts w:ascii="Times New Roman" w:hAnsi="Times New Roman"/>
                <w:color w:val="000000"/>
                <w:sz w:val="24"/>
              </w:rPr>
              <w:t>8</w:t>
            </w:r>
          </w:p>
        </w:tc>
        <w:tc>
          <w:tcPr>
            <w:tcW w:w="4092" w:type="dxa"/>
            <w:tcMar>
              <w:top w:w="50" w:type="dxa"/>
              <w:left w:w="100" w:type="dxa"/>
            </w:tcMar>
            <w:vAlign w:val="center"/>
          </w:tcPr>
          <w:p w:rsidR="00613FD4" w:rsidRDefault="00613FD4">
            <w:pPr>
              <w:spacing w:after="0"/>
              <w:ind w:left="135"/>
            </w:pPr>
            <w:r w:rsidRPr="00613FD4">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970" w:type="dxa"/>
            <w:tcMar>
              <w:top w:w="50" w:type="dxa"/>
              <w:left w:w="100" w:type="dxa"/>
            </w:tcMar>
            <w:vAlign w:val="center"/>
          </w:tcPr>
          <w:p w:rsidR="00613FD4" w:rsidRDefault="00613FD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613FD4" w:rsidRDefault="00613FD4">
            <w:pPr>
              <w:spacing w:after="0"/>
              <w:ind w:left="135"/>
              <w:jc w:val="center"/>
            </w:pPr>
          </w:p>
        </w:tc>
        <w:tc>
          <w:tcPr>
            <w:tcW w:w="1912" w:type="dxa"/>
            <w:tcMar>
              <w:top w:w="50" w:type="dxa"/>
              <w:left w:w="100" w:type="dxa"/>
            </w:tcMar>
            <w:vAlign w:val="center"/>
          </w:tcPr>
          <w:p w:rsidR="00613FD4" w:rsidRDefault="00613FD4">
            <w:pPr>
              <w:spacing w:after="0"/>
              <w:ind w:left="135"/>
              <w:jc w:val="center"/>
            </w:pPr>
          </w:p>
        </w:tc>
        <w:tc>
          <w:tcPr>
            <w:tcW w:w="1349" w:type="dxa"/>
            <w:tcMar>
              <w:top w:w="50" w:type="dxa"/>
              <w:left w:w="100" w:type="dxa"/>
            </w:tcMar>
          </w:tcPr>
          <w:p w:rsidR="00613FD4" w:rsidRDefault="00613FD4">
            <w:r w:rsidRPr="003679AC">
              <w:rPr>
                <w:lang w:val="ru-RU"/>
              </w:rPr>
              <w:t>сентябрь</w:t>
            </w:r>
          </w:p>
        </w:tc>
        <w:tc>
          <w:tcPr>
            <w:tcW w:w="2863" w:type="dxa"/>
            <w:tcMar>
              <w:top w:w="50" w:type="dxa"/>
              <w:left w:w="100" w:type="dxa"/>
            </w:tcMar>
            <w:vAlign w:val="center"/>
          </w:tcPr>
          <w:p w:rsidR="00613FD4" w:rsidRDefault="00613FD4">
            <w:pPr>
              <w:spacing w:after="0"/>
              <w:ind w:left="135"/>
            </w:pPr>
          </w:p>
        </w:tc>
      </w:tr>
      <w:tr w:rsidR="00613FD4" w:rsidRPr="00613FD4" w:rsidTr="00B90768">
        <w:trPr>
          <w:trHeight w:val="144"/>
          <w:tblCellSpacing w:w="0" w:type="dxa"/>
        </w:trPr>
        <w:tc>
          <w:tcPr>
            <w:tcW w:w="1013" w:type="dxa"/>
            <w:tcMar>
              <w:top w:w="50" w:type="dxa"/>
              <w:left w:w="100" w:type="dxa"/>
            </w:tcMar>
            <w:vAlign w:val="center"/>
          </w:tcPr>
          <w:p w:rsidR="00613FD4" w:rsidRDefault="00613FD4">
            <w:pPr>
              <w:spacing w:after="0"/>
            </w:pPr>
            <w:r>
              <w:rPr>
                <w:rFonts w:ascii="Times New Roman" w:hAnsi="Times New Roman"/>
                <w:color w:val="000000"/>
                <w:sz w:val="24"/>
              </w:rPr>
              <w:lastRenderedPageBreak/>
              <w:t>9</w:t>
            </w:r>
          </w:p>
        </w:tc>
        <w:tc>
          <w:tcPr>
            <w:tcW w:w="4092" w:type="dxa"/>
            <w:tcMar>
              <w:top w:w="50" w:type="dxa"/>
              <w:left w:w="100" w:type="dxa"/>
            </w:tcMar>
            <w:vAlign w:val="center"/>
          </w:tcPr>
          <w:p w:rsidR="00613FD4" w:rsidRPr="00613FD4" w:rsidRDefault="00613FD4">
            <w:pPr>
              <w:spacing w:after="0"/>
              <w:ind w:left="135"/>
              <w:rPr>
                <w:lang w:val="ru-RU"/>
              </w:rPr>
            </w:pPr>
            <w:r w:rsidRPr="00613FD4">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970" w:type="dxa"/>
            <w:tcMar>
              <w:top w:w="50" w:type="dxa"/>
              <w:left w:w="100" w:type="dxa"/>
            </w:tcMar>
            <w:vAlign w:val="center"/>
          </w:tcPr>
          <w:p w:rsidR="00613FD4"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613FD4" w:rsidRDefault="00613FD4">
            <w:pPr>
              <w:spacing w:after="0"/>
              <w:ind w:left="135"/>
              <w:jc w:val="center"/>
            </w:pPr>
          </w:p>
        </w:tc>
        <w:tc>
          <w:tcPr>
            <w:tcW w:w="1912" w:type="dxa"/>
            <w:tcMar>
              <w:top w:w="50" w:type="dxa"/>
              <w:left w:w="100" w:type="dxa"/>
            </w:tcMar>
            <w:vAlign w:val="center"/>
          </w:tcPr>
          <w:p w:rsidR="00613FD4" w:rsidRDefault="00613FD4">
            <w:pPr>
              <w:spacing w:after="0"/>
              <w:ind w:left="135"/>
              <w:jc w:val="center"/>
            </w:pPr>
          </w:p>
        </w:tc>
        <w:tc>
          <w:tcPr>
            <w:tcW w:w="1349" w:type="dxa"/>
            <w:tcMar>
              <w:top w:w="50" w:type="dxa"/>
              <w:left w:w="100" w:type="dxa"/>
            </w:tcMar>
          </w:tcPr>
          <w:p w:rsidR="00613FD4" w:rsidRDefault="00613FD4">
            <w:r w:rsidRPr="00C33768">
              <w:rPr>
                <w:lang w:val="ru-RU"/>
              </w:rPr>
              <w:t>октябрь</w:t>
            </w:r>
          </w:p>
        </w:tc>
        <w:tc>
          <w:tcPr>
            <w:tcW w:w="2863" w:type="dxa"/>
            <w:tcMar>
              <w:top w:w="50" w:type="dxa"/>
              <w:left w:w="100" w:type="dxa"/>
            </w:tcMar>
            <w:vAlign w:val="center"/>
          </w:tcPr>
          <w:p w:rsidR="00613FD4"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39</w:t>
              </w:r>
              <w:r>
                <w:rPr>
                  <w:rFonts w:ascii="Times New Roman" w:hAnsi="Times New Roman"/>
                  <w:color w:val="0000FF"/>
                  <w:u w:val="single"/>
                </w:rPr>
                <w:t>c</w:t>
              </w:r>
              <w:r w:rsidRPr="00613FD4">
                <w:rPr>
                  <w:rFonts w:ascii="Times New Roman" w:hAnsi="Times New Roman"/>
                  <w:color w:val="0000FF"/>
                  <w:u w:val="single"/>
                  <w:lang w:val="ru-RU"/>
                </w:rPr>
                <w:t>70</w:t>
              </w:r>
            </w:hyperlink>
          </w:p>
        </w:tc>
      </w:tr>
      <w:tr w:rsidR="00613FD4" w:rsidRPr="00613FD4" w:rsidTr="00B90768">
        <w:trPr>
          <w:trHeight w:val="144"/>
          <w:tblCellSpacing w:w="0" w:type="dxa"/>
        </w:trPr>
        <w:tc>
          <w:tcPr>
            <w:tcW w:w="1013" w:type="dxa"/>
            <w:tcMar>
              <w:top w:w="50" w:type="dxa"/>
              <w:left w:w="100" w:type="dxa"/>
            </w:tcMar>
            <w:vAlign w:val="center"/>
          </w:tcPr>
          <w:p w:rsidR="00613FD4" w:rsidRDefault="00613FD4">
            <w:pPr>
              <w:spacing w:after="0"/>
            </w:pPr>
            <w:r>
              <w:rPr>
                <w:rFonts w:ascii="Times New Roman" w:hAnsi="Times New Roman"/>
                <w:color w:val="000000"/>
                <w:sz w:val="24"/>
              </w:rPr>
              <w:t>10</w:t>
            </w:r>
          </w:p>
        </w:tc>
        <w:tc>
          <w:tcPr>
            <w:tcW w:w="4092" w:type="dxa"/>
            <w:tcMar>
              <w:top w:w="50" w:type="dxa"/>
              <w:left w:w="100" w:type="dxa"/>
            </w:tcMar>
            <w:vAlign w:val="center"/>
          </w:tcPr>
          <w:p w:rsidR="00613FD4" w:rsidRPr="00613FD4" w:rsidRDefault="00613FD4">
            <w:pPr>
              <w:spacing w:after="0"/>
              <w:ind w:left="135"/>
              <w:rPr>
                <w:lang w:val="ru-RU"/>
              </w:rPr>
            </w:pPr>
            <w:r w:rsidRPr="00613FD4">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970" w:type="dxa"/>
            <w:tcMar>
              <w:top w:w="50" w:type="dxa"/>
              <w:left w:w="100" w:type="dxa"/>
            </w:tcMar>
            <w:vAlign w:val="center"/>
          </w:tcPr>
          <w:p w:rsidR="00613FD4"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613FD4" w:rsidRDefault="00613FD4">
            <w:pPr>
              <w:spacing w:after="0"/>
              <w:ind w:left="135"/>
              <w:jc w:val="center"/>
            </w:pPr>
          </w:p>
        </w:tc>
        <w:tc>
          <w:tcPr>
            <w:tcW w:w="1912" w:type="dxa"/>
            <w:tcMar>
              <w:top w:w="50" w:type="dxa"/>
              <w:left w:w="100" w:type="dxa"/>
            </w:tcMar>
            <w:vAlign w:val="center"/>
          </w:tcPr>
          <w:p w:rsidR="00613FD4" w:rsidRDefault="00613FD4">
            <w:pPr>
              <w:spacing w:after="0"/>
              <w:ind w:left="135"/>
              <w:jc w:val="center"/>
            </w:pPr>
          </w:p>
        </w:tc>
        <w:tc>
          <w:tcPr>
            <w:tcW w:w="1349" w:type="dxa"/>
            <w:tcMar>
              <w:top w:w="50" w:type="dxa"/>
              <w:left w:w="100" w:type="dxa"/>
            </w:tcMar>
          </w:tcPr>
          <w:p w:rsidR="00613FD4" w:rsidRDefault="00613FD4">
            <w:r w:rsidRPr="00C33768">
              <w:rPr>
                <w:lang w:val="ru-RU"/>
              </w:rPr>
              <w:t>октябрь</w:t>
            </w:r>
          </w:p>
        </w:tc>
        <w:tc>
          <w:tcPr>
            <w:tcW w:w="2863" w:type="dxa"/>
            <w:tcMar>
              <w:top w:w="50" w:type="dxa"/>
              <w:left w:w="100" w:type="dxa"/>
            </w:tcMar>
            <w:vAlign w:val="center"/>
          </w:tcPr>
          <w:p w:rsidR="00613FD4"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a</w:t>
              </w:r>
              <w:r w:rsidRPr="00613FD4">
                <w:rPr>
                  <w:rFonts w:ascii="Times New Roman" w:hAnsi="Times New Roman"/>
                  <w:color w:val="0000FF"/>
                  <w:u w:val="single"/>
                  <w:lang w:val="ru-RU"/>
                </w:rPr>
                <w:t>210</w:t>
              </w:r>
            </w:hyperlink>
          </w:p>
        </w:tc>
      </w:tr>
      <w:tr w:rsidR="00613FD4" w:rsidRPr="00613FD4" w:rsidTr="00B90768">
        <w:trPr>
          <w:trHeight w:val="144"/>
          <w:tblCellSpacing w:w="0" w:type="dxa"/>
        </w:trPr>
        <w:tc>
          <w:tcPr>
            <w:tcW w:w="1013" w:type="dxa"/>
            <w:tcMar>
              <w:top w:w="50" w:type="dxa"/>
              <w:left w:w="100" w:type="dxa"/>
            </w:tcMar>
            <w:vAlign w:val="center"/>
          </w:tcPr>
          <w:p w:rsidR="00613FD4" w:rsidRDefault="00613FD4">
            <w:pPr>
              <w:spacing w:after="0"/>
            </w:pPr>
            <w:r>
              <w:rPr>
                <w:rFonts w:ascii="Times New Roman" w:hAnsi="Times New Roman"/>
                <w:color w:val="000000"/>
                <w:sz w:val="24"/>
              </w:rPr>
              <w:t>11</w:t>
            </w:r>
          </w:p>
        </w:tc>
        <w:tc>
          <w:tcPr>
            <w:tcW w:w="4092" w:type="dxa"/>
            <w:tcMar>
              <w:top w:w="50" w:type="dxa"/>
              <w:left w:w="100" w:type="dxa"/>
            </w:tcMar>
            <w:vAlign w:val="center"/>
          </w:tcPr>
          <w:p w:rsidR="00613FD4" w:rsidRPr="00613FD4" w:rsidRDefault="00613FD4">
            <w:pPr>
              <w:spacing w:after="0"/>
              <w:ind w:left="135"/>
              <w:rPr>
                <w:lang w:val="ru-RU"/>
              </w:rPr>
            </w:pPr>
            <w:r w:rsidRPr="00613FD4">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970" w:type="dxa"/>
            <w:tcMar>
              <w:top w:w="50" w:type="dxa"/>
              <w:left w:w="100" w:type="dxa"/>
            </w:tcMar>
            <w:vAlign w:val="center"/>
          </w:tcPr>
          <w:p w:rsidR="00613FD4"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613FD4" w:rsidRDefault="00613FD4">
            <w:pPr>
              <w:spacing w:after="0"/>
              <w:ind w:left="135"/>
              <w:jc w:val="center"/>
            </w:pPr>
          </w:p>
        </w:tc>
        <w:tc>
          <w:tcPr>
            <w:tcW w:w="1912" w:type="dxa"/>
            <w:tcMar>
              <w:top w:w="50" w:type="dxa"/>
              <w:left w:w="100" w:type="dxa"/>
            </w:tcMar>
            <w:vAlign w:val="center"/>
          </w:tcPr>
          <w:p w:rsidR="00613FD4" w:rsidRDefault="00613FD4">
            <w:pPr>
              <w:spacing w:after="0"/>
              <w:ind w:left="135"/>
              <w:jc w:val="center"/>
            </w:pPr>
          </w:p>
        </w:tc>
        <w:tc>
          <w:tcPr>
            <w:tcW w:w="1349" w:type="dxa"/>
            <w:tcMar>
              <w:top w:w="50" w:type="dxa"/>
              <w:left w:w="100" w:type="dxa"/>
            </w:tcMar>
          </w:tcPr>
          <w:p w:rsidR="00613FD4" w:rsidRDefault="00613FD4">
            <w:r w:rsidRPr="00C33768">
              <w:rPr>
                <w:lang w:val="ru-RU"/>
              </w:rPr>
              <w:t>октябрь</w:t>
            </w:r>
          </w:p>
        </w:tc>
        <w:tc>
          <w:tcPr>
            <w:tcW w:w="2863" w:type="dxa"/>
            <w:tcMar>
              <w:top w:w="50" w:type="dxa"/>
              <w:left w:w="100" w:type="dxa"/>
            </w:tcMar>
            <w:vAlign w:val="center"/>
          </w:tcPr>
          <w:p w:rsidR="00613FD4"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39</w:t>
              </w:r>
              <w:r>
                <w:rPr>
                  <w:rFonts w:ascii="Times New Roman" w:hAnsi="Times New Roman"/>
                  <w:color w:val="0000FF"/>
                  <w:u w:val="single"/>
                </w:rPr>
                <w:t>fd</w:t>
              </w:r>
              <w:r w:rsidRPr="00613FD4">
                <w:rPr>
                  <w:rFonts w:ascii="Times New Roman" w:hAnsi="Times New Roman"/>
                  <w:color w:val="0000FF"/>
                  <w:u w:val="single"/>
                  <w:lang w:val="ru-RU"/>
                </w:rPr>
                <w:t>6</w:t>
              </w:r>
            </w:hyperlink>
          </w:p>
        </w:tc>
      </w:tr>
      <w:tr w:rsidR="00613FD4" w:rsidRPr="00613FD4" w:rsidTr="00B90768">
        <w:trPr>
          <w:trHeight w:val="144"/>
          <w:tblCellSpacing w:w="0" w:type="dxa"/>
        </w:trPr>
        <w:tc>
          <w:tcPr>
            <w:tcW w:w="1013" w:type="dxa"/>
            <w:tcMar>
              <w:top w:w="50" w:type="dxa"/>
              <w:left w:w="100" w:type="dxa"/>
            </w:tcMar>
            <w:vAlign w:val="center"/>
          </w:tcPr>
          <w:p w:rsidR="00613FD4" w:rsidRDefault="00613FD4">
            <w:pPr>
              <w:spacing w:after="0"/>
            </w:pPr>
            <w:r>
              <w:rPr>
                <w:rFonts w:ascii="Times New Roman" w:hAnsi="Times New Roman"/>
                <w:color w:val="000000"/>
                <w:sz w:val="24"/>
              </w:rPr>
              <w:t>12</w:t>
            </w:r>
          </w:p>
        </w:tc>
        <w:tc>
          <w:tcPr>
            <w:tcW w:w="4092" w:type="dxa"/>
            <w:tcMar>
              <w:top w:w="50" w:type="dxa"/>
              <w:left w:w="100" w:type="dxa"/>
            </w:tcMar>
            <w:vAlign w:val="center"/>
          </w:tcPr>
          <w:p w:rsidR="00613FD4" w:rsidRPr="00613FD4" w:rsidRDefault="00613FD4">
            <w:pPr>
              <w:spacing w:after="0"/>
              <w:ind w:left="135"/>
              <w:rPr>
                <w:lang w:val="ru-RU"/>
              </w:rPr>
            </w:pPr>
            <w:r w:rsidRPr="00613FD4">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970" w:type="dxa"/>
            <w:tcMar>
              <w:top w:w="50" w:type="dxa"/>
              <w:left w:w="100" w:type="dxa"/>
            </w:tcMar>
            <w:vAlign w:val="center"/>
          </w:tcPr>
          <w:p w:rsidR="00613FD4"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613FD4" w:rsidRDefault="00613FD4">
            <w:pPr>
              <w:spacing w:after="0"/>
              <w:ind w:left="135"/>
              <w:jc w:val="center"/>
            </w:pPr>
          </w:p>
        </w:tc>
        <w:tc>
          <w:tcPr>
            <w:tcW w:w="1912" w:type="dxa"/>
            <w:tcMar>
              <w:top w:w="50" w:type="dxa"/>
              <w:left w:w="100" w:type="dxa"/>
            </w:tcMar>
            <w:vAlign w:val="center"/>
          </w:tcPr>
          <w:p w:rsidR="00613FD4" w:rsidRDefault="00613FD4">
            <w:pPr>
              <w:spacing w:after="0"/>
              <w:ind w:left="135"/>
              <w:jc w:val="center"/>
            </w:pPr>
          </w:p>
        </w:tc>
        <w:tc>
          <w:tcPr>
            <w:tcW w:w="1349" w:type="dxa"/>
            <w:tcMar>
              <w:top w:w="50" w:type="dxa"/>
              <w:left w:w="100" w:type="dxa"/>
            </w:tcMar>
          </w:tcPr>
          <w:p w:rsidR="00613FD4" w:rsidRDefault="00613FD4">
            <w:r w:rsidRPr="00C33768">
              <w:rPr>
                <w:lang w:val="ru-RU"/>
              </w:rPr>
              <w:t>октябрь</w:t>
            </w:r>
          </w:p>
        </w:tc>
        <w:tc>
          <w:tcPr>
            <w:tcW w:w="2863" w:type="dxa"/>
            <w:tcMar>
              <w:top w:w="50" w:type="dxa"/>
              <w:left w:w="100" w:type="dxa"/>
            </w:tcMar>
            <w:vAlign w:val="center"/>
          </w:tcPr>
          <w:p w:rsidR="00613FD4"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39</w:t>
              </w:r>
              <w:r>
                <w:rPr>
                  <w:rFonts w:ascii="Times New Roman" w:hAnsi="Times New Roman"/>
                  <w:color w:val="0000FF"/>
                  <w:u w:val="single"/>
                </w:rPr>
                <w:t>d</w:t>
              </w:r>
              <w:r w:rsidRPr="00613FD4">
                <w:rPr>
                  <w:rFonts w:ascii="Times New Roman" w:hAnsi="Times New Roman"/>
                  <w:color w:val="0000FF"/>
                  <w:u w:val="single"/>
                  <w:lang w:val="ru-RU"/>
                </w:rPr>
                <w:t>9</w:t>
              </w:r>
              <w:r>
                <w:rPr>
                  <w:rFonts w:ascii="Times New Roman" w:hAnsi="Times New Roman"/>
                  <w:color w:val="0000FF"/>
                  <w:u w:val="single"/>
                </w:rPr>
                <w:t>c</w:t>
              </w:r>
            </w:hyperlink>
          </w:p>
        </w:tc>
      </w:tr>
      <w:tr w:rsidR="00613FD4" w:rsidRPr="00613FD4" w:rsidTr="00B90768">
        <w:trPr>
          <w:trHeight w:val="144"/>
          <w:tblCellSpacing w:w="0" w:type="dxa"/>
        </w:trPr>
        <w:tc>
          <w:tcPr>
            <w:tcW w:w="1013" w:type="dxa"/>
            <w:tcMar>
              <w:top w:w="50" w:type="dxa"/>
              <w:left w:w="100" w:type="dxa"/>
            </w:tcMar>
            <w:vAlign w:val="center"/>
          </w:tcPr>
          <w:p w:rsidR="00613FD4" w:rsidRDefault="00613FD4">
            <w:pPr>
              <w:spacing w:after="0"/>
            </w:pPr>
            <w:r>
              <w:rPr>
                <w:rFonts w:ascii="Times New Roman" w:hAnsi="Times New Roman"/>
                <w:color w:val="000000"/>
                <w:sz w:val="24"/>
              </w:rPr>
              <w:t>13</w:t>
            </w:r>
          </w:p>
        </w:tc>
        <w:tc>
          <w:tcPr>
            <w:tcW w:w="4092" w:type="dxa"/>
            <w:tcMar>
              <w:top w:w="50" w:type="dxa"/>
              <w:left w:w="100" w:type="dxa"/>
            </w:tcMar>
            <w:vAlign w:val="center"/>
          </w:tcPr>
          <w:p w:rsidR="00613FD4" w:rsidRDefault="00613FD4">
            <w:pPr>
              <w:spacing w:after="0"/>
              <w:ind w:left="135"/>
            </w:pPr>
            <w:r w:rsidRPr="00613FD4">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970" w:type="dxa"/>
            <w:tcMar>
              <w:top w:w="50" w:type="dxa"/>
              <w:left w:w="100" w:type="dxa"/>
            </w:tcMar>
            <w:vAlign w:val="center"/>
          </w:tcPr>
          <w:p w:rsidR="00613FD4" w:rsidRDefault="00613FD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613FD4" w:rsidRDefault="00613FD4">
            <w:pPr>
              <w:spacing w:after="0"/>
              <w:ind w:left="135"/>
              <w:jc w:val="center"/>
            </w:pPr>
          </w:p>
        </w:tc>
        <w:tc>
          <w:tcPr>
            <w:tcW w:w="1912" w:type="dxa"/>
            <w:tcMar>
              <w:top w:w="50" w:type="dxa"/>
              <w:left w:w="100" w:type="dxa"/>
            </w:tcMar>
            <w:vAlign w:val="center"/>
          </w:tcPr>
          <w:p w:rsidR="00613FD4" w:rsidRDefault="00613FD4">
            <w:pPr>
              <w:spacing w:after="0"/>
              <w:ind w:left="135"/>
              <w:jc w:val="center"/>
            </w:pPr>
          </w:p>
        </w:tc>
        <w:tc>
          <w:tcPr>
            <w:tcW w:w="1349" w:type="dxa"/>
            <w:tcMar>
              <w:top w:w="50" w:type="dxa"/>
              <w:left w:w="100" w:type="dxa"/>
            </w:tcMar>
          </w:tcPr>
          <w:p w:rsidR="00613FD4" w:rsidRDefault="00613FD4">
            <w:r w:rsidRPr="00C33768">
              <w:rPr>
                <w:lang w:val="ru-RU"/>
              </w:rPr>
              <w:t>октябрь</w:t>
            </w:r>
          </w:p>
        </w:tc>
        <w:tc>
          <w:tcPr>
            <w:tcW w:w="2863" w:type="dxa"/>
            <w:tcMar>
              <w:top w:w="50" w:type="dxa"/>
              <w:left w:w="100" w:type="dxa"/>
            </w:tcMar>
            <w:vAlign w:val="center"/>
          </w:tcPr>
          <w:p w:rsidR="00613FD4"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39</w:t>
              </w:r>
              <w:r>
                <w:rPr>
                  <w:rFonts w:ascii="Times New Roman" w:hAnsi="Times New Roman"/>
                  <w:color w:val="0000FF"/>
                  <w:u w:val="single"/>
                </w:rPr>
                <w:t>eb</w:t>
              </w:r>
              <w:r w:rsidRPr="00613FD4">
                <w:rPr>
                  <w:rFonts w:ascii="Times New Roman" w:hAnsi="Times New Roman"/>
                  <w:color w:val="0000FF"/>
                  <w:u w:val="single"/>
                  <w:lang w:val="ru-RU"/>
                </w:rPr>
                <w:t>4</w:t>
              </w:r>
            </w:hyperlink>
          </w:p>
        </w:tc>
      </w:tr>
      <w:tr w:rsidR="00613FD4" w:rsidRPr="00613FD4" w:rsidTr="00B90768">
        <w:trPr>
          <w:trHeight w:val="144"/>
          <w:tblCellSpacing w:w="0" w:type="dxa"/>
        </w:trPr>
        <w:tc>
          <w:tcPr>
            <w:tcW w:w="1013" w:type="dxa"/>
            <w:tcMar>
              <w:top w:w="50" w:type="dxa"/>
              <w:left w:w="100" w:type="dxa"/>
            </w:tcMar>
            <w:vAlign w:val="center"/>
          </w:tcPr>
          <w:p w:rsidR="00613FD4" w:rsidRDefault="00613FD4">
            <w:pPr>
              <w:spacing w:after="0"/>
            </w:pPr>
            <w:r>
              <w:rPr>
                <w:rFonts w:ascii="Times New Roman" w:hAnsi="Times New Roman"/>
                <w:color w:val="000000"/>
                <w:sz w:val="24"/>
              </w:rPr>
              <w:t>14</w:t>
            </w:r>
          </w:p>
        </w:tc>
        <w:tc>
          <w:tcPr>
            <w:tcW w:w="4092" w:type="dxa"/>
            <w:tcMar>
              <w:top w:w="50" w:type="dxa"/>
              <w:left w:w="100" w:type="dxa"/>
            </w:tcMar>
            <w:vAlign w:val="center"/>
          </w:tcPr>
          <w:p w:rsidR="00613FD4" w:rsidRPr="00613FD4" w:rsidRDefault="00613FD4">
            <w:pPr>
              <w:spacing w:after="0"/>
              <w:ind w:left="135"/>
              <w:rPr>
                <w:lang w:val="ru-RU"/>
              </w:rPr>
            </w:pPr>
            <w:r w:rsidRPr="00613FD4">
              <w:rPr>
                <w:rFonts w:ascii="Times New Roman" w:hAnsi="Times New Roman"/>
                <w:color w:val="000000"/>
                <w:sz w:val="24"/>
                <w:lang w:val="ru-RU"/>
              </w:rPr>
              <w:t xml:space="preserve">А.С. Пушкин. Роман «Капитанская дочка»: </w:t>
            </w:r>
            <w:proofErr w:type="gramStart"/>
            <w:r w:rsidRPr="00613FD4">
              <w:rPr>
                <w:rFonts w:ascii="Times New Roman" w:hAnsi="Times New Roman"/>
                <w:color w:val="000000"/>
                <w:sz w:val="24"/>
                <w:lang w:val="ru-RU"/>
              </w:rPr>
              <w:t>историческая</w:t>
            </w:r>
            <w:proofErr w:type="gramEnd"/>
            <w:r w:rsidRPr="00613FD4">
              <w:rPr>
                <w:rFonts w:ascii="Times New Roman" w:hAnsi="Times New Roman"/>
                <w:color w:val="000000"/>
                <w:sz w:val="24"/>
                <w:lang w:val="ru-RU"/>
              </w:rPr>
              <w:t xml:space="preserve"> правда и художественный вымысел. Смысл названия романа. Художественное своеобразие и способы выражения авторской идеи</w:t>
            </w:r>
          </w:p>
        </w:tc>
        <w:tc>
          <w:tcPr>
            <w:tcW w:w="970" w:type="dxa"/>
            <w:tcMar>
              <w:top w:w="50" w:type="dxa"/>
              <w:left w:w="100" w:type="dxa"/>
            </w:tcMar>
            <w:vAlign w:val="center"/>
          </w:tcPr>
          <w:p w:rsidR="00613FD4"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613FD4" w:rsidRDefault="00613FD4">
            <w:pPr>
              <w:spacing w:after="0"/>
              <w:ind w:left="135"/>
              <w:jc w:val="center"/>
            </w:pPr>
          </w:p>
        </w:tc>
        <w:tc>
          <w:tcPr>
            <w:tcW w:w="1912" w:type="dxa"/>
            <w:tcMar>
              <w:top w:w="50" w:type="dxa"/>
              <w:left w:w="100" w:type="dxa"/>
            </w:tcMar>
            <w:vAlign w:val="center"/>
          </w:tcPr>
          <w:p w:rsidR="00613FD4" w:rsidRDefault="00613FD4">
            <w:pPr>
              <w:spacing w:after="0"/>
              <w:ind w:left="135"/>
              <w:jc w:val="center"/>
            </w:pPr>
          </w:p>
        </w:tc>
        <w:tc>
          <w:tcPr>
            <w:tcW w:w="1349" w:type="dxa"/>
            <w:tcMar>
              <w:top w:w="50" w:type="dxa"/>
              <w:left w:w="100" w:type="dxa"/>
            </w:tcMar>
          </w:tcPr>
          <w:p w:rsidR="00613FD4" w:rsidRDefault="00613FD4">
            <w:r w:rsidRPr="00C33768">
              <w:rPr>
                <w:lang w:val="ru-RU"/>
              </w:rPr>
              <w:t>октябрь</w:t>
            </w:r>
          </w:p>
        </w:tc>
        <w:tc>
          <w:tcPr>
            <w:tcW w:w="2863" w:type="dxa"/>
            <w:tcMar>
              <w:top w:w="50" w:type="dxa"/>
              <w:left w:w="100" w:type="dxa"/>
            </w:tcMar>
            <w:vAlign w:val="center"/>
          </w:tcPr>
          <w:p w:rsidR="00613FD4"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a</w:t>
              </w:r>
              <w:r w:rsidRPr="00613FD4">
                <w:rPr>
                  <w:rFonts w:ascii="Times New Roman" w:hAnsi="Times New Roman"/>
                  <w:color w:val="0000FF"/>
                  <w:u w:val="single"/>
                  <w:lang w:val="ru-RU"/>
                </w:rPr>
                <w:t>3</w:t>
              </w:r>
              <w:r>
                <w:rPr>
                  <w:rFonts w:ascii="Times New Roman" w:hAnsi="Times New Roman"/>
                  <w:color w:val="0000FF"/>
                  <w:u w:val="single"/>
                </w:rPr>
                <w:t>b</w:t>
              </w:r>
              <w:r w:rsidRPr="00613FD4">
                <w:rPr>
                  <w:rFonts w:ascii="Times New Roman" w:hAnsi="Times New Roman"/>
                  <w:color w:val="0000FF"/>
                  <w:u w:val="single"/>
                  <w:lang w:val="ru-RU"/>
                </w:rPr>
                <w:t>4</w:t>
              </w:r>
            </w:hyperlink>
          </w:p>
        </w:tc>
      </w:tr>
      <w:tr w:rsidR="00613FD4" w:rsidTr="00B90768">
        <w:trPr>
          <w:trHeight w:val="144"/>
          <w:tblCellSpacing w:w="0" w:type="dxa"/>
        </w:trPr>
        <w:tc>
          <w:tcPr>
            <w:tcW w:w="1013" w:type="dxa"/>
            <w:tcMar>
              <w:top w:w="50" w:type="dxa"/>
              <w:left w:w="100" w:type="dxa"/>
            </w:tcMar>
            <w:vAlign w:val="center"/>
          </w:tcPr>
          <w:p w:rsidR="00613FD4" w:rsidRDefault="00613FD4">
            <w:pPr>
              <w:spacing w:after="0"/>
            </w:pPr>
            <w:r>
              <w:rPr>
                <w:rFonts w:ascii="Times New Roman" w:hAnsi="Times New Roman"/>
                <w:color w:val="000000"/>
                <w:sz w:val="24"/>
              </w:rPr>
              <w:t>15</w:t>
            </w:r>
          </w:p>
        </w:tc>
        <w:tc>
          <w:tcPr>
            <w:tcW w:w="4092" w:type="dxa"/>
            <w:tcMar>
              <w:top w:w="50" w:type="dxa"/>
              <w:left w:w="100" w:type="dxa"/>
            </w:tcMar>
            <w:vAlign w:val="center"/>
          </w:tcPr>
          <w:p w:rsidR="00613FD4" w:rsidRPr="00613FD4" w:rsidRDefault="00613FD4">
            <w:pPr>
              <w:spacing w:after="0"/>
              <w:ind w:left="135"/>
              <w:rPr>
                <w:lang w:val="ru-RU"/>
              </w:rPr>
            </w:pPr>
            <w:r w:rsidRPr="00613FD4">
              <w:rPr>
                <w:rFonts w:ascii="Times New Roman" w:hAnsi="Times New Roman"/>
                <w:color w:val="000000"/>
                <w:sz w:val="24"/>
                <w:lang w:val="ru-RU"/>
              </w:rPr>
              <w:t>Развитие речи. А.С. Пушкин. Роман «Капитанская дочка»: подготовка к сочинению</w:t>
            </w:r>
          </w:p>
        </w:tc>
        <w:tc>
          <w:tcPr>
            <w:tcW w:w="970" w:type="dxa"/>
            <w:tcMar>
              <w:top w:w="50" w:type="dxa"/>
              <w:left w:w="100" w:type="dxa"/>
            </w:tcMar>
            <w:vAlign w:val="center"/>
          </w:tcPr>
          <w:p w:rsidR="00613FD4"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613FD4" w:rsidRDefault="00613FD4">
            <w:pPr>
              <w:spacing w:after="0"/>
              <w:ind w:left="135"/>
              <w:jc w:val="center"/>
            </w:pPr>
          </w:p>
        </w:tc>
        <w:tc>
          <w:tcPr>
            <w:tcW w:w="1912" w:type="dxa"/>
            <w:tcMar>
              <w:top w:w="50" w:type="dxa"/>
              <w:left w:w="100" w:type="dxa"/>
            </w:tcMar>
            <w:vAlign w:val="center"/>
          </w:tcPr>
          <w:p w:rsidR="00613FD4" w:rsidRDefault="00613FD4">
            <w:pPr>
              <w:spacing w:after="0"/>
              <w:ind w:left="135"/>
              <w:jc w:val="center"/>
            </w:pPr>
          </w:p>
        </w:tc>
        <w:tc>
          <w:tcPr>
            <w:tcW w:w="1349" w:type="dxa"/>
            <w:tcMar>
              <w:top w:w="50" w:type="dxa"/>
              <w:left w:w="100" w:type="dxa"/>
            </w:tcMar>
          </w:tcPr>
          <w:p w:rsidR="00613FD4" w:rsidRDefault="00613FD4">
            <w:r w:rsidRPr="00C33768">
              <w:rPr>
                <w:lang w:val="ru-RU"/>
              </w:rPr>
              <w:t>октябрь</w:t>
            </w:r>
          </w:p>
        </w:tc>
        <w:tc>
          <w:tcPr>
            <w:tcW w:w="2863" w:type="dxa"/>
            <w:tcMar>
              <w:top w:w="50" w:type="dxa"/>
              <w:left w:w="100" w:type="dxa"/>
            </w:tcMar>
            <w:vAlign w:val="center"/>
          </w:tcPr>
          <w:p w:rsidR="00613FD4" w:rsidRDefault="00613FD4">
            <w:pPr>
              <w:spacing w:after="0"/>
              <w:ind w:left="135"/>
            </w:pPr>
          </w:p>
        </w:tc>
      </w:tr>
      <w:tr w:rsidR="007A4DBD" w:rsidTr="00B90768">
        <w:trPr>
          <w:trHeight w:val="144"/>
          <w:tblCellSpacing w:w="0" w:type="dxa"/>
        </w:trPr>
        <w:tc>
          <w:tcPr>
            <w:tcW w:w="1013" w:type="dxa"/>
            <w:tcMar>
              <w:top w:w="50" w:type="dxa"/>
              <w:left w:w="100" w:type="dxa"/>
            </w:tcMar>
            <w:vAlign w:val="center"/>
          </w:tcPr>
          <w:p w:rsidR="007A4DBD" w:rsidRDefault="00613FD4">
            <w:pPr>
              <w:spacing w:after="0"/>
            </w:pPr>
            <w:r>
              <w:rPr>
                <w:rFonts w:ascii="Times New Roman" w:hAnsi="Times New Roman"/>
                <w:color w:val="000000"/>
                <w:sz w:val="24"/>
              </w:rPr>
              <w:lastRenderedPageBreak/>
              <w:t>16</w:t>
            </w:r>
          </w:p>
        </w:tc>
        <w:tc>
          <w:tcPr>
            <w:tcW w:w="4092"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Резервный урок. Сочинение по роману А.С. Пушкина «Капитанская дочка»</w:t>
            </w:r>
          </w:p>
        </w:tc>
        <w:tc>
          <w:tcPr>
            <w:tcW w:w="970"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A4DBD" w:rsidRDefault="007A4DBD">
            <w:pPr>
              <w:spacing w:after="0"/>
              <w:ind w:left="135"/>
              <w:jc w:val="center"/>
            </w:pPr>
          </w:p>
        </w:tc>
        <w:tc>
          <w:tcPr>
            <w:tcW w:w="1912" w:type="dxa"/>
            <w:tcMar>
              <w:top w:w="50" w:type="dxa"/>
              <w:left w:w="100" w:type="dxa"/>
            </w:tcMar>
            <w:vAlign w:val="center"/>
          </w:tcPr>
          <w:p w:rsidR="007A4DBD" w:rsidRDefault="007A4DBD">
            <w:pPr>
              <w:spacing w:after="0"/>
              <w:ind w:left="135"/>
              <w:jc w:val="center"/>
            </w:pPr>
          </w:p>
        </w:tc>
        <w:tc>
          <w:tcPr>
            <w:tcW w:w="1349" w:type="dxa"/>
            <w:tcMar>
              <w:top w:w="50" w:type="dxa"/>
              <w:left w:w="100" w:type="dxa"/>
            </w:tcMar>
            <w:vAlign w:val="center"/>
          </w:tcPr>
          <w:p w:rsidR="007A4DBD" w:rsidRDefault="00613FD4">
            <w:pPr>
              <w:spacing w:after="0"/>
              <w:ind w:left="135"/>
            </w:pPr>
            <w:r w:rsidRPr="00C33768">
              <w:rPr>
                <w:lang w:val="ru-RU"/>
              </w:rPr>
              <w:t>Октябрь</w:t>
            </w:r>
          </w:p>
        </w:tc>
        <w:tc>
          <w:tcPr>
            <w:tcW w:w="2863" w:type="dxa"/>
            <w:tcMar>
              <w:top w:w="50" w:type="dxa"/>
              <w:left w:w="100" w:type="dxa"/>
            </w:tcMar>
            <w:vAlign w:val="center"/>
          </w:tcPr>
          <w:p w:rsidR="007A4DBD" w:rsidRDefault="007A4DBD">
            <w:pPr>
              <w:spacing w:after="0"/>
              <w:ind w:left="135"/>
            </w:pPr>
          </w:p>
        </w:tc>
      </w:tr>
      <w:tr w:rsidR="007A4DBD" w:rsidRPr="00613FD4" w:rsidTr="00B90768">
        <w:trPr>
          <w:trHeight w:val="144"/>
          <w:tblCellSpacing w:w="0" w:type="dxa"/>
        </w:trPr>
        <w:tc>
          <w:tcPr>
            <w:tcW w:w="1013" w:type="dxa"/>
            <w:tcMar>
              <w:top w:w="50" w:type="dxa"/>
              <w:left w:w="100" w:type="dxa"/>
            </w:tcMar>
            <w:vAlign w:val="center"/>
          </w:tcPr>
          <w:p w:rsidR="007A4DBD" w:rsidRDefault="00613FD4">
            <w:pPr>
              <w:spacing w:after="0"/>
            </w:pPr>
            <w:r>
              <w:rPr>
                <w:rFonts w:ascii="Times New Roman" w:hAnsi="Times New Roman"/>
                <w:color w:val="000000"/>
                <w:sz w:val="24"/>
              </w:rPr>
              <w:t>17</w:t>
            </w:r>
          </w:p>
        </w:tc>
        <w:tc>
          <w:tcPr>
            <w:tcW w:w="4092" w:type="dxa"/>
            <w:tcMar>
              <w:top w:w="50" w:type="dxa"/>
              <w:left w:w="100" w:type="dxa"/>
            </w:tcMar>
            <w:vAlign w:val="center"/>
          </w:tcPr>
          <w:p w:rsidR="007A4DBD" w:rsidRDefault="00613FD4">
            <w:pPr>
              <w:spacing w:after="0"/>
              <w:ind w:left="135"/>
            </w:pPr>
            <w:r w:rsidRPr="00613FD4">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другие. </w:t>
            </w:r>
            <w:r>
              <w:rPr>
                <w:rFonts w:ascii="Times New Roman" w:hAnsi="Times New Roman"/>
                <w:color w:val="000000"/>
                <w:sz w:val="24"/>
              </w:rPr>
              <w:t>Мотив одиночества в лирике поэта, характер лирического героя</w:t>
            </w:r>
          </w:p>
        </w:tc>
        <w:tc>
          <w:tcPr>
            <w:tcW w:w="970"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A4DBD" w:rsidRDefault="007A4DBD">
            <w:pPr>
              <w:spacing w:after="0"/>
              <w:ind w:left="135"/>
              <w:jc w:val="center"/>
            </w:pPr>
          </w:p>
        </w:tc>
        <w:tc>
          <w:tcPr>
            <w:tcW w:w="1912" w:type="dxa"/>
            <w:tcMar>
              <w:top w:w="50" w:type="dxa"/>
              <w:left w:w="100" w:type="dxa"/>
            </w:tcMar>
            <w:vAlign w:val="center"/>
          </w:tcPr>
          <w:p w:rsidR="007A4DBD" w:rsidRDefault="007A4DBD">
            <w:pPr>
              <w:spacing w:after="0"/>
              <w:ind w:left="135"/>
              <w:jc w:val="center"/>
            </w:pPr>
          </w:p>
        </w:tc>
        <w:tc>
          <w:tcPr>
            <w:tcW w:w="1349" w:type="dxa"/>
            <w:tcMar>
              <w:top w:w="50" w:type="dxa"/>
              <w:left w:w="100" w:type="dxa"/>
            </w:tcMar>
            <w:vAlign w:val="center"/>
          </w:tcPr>
          <w:p w:rsidR="007A4DBD" w:rsidRPr="00613FD4" w:rsidRDefault="00613FD4">
            <w:pPr>
              <w:spacing w:after="0"/>
              <w:ind w:left="135"/>
              <w:rPr>
                <w:lang w:val="ru-RU"/>
              </w:rPr>
            </w:pPr>
            <w:r>
              <w:rPr>
                <w:lang w:val="ru-RU"/>
              </w:rPr>
              <w:t>ноябрь</w:t>
            </w:r>
          </w:p>
        </w:tc>
        <w:tc>
          <w:tcPr>
            <w:tcW w:w="2863"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a</w:t>
              </w:r>
              <w:r w:rsidRPr="00613FD4">
                <w:rPr>
                  <w:rFonts w:ascii="Times New Roman" w:hAnsi="Times New Roman"/>
                  <w:color w:val="0000FF"/>
                  <w:u w:val="single"/>
                  <w:lang w:val="ru-RU"/>
                </w:rPr>
                <w:t>5</w:t>
              </w:r>
              <w:r>
                <w:rPr>
                  <w:rFonts w:ascii="Times New Roman" w:hAnsi="Times New Roman"/>
                  <w:color w:val="0000FF"/>
                  <w:u w:val="single"/>
                </w:rPr>
                <w:t>da</w:t>
              </w:r>
            </w:hyperlink>
          </w:p>
        </w:tc>
      </w:tr>
      <w:tr w:rsidR="00613FD4" w:rsidTr="00B90768">
        <w:trPr>
          <w:trHeight w:val="144"/>
          <w:tblCellSpacing w:w="0" w:type="dxa"/>
        </w:trPr>
        <w:tc>
          <w:tcPr>
            <w:tcW w:w="1013" w:type="dxa"/>
            <w:tcMar>
              <w:top w:w="50" w:type="dxa"/>
              <w:left w:w="100" w:type="dxa"/>
            </w:tcMar>
            <w:vAlign w:val="center"/>
          </w:tcPr>
          <w:p w:rsidR="00613FD4" w:rsidRDefault="00613FD4">
            <w:pPr>
              <w:spacing w:after="0"/>
            </w:pPr>
            <w:r>
              <w:rPr>
                <w:rFonts w:ascii="Times New Roman" w:hAnsi="Times New Roman"/>
                <w:color w:val="000000"/>
                <w:sz w:val="24"/>
              </w:rPr>
              <w:t>18</w:t>
            </w:r>
          </w:p>
        </w:tc>
        <w:tc>
          <w:tcPr>
            <w:tcW w:w="4092" w:type="dxa"/>
            <w:tcMar>
              <w:top w:w="50" w:type="dxa"/>
              <w:left w:w="100" w:type="dxa"/>
            </w:tcMar>
            <w:vAlign w:val="center"/>
          </w:tcPr>
          <w:p w:rsidR="00613FD4" w:rsidRDefault="00613FD4">
            <w:pPr>
              <w:spacing w:after="0"/>
              <w:ind w:left="135"/>
            </w:pPr>
            <w:r w:rsidRPr="00613FD4">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другие. </w:t>
            </w:r>
            <w:r>
              <w:rPr>
                <w:rFonts w:ascii="Times New Roman" w:hAnsi="Times New Roman"/>
                <w:color w:val="000000"/>
                <w:sz w:val="24"/>
              </w:rPr>
              <w:t>Художественное своеобразие лирики поэта</w:t>
            </w:r>
          </w:p>
        </w:tc>
        <w:tc>
          <w:tcPr>
            <w:tcW w:w="970" w:type="dxa"/>
            <w:tcMar>
              <w:top w:w="50" w:type="dxa"/>
              <w:left w:w="100" w:type="dxa"/>
            </w:tcMar>
            <w:vAlign w:val="center"/>
          </w:tcPr>
          <w:p w:rsidR="00613FD4" w:rsidRDefault="00613FD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613FD4" w:rsidRDefault="00613FD4">
            <w:pPr>
              <w:spacing w:after="0"/>
              <w:ind w:left="135"/>
              <w:jc w:val="center"/>
            </w:pPr>
          </w:p>
        </w:tc>
        <w:tc>
          <w:tcPr>
            <w:tcW w:w="1912" w:type="dxa"/>
            <w:tcMar>
              <w:top w:w="50" w:type="dxa"/>
              <w:left w:w="100" w:type="dxa"/>
            </w:tcMar>
            <w:vAlign w:val="center"/>
          </w:tcPr>
          <w:p w:rsidR="00613FD4" w:rsidRDefault="00613FD4">
            <w:pPr>
              <w:spacing w:after="0"/>
              <w:ind w:left="135"/>
              <w:jc w:val="center"/>
            </w:pPr>
          </w:p>
        </w:tc>
        <w:tc>
          <w:tcPr>
            <w:tcW w:w="1349" w:type="dxa"/>
            <w:tcMar>
              <w:top w:w="50" w:type="dxa"/>
              <w:left w:w="100" w:type="dxa"/>
            </w:tcMar>
          </w:tcPr>
          <w:p w:rsidR="00613FD4" w:rsidRDefault="00613FD4">
            <w:r w:rsidRPr="00B578D8">
              <w:rPr>
                <w:lang w:val="ru-RU"/>
              </w:rPr>
              <w:t>ноябрь</w:t>
            </w:r>
          </w:p>
        </w:tc>
        <w:tc>
          <w:tcPr>
            <w:tcW w:w="2863" w:type="dxa"/>
            <w:tcMar>
              <w:top w:w="50" w:type="dxa"/>
              <w:left w:w="100" w:type="dxa"/>
            </w:tcMar>
            <w:vAlign w:val="center"/>
          </w:tcPr>
          <w:p w:rsidR="00613FD4" w:rsidRDefault="00613FD4">
            <w:pPr>
              <w:spacing w:after="0"/>
              <w:ind w:left="135"/>
            </w:pPr>
          </w:p>
        </w:tc>
      </w:tr>
      <w:tr w:rsidR="00613FD4" w:rsidRPr="00613FD4" w:rsidTr="00B90768">
        <w:trPr>
          <w:trHeight w:val="144"/>
          <w:tblCellSpacing w:w="0" w:type="dxa"/>
        </w:trPr>
        <w:tc>
          <w:tcPr>
            <w:tcW w:w="1013" w:type="dxa"/>
            <w:tcMar>
              <w:top w:w="50" w:type="dxa"/>
              <w:left w:w="100" w:type="dxa"/>
            </w:tcMar>
            <w:vAlign w:val="center"/>
          </w:tcPr>
          <w:p w:rsidR="00613FD4" w:rsidRDefault="00613FD4">
            <w:pPr>
              <w:spacing w:after="0"/>
            </w:pPr>
            <w:r>
              <w:rPr>
                <w:rFonts w:ascii="Times New Roman" w:hAnsi="Times New Roman"/>
                <w:color w:val="000000"/>
                <w:sz w:val="24"/>
              </w:rPr>
              <w:t>19</w:t>
            </w:r>
          </w:p>
        </w:tc>
        <w:tc>
          <w:tcPr>
            <w:tcW w:w="4092" w:type="dxa"/>
            <w:tcMar>
              <w:top w:w="50" w:type="dxa"/>
              <w:left w:w="100" w:type="dxa"/>
            </w:tcMar>
            <w:vAlign w:val="center"/>
          </w:tcPr>
          <w:p w:rsidR="00613FD4" w:rsidRDefault="00613FD4">
            <w:pPr>
              <w:spacing w:after="0"/>
              <w:ind w:left="135"/>
            </w:pPr>
            <w:r w:rsidRPr="00613FD4">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970" w:type="dxa"/>
            <w:tcMar>
              <w:top w:w="50" w:type="dxa"/>
              <w:left w:w="100" w:type="dxa"/>
            </w:tcMar>
            <w:vAlign w:val="center"/>
          </w:tcPr>
          <w:p w:rsidR="00613FD4" w:rsidRDefault="00613FD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613FD4" w:rsidRDefault="00613FD4">
            <w:pPr>
              <w:spacing w:after="0"/>
              <w:ind w:left="135"/>
              <w:jc w:val="center"/>
            </w:pPr>
          </w:p>
        </w:tc>
        <w:tc>
          <w:tcPr>
            <w:tcW w:w="1912" w:type="dxa"/>
            <w:tcMar>
              <w:top w:w="50" w:type="dxa"/>
              <w:left w:w="100" w:type="dxa"/>
            </w:tcMar>
            <w:vAlign w:val="center"/>
          </w:tcPr>
          <w:p w:rsidR="00613FD4" w:rsidRDefault="00613FD4">
            <w:pPr>
              <w:spacing w:after="0"/>
              <w:ind w:left="135"/>
              <w:jc w:val="center"/>
            </w:pPr>
          </w:p>
        </w:tc>
        <w:tc>
          <w:tcPr>
            <w:tcW w:w="1349" w:type="dxa"/>
            <w:tcMar>
              <w:top w:w="50" w:type="dxa"/>
              <w:left w:w="100" w:type="dxa"/>
            </w:tcMar>
          </w:tcPr>
          <w:p w:rsidR="00613FD4" w:rsidRDefault="00613FD4">
            <w:r w:rsidRPr="00B578D8">
              <w:rPr>
                <w:lang w:val="ru-RU"/>
              </w:rPr>
              <w:t>ноябрь</w:t>
            </w:r>
          </w:p>
        </w:tc>
        <w:tc>
          <w:tcPr>
            <w:tcW w:w="2863" w:type="dxa"/>
            <w:tcMar>
              <w:top w:w="50" w:type="dxa"/>
              <w:left w:w="100" w:type="dxa"/>
            </w:tcMar>
            <w:vAlign w:val="center"/>
          </w:tcPr>
          <w:p w:rsidR="00613FD4"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a</w:t>
              </w:r>
              <w:r w:rsidRPr="00613FD4">
                <w:rPr>
                  <w:rFonts w:ascii="Times New Roman" w:hAnsi="Times New Roman"/>
                  <w:color w:val="0000FF"/>
                  <w:u w:val="single"/>
                  <w:lang w:val="ru-RU"/>
                </w:rPr>
                <w:t>6</w:t>
              </w:r>
              <w:r>
                <w:rPr>
                  <w:rFonts w:ascii="Times New Roman" w:hAnsi="Times New Roman"/>
                  <w:color w:val="0000FF"/>
                  <w:u w:val="single"/>
                </w:rPr>
                <w:t>f</w:t>
              </w:r>
              <w:r w:rsidRPr="00613FD4">
                <w:rPr>
                  <w:rFonts w:ascii="Times New Roman" w:hAnsi="Times New Roman"/>
                  <w:color w:val="0000FF"/>
                  <w:u w:val="single"/>
                  <w:lang w:val="ru-RU"/>
                </w:rPr>
                <w:t>2</w:t>
              </w:r>
            </w:hyperlink>
          </w:p>
        </w:tc>
      </w:tr>
      <w:tr w:rsidR="00613FD4" w:rsidRPr="00613FD4" w:rsidTr="00B90768">
        <w:trPr>
          <w:trHeight w:val="144"/>
          <w:tblCellSpacing w:w="0" w:type="dxa"/>
        </w:trPr>
        <w:tc>
          <w:tcPr>
            <w:tcW w:w="1013" w:type="dxa"/>
            <w:tcMar>
              <w:top w:w="50" w:type="dxa"/>
              <w:left w:w="100" w:type="dxa"/>
            </w:tcMar>
            <w:vAlign w:val="center"/>
          </w:tcPr>
          <w:p w:rsidR="00613FD4" w:rsidRDefault="00613FD4">
            <w:pPr>
              <w:spacing w:after="0"/>
            </w:pPr>
            <w:r>
              <w:rPr>
                <w:rFonts w:ascii="Times New Roman" w:hAnsi="Times New Roman"/>
                <w:color w:val="000000"/>
                <w:sz w:val="24"/>
              </w:rPr>
              <w:t>20</w:t>
            </w:r>
          </w:p>
        </w:tc>
        <w:tc>
          <w:tcPr>
            <w:tcW w:w="4092" w:type="dxa"/>
            <w:tcMar>
              <w:top w:w="50" w:type="dxa"/>
              <w:left w:w="100" w:type="dxa"/>
            </w:tcMar>
            <w:vAlign w:val="center"/>
          </w:tcPr>
          <w:p w:rsidR="00613FD4" w:rsidRPr="00613FD4" w:rsidRDefault="00613FD4">
            <w:pPr>
              <w:spacing w:after="0"/>
              <w:ind w:left="135"/>
              <w:rPr>
                <w:lang w:val="ru-RU"/>
              </w:rPr>
            </w:pPr>
            <w:r w:rsidRPr="00613FD4">
              <w:rPr>
                <w:rFonts w:ascii="Times New Roman" w:hAnsi="Times New Roman"/>
                <w:color w:val="000000"/>
                <w:sz w:val="24"/>
                <w:lang w:val="ru-RU"/>
              </w:rPr>
              <w:t>М.Ю. Лермонтов. Поэма «Мцыри»: тематика, проблематика, идея, своеобразие конфликта.</w:t>
            </w:r>
          </w:p>
        </w:tc>
        <w:tc>
          <w:tcPr>
            <w:tcW w:w="970" w:type="dxa"/>
            <w:tcMar>
              <w:top w:w="50" w:type="dxa"/>
              <w:left w:w="100" w:type="dxa"/>
            </w:tcMar>
            <w:vAlign w:val="center"/>
          </w:tcPr>
          <w:p w:rsidR="00613FD4"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613FD4" w:rsidRDefault="00613FD4">
            <w:pPr>
              <w:spacing w:after="0"/>
              <w:ind w:left="135"/>
              <w:jc w:val="center"/>
            </w:pPr>
          </w:p>
        </w:tc>
        <w:tc>
          <w:tcPr>
            <w:tcW w:w="1912" w:type="dxa"/>
            <w:tcMar>
              <w:top w:w="50" w:type="dxa"/>
              <w:left w:w="100" w:type="dxa"/>
            </w:tcMar>
            <w:vAlign w:val="center"/>
          </w:tcPr>
          <w:p w:rsidR="00613FD4" w:rsidRDefault="00613FD4">
            <w:pPr>
              <w:spacing w:after="0"/>
              <w:ind w:left="135"/>
              <w:jc w:val="center"/>
            </w:pPr>
          </w:p>
        </w:tc>
        <w:tc>
          <w:tcPr>
            <w:tcW w:w="1349" w:type="dxa"/>
            <w:tcMar>
              <w:top w:w="50" w:type="dxa"/>
              <w:left w:w="100" w:type="dxa"/>
            </w:tcMar>
          </w:tcPr>
          <w:p w:rsidR="00613FD4" w:rsidRDefault="00613FD4">
            <w:r w:rsidRPr="00B578D8">
              <w:rPr>
                <w:lang w:val="ru-RU"/>
              </w:rPr>
              <w:t>ноябрь</w:t>
            </w:r>
          </w:p>
        </w:tc>
        <w:tc>
          <w:tcPr>
            <w:tcW w:w="2863" w:type="dxa"/>
            <w:tcMar>
              <w:top w:w="50" w:type="dxa"/>
              <w:left w:w="100" w:type="dxa"/>
            </w:tcMar>
            <w:vAlign w:val="center"/>
          </w:tcPr>
          <w:p w:rsidR="00613FD4"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a</w:t>
              </w:r>
              <w:r w:rsidRPr="00613FD4">
                <w:rPr>
                  <w:rFonts w:ascii="Times New Roman" w:hAnsi="Times New Roman"/>
                  <w:color w:val="0000FF"/>
                  <w:u w:val="single"/>
                  <w:lang w:val="ru-RU"/>
                </w:rPr>
                <w:t>7</w:t>
              </w:r>
              <w:r>
                <w:rPr>
                  <w:rFonts w:ascii="Times New Roman" w:hAnsi="Times New Roman"/>
                  <w:color w:val="0000FF"/>
                  <w:u w:val="single"/>
                </w:rPr>
                <w:t>f</w:t>
              </w:r>
              <w:r w:rsidRPr="00613FD4">
                <w:rPr>
                  <w:rFonts w:ascii="Times New Roman" w:hAnsi="Times New Roman"/>
                  <w:color w:val="0000FF"/>
                  <w:u w:val="single"/>
                  <w:lang w:val="ru-RU"/>
                </w:rPr>
                <w:t>6</w:t>
              </w:r>
            </w:hyperlink>
          </w:p>
        </w:tc>
      </w:tr>
      <w:tr w:rsidR="00613FD4" w:rsidRPr="00613FD4" w:rsidTr="00B90768">
        <w:trPr>
          <w:trHeight w:val="144"/>
          <w:tblCellSpacing w:w="0" w:type="dxa"/>
        </w:trPr>
        <w:tc>
          <w:tcPr>
            <w:tcW w:w="1013" w:type="dxa"/>
            <w:tcMar>
              <w:top w:w="50" w:type="dxa"/>
              <w:left w:w="100" w:type="dxa"/>
            </w:tcMar>
            <w:vAlign w:val="center"/>
          </w:tcPr>
          <w:p w:rsidR="00613FD4" w:rsidRDefault="00613FD4">
            <w:pPr>
              <w:spacing w:after="0"/>
            </w:pPr>
            <w:r>
              <w:rPr>
                <w:rFonts w:ascii="Times New Roman" w:hAnsi="Times New Roman"/>
                <w:color w:val="000000"/>
                <w:sz w:val="24"/>
              </w:rPr>
              <w:t>21</w:t>
            </w:r>
          </w:p>
        </w:tc>
        <w:tc>
          <w:tcPr>
            <w:tcW w:w="4092" w:type="dxa"/>
            <w:tcMar>
              <w:top w:w="50" w:type="dxa"/>
              <w:left w:w="100" w:type="dxa"/>
            </w:tcMar>
            <w:vAlign w:val="center"/>
          </w:tcPr>
          <w:p w:rsidR="00613FD4" w:rsidRPr="00613FD4" w:rsidRDefault="00613FD4">
            <w:pPr>
              <w:spacing w:after="0"/>
              <w:ind w:left="135"/>
              <w:rPr>
                <w:lang w:val="ru-RU"/>
              </w:rPr>
            </w:pPr>
            <w:r w:rsidRPr="00613FD4">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970" w:type="dxa"/>
            <w:tcMar>
              <w:top w:w="50" w:type="dxa"/>
              <w:left w:w="100" w:type="dxa"/>
            </w:tcMar>
            <w:vAlign w:val="center"/>
          </w:tcPr>
          <w:p w:rsidR="00613FD4"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613FD4" w:rsidRDefault="00613FD4">
            <w:pPr>
              <w:spacing w:after="0"/>
              <w:ind w:left="135"/>
              <w:jc w:val="center"/>
            </w:pPr>
          </w:p>
        </w:tc>
        <w:tc>
          <w:tcPr>
            <w:tcW w:w="1912" w:type="dxa"/>
            <w:tcMar>
              <w:top w:w="50" w:type="dxa"/>
              <w:left w:w="100" w:type="dxa"/>
            </w:tcMar>
            <w:vAlign w:val="center"/>
          </w:tcPr>
          <w:p w:rsidR="00613FD4" w:rsidRDefault="00613FD4">
            <w:pPr>
              <w:spacing w:after="0"/>
              <w:ind w:left="135"/>
              <w:jc w:val="center"/>
            </w:pPr>
          </w:p>
        </w:tc>
        <w:tc>
          <w:tcPr>
            <w:tcW w:w="1349" w:type="dxa"/>
            <w:tcMar>
              <w:top w:w="50" w:type="dxa"/>
              <w:left w:w="100" w:type="dxa"/>
            </w:tcMar>
          </w:tcPr>
          <w:p w:rsidR="00613FD4" w:rsidRDefault="00613FD4">
            <w:r w:rsidRPr="00B578D8">
              <w:rPr>
                <w:lang w:val="ru-RU"/>
              </w:rPr>
              <w:t>ноябрь</w:t>
            </w:r>
          </w:p>
        </w:tc>
        <w:tc>
          <w:tcPr>
            <w:tcW w:w="2863" w:type="dxa"/>
            <w:tcMar>
              <w:top w:w="50" w:type="dxa"/>
              <w:left w:w="100" w:type="dxa"/>
            </w:tcMar>
            <w:vAlign w:val="center"/>
          </w:tcPr>
          <w:p w:rsidR="00613FD4"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a</w:t>
              </w:r>
              <w:r w:rsidRPr="00613FD4">
                <w:rPr>
                  <w:rFonts w:ascii="Times New Roman" w:hAnsi="Times New Roman"/>
                  <w:color w:val="0000FF"/>
                  <w:u w:val="single"/>
                  <w:lang w:val="ru-RU"/>
                </w:rPr>
                <w:t>922</w:t>
              </w:r>
            </w:hyperlink>
          </w:p>
        </w:tc>
      </w:tr>
      <w:tr w:rsidR="00613FD4" w:rsidRPr="00613FD4" w:rsidTr="00B90768">
        <w:trPr>
          <w:trHeight w:val="144"/>
          <w:tblCellSpacing w:w="0" w:type="dxa"/>
        </w:trPr>
        <w:tc>
          <w:tcPr>
            <w:tcW w:w="1013" w:type="dxa"/>
            <w:tcMar>
              <w:top w:w="50" w:type="dxa"/>
              <w:left w:w="100" w:type="dxa"/>
            </w:tcMar>
            <w:vAlign w:val="center"/>
          </w:tcPr>
          <w:p w:rsidR="00613FD4" w:rsidRDefault="00613FD4">
            <w:pPr>
              <w:spacing w:after="0"/>
            </w:pPr>
            <w:r>
              <w:rPr>
                <w:rFonts w:ascii="Times New Roman" w:hAnsi="Times New Roman"/>
                <w:color w:val="000000"/>
                <w:sz w:val="24"/>
              </w:rPr>
              <w:lastRenderedPageBreak/>
              <w:t>22</w:t>
            </w:r>
          </w:p>
        </w:tc>
        <w:tc>
          <w:tcPr>
            <w:tcW w:w="4092" w:type="dxa"/>
            <w:tcMar>
              <w:top w:w="50" w:type="dxa"/>
              <w:left w:w="100" w:type="dxa"/>
            </w:tcMar>
            <w:vAlign w:val="center"/>
          </w:tcPr>
          <w:p w:rsidR="00613FD4" w:rsidRPr="00613FD4" w:rsidRDefault="00613FD4">
            <w:pPr>
              <w:spacing w:after="0"/>
              <w:ind w:left="135"/>
              <w:rPr>
                <w:lang w:val="ru-RU"/>
              </w:rPr>
            </w:pPr>
            <w:r w:rsidRPr="00613FD4">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970" w:type="dxa"/>
            <w:tcMar>
              <w:top w:w="50" w:type="dxa"/>
              <w:left w:w="100" w:type="dxa"/>
            </w:tcMar>
            <w:vAlign w:val="center"/>
          </w:tcPr>
          <w:p w:rsidR="00613FD4"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613FD4" w:rsidRDefault="00613FD4">
            <w:pPr>
              <w:spacing w:after="0"/>
              <w:ind w:left="135"/>
              <w:jc w:val="center"/>
            </w:pPr>
          </w:p>
        </w:tc>
        <w:tc>
          <w:tcPr>
            <w:tcW w:w="1912" w:type="dxa"/>
            <w:tcMar>
              <w:top w:w="50" w:type="dxa"/>
              <w:left w:w="100" w:type="dxa"/>
            </w:tcMar>
            <w:vAlign w:val="center"/>
          </w:tcPr>
          <w:p w:rsidR="00613FD4" w:rsidRDefault="00613FD4">
            <w:pPr>
              <w:spacing w:after="0"/>
              <w:ind w:left="135"/>
              <w:jc w:val="center"/>
            </w:pPr>
          </w:p>
        </w:tc>
        <w:tc>
          <w:tcPr>
            <w:tcW w:w="1349" w:type="dxa"/>
            <w:tcMar>
              <w:top w:w="50" w:type="dxa"/>
              <w:left w:w="100" w:type="dxa"/>
            </w:tcMar>
          </w:tcPr>
          <w:p w:rsidR="00613FD4" w:rsidRDefault="00613FD4">
            <w:r w:rsidRPr="00B578D8">
              <w:rPr>
                <w:lang w:val="ru-RU"/>
              </w:rPr>
              <w:t>ноябрь</w:t>
            </w:r>
          </w:p>
        </w:tc>
        <w:tc>
          <w:tcPr>
            <w:tcW w:w="2863" w:type="dxa"/>
            <w:tcMar>
              <w:top w:w="50" w:type="dxa"/>
              <w:left w:w="100" w:type="dxa"/>
            </w:tcMar>
            <w:vAlign w:val="center"/>
          </w:tcPr>
          <w:p w:rsidR="00613FD4"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aa</w:t>
              </w:r>
              <w:r w:rsidRPr="00613FD4">
                <w:rPr>
                  <w:rFonts w:ascii="Times New Roman" w:hAnsi="Times New Roman"/>
                  <w:color w:val="0000FF"/>
                  <w:u w:val="single"/>
                  <w:lang w:val="ru-RU"/>
                </w:rPr>
                <w:t>58</w:t>
              </w:r>
            </w:hyperlink>
          </w:p>
        </w:tc>
      </w:tr>
      <w:tr w:rsidR="00613FD4" w:rsidRPr="00613FD4" w:rsidTr="00B90768">
        <w:trPr>
          <w:trHeight w:val="144"/>
          <w:tblCellSpacing w:w="0" w:type="dxa"/>
        </w:trPr>
        <w:tc>
          <w:tcPr>
            <w:tcW w:w="1013" w:type="dxa"/>
            <w:tcMar>
              <w:top w:w="50" w:type="dxa"/>
              <w:left w:w="100" w:type="dxa"/>
            </w:tcMar>
            <w:vAlign w:val="center"/>
          </w:tcPr>
          <w:p w:rsidR="00613FD4" w:rsidRDefault="00613FD4">
            <w:pPr>
              <w:spacing w:after="0"/>
            </w:pPr>
            <w:r>
              <w:rPr>
                <w:rFonts w:ascii="Times New Roman" w:hAnsi="Times New Roman"/>
                <w:color w:val="000000"/>
                <w:sz w:val="24"/>
              </w:rPr>
              <w:t>23</w:t>
            </w:r>
          </w:p>
        </w:tc>
        <w:tc>
          <w:tcPr>
            <w:tcW w:w="4092" w:type="dxa"/>
            <w:tcMar>
              <w:top w:w="50" w:type="dxa"/>
              <w:left w:w="100" w:type="dxa"/>
            </w:tcMar>
            <w:vAlign w:val="center"/>
          </w:tcPr>
          <w:p w:rsidR="00613FD4" w:rsidRPr="00613FD4" w:rsidRDefault="00613FD4">
            <w:pPr>
              <w:spacing w:after="0"/>
              <w:ind w:left="135"/>
              <w:rPr>
                <w:lang w:val="ru-RU"/>
              </w:rPr>
            </w:pPr>
            <w:r w:rsidRPr="00613FD4">
              <w:rPr>
                <w:rFonts w:ascii="Times New Roman" w:hAnsi="Times New Roman"/>
                <w:color w:val="000000"/>
                <w:sz w:val="24"/>
                <w:lang w:val="ru-RU"/>
              </w:rPr>
              <w:t>Н.В. Гоголь. Повесть «Шинель»: тема, идея, особенности конфликта</w:t>
            </w:r>
          </w:p>
        </w:tc>
        <w:tc>
          <w:tcPr>
            <w:tcW w:w="970" w:type="dxa"/>
            <w:tcMar>
              <w:top w:w="50" w:type="dxa"/>
              <w:left w:w="100" w:type="dxa"/>
            </w:tcMar>
            <w:vAlign w:val="center"/>
          </w:tcPr>
          <w:p w:rsidR="00613FD4"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613FD4" w:rsidRDefault="00613FD4">
            <w:pPr>
              <w:spacing w:after="0"/>
              <w:ind w:left="135"/>
              <w:jc w:val="center"/>
            </w:pPr>
          </w:p>
        </w:tc>
        <w:tc>
          <w:tcPr>
            <w:tcW w:w="1912" w:type="dxa"/>
            <w:tcMar>
              <w:top w:w="50" w:type="dxa"/>
              <w:left w:w="100" w:type="dxa"/>
            </w:tcMar>
            <w:vAlign w:val="center"/>
          </w:tcPr>
          <w:p w:rsidR="00613FD4" w:rsidRDefault="00613FD4">
            <w:pPr>
              <w:spacing w:after="0"/>
              <w:ind w:left="135"/>
              <w:jc w:val="center"/>
            </w:pPr>
          </w:p>
        </w:tc>
        <w:tc>
          <w:tcPr>
            <w:tcW w:w="1349" w:type="dxa"/>
            <w:tcMar>
              <w:top w:w="50" w:type="dxa"/>
              <w:left w:w="100" w:type="dxa"/>
            </w:tcMar>
          </w:tcPr>
          <w:p w:rsidR="00613FD4" w:rsidRDefault="00613FD4">
            <w:r w:rsidRPr="00B578D8">
              <w:rPr>
                <w:lang w:val="ru-RU"/>
              </w:rPr>
              <w:t>ноябрь</w:t>
            </w:r>
          </w:p>
        </w:tc>
        <w:tc>
          <w:tcPr>
            <w:tcW w:w="2863" w:type="dxa"/>
            <w:tcMar>
              <w:top w:w="50" w:type="dxa"/>
              <w:left w:w="100" w:type="dxa"/>
            </w:tcMar>
            <w:vAlign w:val="center"/>
          </w:tcPr>
          <w:p w:rsidR="00613FD4"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b</w:t>
              </w:r>
              <w:r w:rsidRPr="00613FD4">
                <w:rPr>
                  <w:rFonts w:ascii="Times New Roman" w:hAnsi="Times New Roman"/>
                  <w:color w:val="0000FF"/>
                  <w:u w:val="single"/>
                  <w:lang w:val="ru-RU"/>
                </w:rPr>
                <w:t>6</w:t>
              </w:r>
              <w:r>
                <w:rPr>
                  <w:rFonts w:ascii="Times New Roman" w:hAnsi="Times New Roman"/>
                  <w:color w:val="0000FF"/>
                  <w:u w:val="single"/>
                </w:rPr>
                <w:t>ba</w:t>
              </w:r>
            </w:hyperlink>
          </w:p>
        </w:tc>
      </w:tr>
      <w:tr w:rsidR="00613FD4" w:rsidRPr="00613FD4" w:rsidTr="00B90768">
        <w:trPr>
          <w:trHeight w:val="144"/>
          <w:tblCellSpacing w:w="0" w:type="dxa"/>
        </w:trPr>
        <w:tc>
          <w:tcPr>
            <w:tcW w:w="1013" w:type="dxa"/>
            <w:tcMar>
              <w:top w:w="50" w:type="dxa"/>
              <w:left w:w="100" w:type="dxa"/>
            </w:tcMar>
            <w:vAlign w:val="center"/>
          </w:tcPr>
          <w:p w:rsidR="00613FD4" w:rsidRDefault="00613FD4">
            <w:pPr>
              <w:spacing w:after="0"/>
            </w:pPr>
            <w:r>
              <w:rPr>
                <w:rFonts w:ascii="Times New Roman" w:hAnsi="Times New Roman"/>
                <w:color w:val="000000"/>
                <w:sz w:val="24"/>
              </w:rPr>
              <w:t>24</w:t>
            </w:r>
          </w:p>
        </w:tc>
        <w:tc>
          <w:tcPr>
            <w:tcW w:w="4092" w:type="dxa"/>
            <w:tcMar>
              <w:top w:w="50" w:type="dxa"/>
              <w:left w:w="100" w:type="dxa"/>
            </w:tcMar>
            <w:vAlign w:val="center"/>
          </w:tcPr>
          <w:p w:rsidR="00613FD4" w:rsidRDefault="00613FD4">
            <w:pPr>
              <w:spacing w:after="0"/>
              <w:ind w:left="135"/>
            </w:pPr>
            <w:r w:rsidRPr="00613FD4">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970" w:type="dxa"/>
            <w:tcMar>
              <w:top w:w="50" w:type="dxa"/>
              <w:left w:w="100" w:type="dxa"/>
            </w:tcMar>
            <w:vAlign w:val="center"/>
          </w:tcPr>
          <w:p w:rsidR="00613FD4" w:rsidRDefault="00613FD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613FD4" w:rsidRDefault="00613FD4">
            <w:pPr>
              <w:spacing w:after="0"/>
              <w:ind w:left="135"/>
              <w:jc w:val="center"/>
            </w:pPr>
          </w:p>
        </w:tc>
        <w:tc>
          <w:tcPr>
            <w:tcW w:w="1912" w:type="dxa"/>
            <w:tcMar>
              <w:top w:w="50" w:type="dxa"/>
              <w:left w:w="100" w:type="dxa"/>
            </w:tcMar>
            <w:vAlign w:val="center"/>
          </w:tcPr>
          <w:p w:rsidR="00613FD4" w:rsidRDefault="00613FD4">
            <w:pPr>
              <w:spacing w:after="0"/>
              <w:ind w:left="135"/>
              <w:jc w:val="center"/>
            </w:pPr>
          </w:p>
        </w:tc>
        <w:tc>
          <w:tcPr>
            <w:tcW w:w="1349" w:type="dxa"/>
            <w:tcMar>
              <w:top w:w="50" w:type="dxa"/>
              <w:left w:w="100" w:type="dxa"/>
            </w:tcMar>
          </w:tcPr>
          <w:p w:rsidR="00613FD4" w:rsidRDefault="00613FD4">
            <w:r w:rsidRPr="00B578D8">
              <w:rPr>
                <w:lang w:val="ru-RU"/>
              </w:rPr>
              <w:t>ноябрь</w:t>
            </w:r>
          </w:p>
        </w:tc>
        <w:tc>
          <w:tcPr>
            <w:tcW w:w="2863" w:type="dxa"/>
            <w:tcMar>
              <w:top w:w="50" w:type="dxa"/>
              <w:left w:w="100" w:type="dxa"/>
            </w:tcMar>
            <w:vAlign w:val="center"/>
          </w:tcPr>
          <w:p w:rsidR="00613FD4"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b</w:t>
              </w:r>
              <w:r w:rsidRPr="00613FD4">
                <w:rPr>
                  <w:rFonts w:ascii="Times New Roman" w:hAnsi="Times New Roman"/>
                  <w:color w:val="0000FF"/>
                  <w:u w:val="single"/>
                  <w:lang w:val="ru-RU"/>
                </w:rPr>
                <w:t>7</w:t>
              </w:r>
              <w:r>
                <w:rPr>
                  <w:rFonts w:ascii="Times New Roman" w:hAnsi="Times New Roman"/>
                  <w:color w:val="0000FF"/>
                  <w:u w:val="single"/>
                </w:rPr>
                <w:t>dc</w:t>
              </w:r>
            </w:hyperlink>
          </w:p>
        </w:tc>
      </w:tr>
      <w:tr w:rsidR="007A4DBD" w:rsidRPr="00613FD4" w:rsidTr="00B90768">
        <w:trPr>
          <w:trHeight w:val="144"/>
          <w:tblCellSpacing w:w="0" w:type="dxa"/>
        </w:trPr>
        <w:tc>
          <w:tcPr>
            <w:tcW w:w="1013" w:type="dxa"/>
            <w:tcMar>
              <w:top w:w="50" w:type="dxa"/>
              <w:left w:w="100" w:type="dxa"/>
            </w:tcMar>
            <w:vAlign w:val="center"/>
          </w:tcPr>
          <w:p w:rsidR="007A4DBD" w:rsidRDefault="00613FD4">
            <w:pPr>
              <w:spacing w:after="0"/>
            </w:pPr>
            <w:r>
              <w:rPr>
                <w:rFonts w:ascii="Times New Roman" w:hAnsi="Times New Roman"/>
                <w:color w:val="000000"/>
                <w:sz w:val="24"/>
              </w:rPr>
              <w:t>25</w:t>
            </w:r>
          </w:p>
        </w:tc>
        <w:tc>
          <w:tcPr>
            <w:tcW w:w="4092" w:type="dxa"/>
            <w:tcMar>
              <w:top w:w="50" w:type="dxa"/>
              <w:left w:w="100" w:type="dxa"/>
            </w:tcMar>
            <w:vAlign w:val="center"/>
          </w:tcPr>
          <w:p w:rsidR="007A4DBD" w:rsidRDefault="00613FD4">
            <w:pPr>
              <w:spacing w:after="0"/>
              <w:ind w:left="135"/>
            </w:pPr>
            <w:r w:rsidRPr="00613FD4">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970"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A4DBD" w:rsidRDefault="007A4DBD">
            <w:pPr>
              <w:spacing w:after="0"/>
              <w:ind w:left="135"/>
              <w:jc w:val="center"/>
            </w:pPr>
          </w:p>
        </w:tc>
        <w:tc>
          <w:tcPr>
            <w:tcW w:w="1912" w:type="dxa"/>
            <w:tcMar>
              <w:top w:w="50" w:type="dxa"/>
              <w:left w:w="100" w:type="dxa"/>
            </w:tcMar>
            <w:vAlign w:val="center"/>
          </w:tcPr>
          <w:p w:rsidR="007A4DBD" w:rsidRDefault="007A4DBD">
            <w:pPr>
              <w:spacing w:after="0"/>
              <w:ind w:left="135"/>
              <w:jc w:val="center"/>
            </w:pPr>
          </w:p>
        </w:tc>
        <w:tc>
          <w:tcPr>
            <w:tcW w:w="1349" w:type="dxa"/>
            <w:tcMar>
              <w:top w:w="50" w:type="dxa"/>
              <w:left w:w="100" w:type="dxa"/>
            </w:tcMar>
            <w:vAlign w:val="center"/>
          </w:tcPr>
          <w:p w:rsidR="007A4DBD" w:rsidRPr="00613FD4" w:rsidRDefault="00613FD4">
            <w:pPr>
              <w:spacing w:after="0"/>
              <w:ind w:left="135"/>
              <w:rPr>
                <w:lang w:val="ru-RU"/>
              </w:rPr>
            </w:pPr>
            <w:r>
              <w:rPr>
                <w:lang w:val="ru-RU"/>
              </w:rPr>
              <w:t>декабрь</w:t>
            </w:r>
          </w:p>
        </w:tc>
        <w:tc>
          <w:tcPr>
            <w:tcW w:w="2863"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ace</w:t>
              </w:r>
              <w:r w:rsidRPr="00613FD4">
                <w:rPr>
                  <w:rFonts w:ascii="Times New Roman" w:hAnsi="Times New Roman"/>
                  <w:color w:val="0000FF"/>
                  <w:u w:val="single"/>
                  <w:lang w:val="ru-RU"/>
                </w:rPr>
                <w:t>2</w:t>
              </w:r>
            </w:hyperlink>
          </w:p>
        </w:tc>
      </w:tr>
      <w:tr w:rsidR="00613FD4" w:rsidRPr="00613FD4" w:rsidTr="00B90768">
        <w:trPr>
          <w:trHeight w:val="144"/>
          <w:tblCellSpacing w:w="0" w:type="dxa"/>
        </w:trPr>
        <w:tc>
          <w:tcPr>
            <w:tcW w:w="1013" w:type="dxa"/>
            <w:tcMar>
              <w:top w:w="50" w:type="dxa"/>
              <w:left w:w="100" w:type="dxa"/>
            </w:tcMar>
            <w:vAlign w:val="center"/>
          </w:tcPr>
          <w:p w:rsidR="00613FD4" w:rsidRDefault="00613FD4">
            <w:pPr>
              <w:spacing w:after="0"/>
            </w:pPr>
            <w:r>
              <w:rPr>
                <w:rFonts w:ascii="Times New Roman" w:hAnsi="Times New Roman"/>
                <w:color w:val="000000"/>
                <w:sz w:val="24"/>
              </w:rPr>
              <w:t>26</w:t>
            </w:r>
          </w:p>
        </w:tc>
        <w:tc>
          <w:tcPr>
            <w:tcW w:w="4092" w:type="dxa"/>
            <w:tcMar>
              <w:top w:w="50" w:type="dxa"/>
              <w:left w:w="100" w:type="dxa"/>
            </w:tcMar>
            <w:vAlign w:val="center"/>
          </w:tcPr>
          <w:p w:rsidR="00613FD4" w:rsidRPr="00613FD4" w:rsidRDefault="00613FD4">
            <w:pPr>
              <w:spacing w:after="0"/>
              <w:ind w:left="135"/>
              <w:rPr>
                <w:lang w:val="ru-RU"/>
              </w:rPr>
            </w:pPr>
            <w:r w:rsidRPr="00613FD4">
              <w:rPr>
                <w:rFonts w:ascii="Times New Roman" w:hAnsi="Times New Roman"/>
                <w:color w:val="000000"/>
                <w:sz w:val="24"/>
                <w:lang w:val="ru-RU"/>
              </w:rPr>
              <w:t>Н.В. Гоголь. Комедия «Резизор» как сатира на чиновничью Россию. Система образов. Средства создания сатирических персонажей</w:t>
            </w:r>
          </w:p>
        </w:tc>
        <w:tc>
          <w:tcPr>
            <w:tcW w:w="970" w:type="dxa"/>
            <w:tcMar>
              <w:top w:w="50" w:type="dxa"/>
              <w:left w:w="100" w:type="dxa"/>
            </w:tcMar>
            <w:vAlign w:val="center"/>
          </w:tcPr>
          <w:p w:rsidR="00613FD4"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613FD4" w:rsidRDefault="00613FD4">
            <w:pPr>
              <w:spacing w:after="0"/>
              <w:ind w:left="135"/>
              <w:jc w:val="center"/>
            </w:pPr>
          </w:p>
        </w:tc>
        <w:tc>
          <w:tcPr>
            <w:tcW w:w="1912" w:type="dxa"/>
            <w:tcMar>
              <w:top w:w="50" w:type="dxa"/>
              <w:left w:w="100" w:type="dxa"/>
            </w:tcMar>
            <w:vAlign w:val="center"/>
          </w:tcPr>
          <w:p w:rsidR="00613FD4" w:rsidRDefault="00613FD4">
            <w:pPr>
              <w:spacing w:after="0"/>
              <w:ind w:left="135"/>
              <w:jc w:val="center"/>
            </w:pPr>
          </w:p>
        </w:tc>
        <w:tc>
          <w:tcPr>
            <w:tcW w:w="1349" w:type="dxa"/>
            <w:tcMar>
              <w:top w:w="50" w:type="dxa"/>
              <w:left w:w="100" w:type="dxa"/>
            </w:tcMar>
          </w:tcPr>
          <w:p w:rsidR="00613FD4" w:rsidRDefault="00613FD4">
            <w:r w:rsidRPr="00352131">
              <w:rPr>
                <w:lang w:val="ru-RU"/>
              </w:rPr>
              <w:t>декабрь</w:t>
            </w:r>
          </w:p>
        </w:tc>
        <w:tc>
          <w:tcPr>
            <w:tcW w:w="2863" w:type="dxa"/>
            <w:tcMar>
              <w:top w:w="50" w:type="dxa"/>
              <w:left w:w="100" w:type="dxa"/>
            </w:tcMar>
            <w:vAlign w:val="center"/>
          </w:tcPr>
          <w:p w:rsidR="00613FD4"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b</w:t>
              </w:r>
              <w:r w:rsidRPr="00613FD4">
                <w:rPr>
                  <w:rFonts w:ascii="Times New Roman" w:hAnsi="Times New Roman"/>
                  <w:color w:val="0000FF"/>
                  <w:u w:val="single"/>
                  <w:lang w:val="ru-RU"/>
                </w:rPr>
                <w:t>2</w:t>
              </w:r>
              <w:r>
                <w:rPr>
                  <w:rFonts w:ascii="Times New Roman" w:hAnsi="Times New Roman"/>
                  <w:color w:val="0000FF"/>
                  <w:u w:val="single"/>
                </w:rPr>
                <w:t>f</w:t>
              </w:r>
              <w:r w:rsidRPr="00613FD4">
                <w:rPr>
                  <w:rFonts w:ascii="Times New Roman" w:hAnsi="Times New Roman"/>
                  <w:color w:val="0000FF"/>
                  <w:u w:val="single"/>
                  <w:lang w:val="ru-RU"/>
                </w:rPr>
                <w:t>0</w:t>
              </w:r>
            </w:hyperlink>
          </w:p>
        </w:tc>
      </w:tr>
      <w:tr w:rsidR="00613FD4" w:rsidRPr="00613FD4" w:rsidTr="00B90768">
        <w:trPr>
          <w:trHeight w:val="144"/>
          <w:tblCellSpacing w:w="0" w:type="dxa"/>
        </w:trPr>
        <w:tc>
          <w:tcPr>
            <w:tcW w:w="1013" w:type="dxa"/>
            <w:tcMar>
              <w:top w:w="50" w:type="dxa"/>
              <w:left w:w="100" w:type="dxa"/>
            </w:tcMar>
            <w:vAlign w:val="center"/>
          </w:tcPr>
          <w:p w:rsidR="00613FD4" w:rsidRDefault="00613FD4">
            <w:pPr>
              <w:spacing w:after="0"/>
            </w:pPr>
            <w:r>
              <w:rPr>
                <w:rFonts w:ascii="Times New Roman" w:hAnsi="Times New Roman"/>
                <w:color w:val="000000"/>
                <w:sz w:val="24"/>
              </w:rPr>
              <w:t>27</w:t>
            </w:r>
          </w:p>
        </w:tc>
        <w:tc>
          <w:tcPr>
            <w:tcW w:w="4092" w:type="dxa"/>
            <w:tcMar>
              <w:top w:w="50" w:type="dxa"/>
              <w:left w:w="100" w:type="dxa"/>
            </w:tcMar>
            <w:vAlign w:val="center"/>
          </w:tcPr>
          <w:p w:rsidR="00613FD4" w:rsidRDefault="00613FD4">
            <w:pPr>
              <w:spacing w:after="0"/>
              <w:ind w:left="135"/>
            </w:pPr>
            <w:r w:rsidRPr="00613FD4">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970" w:type="dxa"/>
            <w:tcMar>
              <w:top w:w="50" w:type="dxa"/>
              <w:left w:w="100" w:type="dxa"/>
            </w:tcMar>
            <w:vAlign w:val="center"/>
          </w:tcPr>
          <w:p w:rsidR="00613FD4" w:rsidRDefault="00613FD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613FD4" w:rsidRDefault="00613FD4">
            <w:pPr>
              <w:spacing w:after="0"/>
              <w:ind w:left="135"/>
              <w:jc w:val="center"/>
            </w:pPr>
          </w:p>
        </w:tc>
        <w:tc>
          <w:tcPr>
            <w:tcW w:w="1912" w:type="dxa"/>
            <w:tcMar>
              <w:top w:w="50" w:type="dxa"/>
              <w:left w:w="100" w:type="dxa"/>
            </w:tcMar>
            <w:vAlign w:val="center"/>
          </w:tcPr>
          <w:p w:rsidR="00613FD4" w:rsidRDefault="00613FD4">
            <w:pPr>
              <w:spacing w:after="0"/>
              <w:ind w:left="135"/>
              <w:jc w:val="center"/>
            </w:pPr>
          </w:p>
        </w:tc>
        <w:tc>
          <w:tcPr>
            <w:tcW w:w="1349" w:type="dxa"/>
            <w:tcMar>
              <w:top w:w="50" w:type="dxa"/>
              <w:left w:w="100" w:type="dxa"/>
            </w:tcMar>
          </w:tcPr>
          <w:p w:rsidR="00613FD4" w:rsidRDefault="00613FD4">
            <w:r w:rsidRPr="00352131">
              <w:rPr>
                <w:lang w:val="ru-RU"/>
              </w:rPr>
              <w:t>декабрь</w:t>
            </w:r>
          </w:p>
        </w:tc>
        <w:tc>
          <w:tcPr>
            <w:tcW w:w="2863" w:type="dxa"/>
            <w:tcMar>
              <w:top w:w="50" w:type="dxa"/>
              <w:left w:w="100" w:type="dxa"/>
            </w:tcMar>
            <w:vAlign w:val="center"/>
          </w:tcPr>
          <w:p w:rsidR="00613FD4"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b</w:t>
              </w:r>
              <w:r w:rsidRPr="00613FD4">
                <w:rPr>
                  <w:rFonts w:ascii="Times New Roman" w:hAnsi="Times New Roman"/>
                  <w:color w:val="0000FF"/>
                  <w:u w:val="single"/>
                  <w:lang w:val="ru-RU"/>
                </w:rPr>
                <w:t>19</w:t>
              </w:r>
              <w:r>
                <w:rPr>
                  <w:rFonts w:ascii="Times New Roman" w:hAnsi="Times New Roman"/>
                  <w:color w:val="0000FF"/>
                  <w:u w:val="single"/>
                </w:rPr>
                <w:t>c</w:t>
              </w:r>
            </w:hyperlink>
          </w:p>
        </w:tc>
      </w:tr>
      <w:tr w:rsidR="00613FD4" w:rsidRPr="00613FD4" w:rsidTr="00B90768">
        <w:trPr>
          <w:trHeight w:val="144"/>
          <w:tblCellSpacing w:w="0" w:type="dxa"/>
        </w:trPr>
        <w:tc>
          <w:tcPr>
            <w:tcW w:w="1013" w:type="dxa"/>
            <w:tcMar>
              <w:top w:w="50" w:type="dxa"/>
              <w:left w:w="100" w:type="dxa"/>
            </w:tcMar>
            <w:vAlign w:val="center"/>
          </w:tcPr>
          <w:p w:rsidR="00613FD4" w:rsidRDefault="00613FD4">
            <w:pPr>
              <w:spacing w:after="0"/>
            </w:pPr>
            <w:r>
              <w:rPr>
                <w:rFonts w:ascii="Times New Roman" w:hAnsi="Times New Roman"/>
                <w:color w:val="000000"/>
                <w:sz w:val="24"/>
              </w:rPr>
              <w:t>28</w:t>
            </w:r>
          </w:p>
        </w:tc>
        <w:tc>
          <w:tcPr>
            <w:tcW w:w="4092" w:type="dxa"/>
            <w:tcMar>
              <w:top w:w="50" w:type="dxa"/>
              <w:left w:w="100" w:type="dxa"/>
            </w:tcMar>
            <w:vAlign w:val="center"/>
          </w:tcPr>
          <w:p w:rsidR="00613FD4" w:rsidRPr="00613FD4" w:rsidRDefault="00613FD4">
            <w:pPr>
              <w:spacing w:after="0"/>
              <w:ind w:left="135"/>
              <w:rPr>
                <w:lang w:val="ru-RU"/>
              </w:rPr>
            </w:pPr>
            <w:r w:rsidRPr="00613FD4">
              <w:rPr>
                <w:rFonts w:ascii="Times New Roman" w:hAnsi="Times New Roman"/>
                <w:color w:val="000000"/>
                <w:sz w:val="24"/>
                <w:lang w:val="ru-RU"/>
              </w:rPr>
              <w:t>Н.В. Гоголь. Комедия «Резизор». Смысл финала. Сценическая история комедии</w:t>
            </w:r>
          </w:p>
        </w:tc>
        <w:tc>
          <w:tcPr>
            <w:tcW w:w="970" w:type="dxa"/>
            <w:tcMar>
              <w:top w:w="50" w:type="dxa"/>
              <w:left w:w="100" w:type="dxa"/>
            </w:tcMar>
            <w:vAlign w:val="center"/>
          </w:tcPr>
          <w:p w:rsidR="00613FD4"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613FD4" w:rsidRDefault="00613FD4">
            <w:pPr>
              <w:spacing w:after="0"/>
              <w:ind w:left="135"/>
              <w:jc w:val="center"/>
            </w:pPr>
          </w:p>
        </w:tc>
        <w:tc>
          <w:tcPr>
            <w:tcW w:w="1912" w:type="dxa"/>
            <w:tcMar>
              <w:top w:w="50" w:type="dxa"/>
              <w:left w:w="100" w:type="dxa"/>
            </w:tcMar>
            <w:vAlign w:val="center"/>
          </w:tcPr>
          <w:p w:rsidR="00613FD4" w:rsidRDefault="00613FD4">
            <w:pPr>
              <w:spacing w:after="0"/>
              <w:ind w:left="135"/>
              <w:jc w:val="center"/>
            </w:pPr>
          </w:p>
        </w:tc>
        <w:tc>
          <w:tcPr>
            <w:tcW w:w="1349" w:type="dxa"/>
            <w:tcMar>
              <w:top w:w="50" w:type="dxa"/>
              <w:left w:w="100" w:type="dxa"/>
            </w:tcMar>
          </w:tcPr>
          <w:p w:rsidR="00613FD4" w:rsidRDefault="00613FD4">
            <w:r w:rsidRPr="00352131">
              <w:rPr>
                <w:lang w:val="ru-RU"/>
              </w:rPr>
              <w:t>декабрь</w:t>
            </w:r>
          </w:p>
        </w:tc>
        <w:tc>
          <w:tcPr>
            <w:tcW w:w="2863" w:type="dxa"/>
            <w:tcMar>
              <w:top w:w="50" w:type="dxa"/>
              <w:left w:w="100" w:type="dxa"/>
            </w:tcMar>
            <w:vAlign w:val="center"/>
          </w:tcPr>
          <w:p w:rsidR="00613FD4"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b</w:t>
              </w:r>
              <w:r w:rsidRPr="00613FD4">
                <w:rPr>
                  <w:rFonts w:ascii="Times New Roman" w:hAnsi="Times New Roman"/>
                  <w:color w:val="0000FF"/>
                  <w:u w:val="single"/>
                  <w:lang w:val="ru-RU"/>
                </w:rPr>
                <w:t>53</w:t>
              </w:r>
              <w:r>
                <w:rPr>
                  <w:rFonts w:ascii="Times New Roman" w:hAnsi="Times New Roman"/>
                  <w:color w:val="0000FF"/>
                  <w:u w:val="single"/>
                </w:rPr>
                <w:t>e</w:t>
              </w:r>
            </w:hyperlink>
          </w:p>
        </w:tc>
      </w:tr>
      <w:tr w:rsidR="00613FD4" w:rsidTr="00B90768">
        <w:trPr>
          <w:trHeight w:val="144"/>
          <w:tblCellSpacing w:w="0" w:type="dxa"/>
        </w:trPr>
        <w:tc>
          <w:tcPr>
            <w:tcW w:w="1013" w:type="dxa"/>
            <w:tcMar>
              <w:top w:w="50" w:type="dxa"/>
              <w:left w:w="100" w:type="dxa"/>
            </w:tcMar>
            <w:vAlign w:val="center"/>
          </w:tcPr>
          <w:p w:rsidR="00613FD4" w:rsidRDefault="00613FD4">
            <w:pPr>
              <w:spacing w:after="0"/>
            </w:pPr>
            <w:r>
              <w:rPr>
                <w:rFonts w:ascii="Times New Roman" w:hAnsi="Times New Roman"/>
                <w:color w:val="000000"/>
                <w:sz w:val="24"/>
              </w:rPr>
              <w:t>29</w:t>
            </w:r>
          </w:p>
        </w:tc>
        <w:tc>
          <w:tcPr>
            <w:tcW w:w="4092" w:type="dxa"/>
            <w:tcMar>
              <w:top w:w="50" w:type="dxa"/>
              <w:left w:w="100" w:type="dxa"/>
            </w:tcMar>
            <w:vAlign w:val="center"/>
          </w:tcPr>
          <w:p w:rsidR="00613FD4" w:rsidRPr="00613FD4" w:rsidRDefault="00613FD4">
            <w:pPr>
              <w:spacing w:after="0"/>
              <w:ind w:left="135"/>
              <w:rPr>
                <w:lang w:val="ru-RU"/>
              </w:rPr>
            </w:pPr>
            <w:r w:rsidRPr="00613FD4">
              <w:rPr>
                <w:rFonts w:ascii="Times New Roman" w:hAnsi="Times New Roman"/>
                <w:color w:val="000000"/>
                <w:sz w:val="24"/>
                <w:lang w:val="ru-RU"/>
              </w:rPr>
              <w:t>Развитие речи. Н.В. Гоголь. Комедия «Резизор»: подготовка к сочинению</w:t>
            </w:r>
          </w:p>
        </w:tc>
        <w:tc>
          <w:tcPr>
            <w:tcW w:w="970" w:type="dxa"/>
            <w:tcMar>
              <w:top w:w="50" w:type="dxa"/>
              <w:left w:w="100" w:type="dxa"/>
            </w:tcMar>
            <w:vAlign w:val="center"/>
          </w:tcPr>
          <w:p w:rsidR="00613FD4"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613FD4" w:rsidRDefault="00613FD4">
            <w:pPr>
              <w:spacing w:after="0"/>
              <w:ind w:left="135"/>
              <w:jc w:val="center"/>
            </w:pPr>
          </w:p>
        </w:tc>
        <w:tc>
          <w:tcPr>
            <w:tcW w:w="1912" w:type="dxa"/>
            <w:tcMar>
              <w:top w:w="50" w:type="dxa"/>
              <w:left w:w="100" w:type="dxa"/>
            </w:tcMar>
            <w:vAlign w:val="center"/>
          </w:tcPr>
          <w:p w:rsidR="00613FD4" w:rsidRDefault="00613FD4">
            <w:pPr>
              <w:spacing w:after="0"/>
              <w:ind w:left="135"/>
              <w:jc w:val="center"/>
            </w:pPr>
          </w:p>
        </w:tc>
        <w:tc>
          <w:tcPr>
            <w:tcW w:w="1349" w:type="dxa"/>
            <w:tcMar>
              <w:top w:w="50" w:type="dxa"/>
              <w:left w:w="100" w:type="dxa"/>
            </w:tcMar>
          </w:tcPr>
          <w:p w:rsidR="00613FD4" w:rsidRDefault="00613FD4">
            <w:r w:rsidRPr="00352131">
              <w:rPr>
                <w:lang w:val="ru-RU"/>
              </w:rPr>
              <w:t>декабрь</w:t>
            </w:r>
          </w:p>
        </w:tc>
        <w:tc>
          <w:tcPr>
            <w:tcW w:w="2863" w:type="dxa"/>
            <w:tcMar>
              <w:top w:w="50" w:type="dxa"/>
              <w:left w:w="100" w:type="dxa"/>
            </w:tcMar>
            <w:vAlign w:val="center"/>
          </w:tcPr>
          <w:p w:rsidR="00613FD4" w:rsidRDefault="00613FD4">
            <w:pPr>
              <w:spacing w:after="0"/>
              <w:ind w:left="135"/>
            </w:pPr>
          </w:p>
        </w:tc>
      </w:tr>
      <w:tr w:rsidR="00613FD4" w:rsidTr="00B90768">
        <w:trPr>
          <w:trHeight w:val="144"/>
          <w:tblCellSpacing w:w="0" w:type="dxa"/>
        </w:trPr>
        <w:tc>
          <w:tcPr>
            <w:tcW w:w="1013" w:type="dxa"/>
            <w:tcMar>
              <w:top w:w="50" w:type="dxa"/>
              <w:left w:w="100" w:type="dxa"/>
            </w:tcMar>
            <w:vAlign w:val="center"/>
          </w:tcPr>
          <w:p w:rsidR="00613FD4" w:rsidRDefault="00613FD4">
            <w:pPr>
              <w:spacing w:after="0"/>
            </w:pPr>
            <w:r>
              <w:rPr>
                <w:rFonts w:ascii="Times New Roman" w:hAnsi="Times New Roman"/>
                <w:color w:val="000000"/>
                <w:sz w:val="24"/>
              </w:rPr>
              <w:t>30</w:t>
            </w:r>
          </w:p>
        </w:tc>
        <w:tc>
          <w:tcPr>
            <w:tcW w:w="4092" w:type="dxa"/>
            <w:tcMar>
              <w:top w:w="50" w:type="dxa"/>
              <w:left w:w="100" w:type="dxa"/>
            </w:tcMar>
            <w:vAlign w:val="center"/>
          </w:tcPr>
          <w:p w:rsidR="00613FD4" w:rsidRPr="00613FD4" w:rsidRDefault="00613FD4">
            <w:pPr>
              <w:spacing w:after="0"/>
              <w:ind w:left="135"/>
              <w:rPr>
                <w:lang w:val="ru-RU"/>
              </w:rPr>
            </w:pPr>
            <w:r w:rsidRPr="00613FD4">
              <w:rPr>
                <w:rFonts w:ascii="Times New Roman" w:hAnsi="Times New Roman"/>
                <w:color w:val="000000"/>
                <w:sz w:val="24"/>
                <w:lang w:val="ru-RU"/>
              </w:rPr>
              <w:t xml:space="preserve">Резервный урок. Сочинение по </w:t>
            </w:r>
            <w:r w:rsidRPr="00613FD4">
              <w:rPr>
                <w:rFonts w:ascii="Times New Roman" w:hAnsi="Times New Roman"/>
                <w:color w:val="000000"/>
                <w:sz w:val="24"/>
                <w:lang w:val="ru-RU"/>
              </w:rPr>
              <w:lastRenderedPageBreak/>
              <w:t>комедии Н.В. Гоголя «Резизор»</w:t>
            </w:r>
          </w:p>
        </w:tc>
        <w:tc>
          <w:tcPr>
            <w:tcW w:w="970" w:type="dxa"/>
            <w:tcMar>
              <w:top w:w="50" w:type="dxa"/>
              <w:left w:w="100" w:type="dxa"/>
            </w:tcMar>
            <w:vAlign w:val="center"/>
          </w:tcPr>
          <w:p w:rsidR="00613FD4" w:rsidRDefault="00613FD4">
            <w:pPr>
              <w:spacing w:after="0"/>
              <w:ind w:left="135"/>
              <w:jc w:val="center"/>
            </w:pPr>
            <w:r w:rsidRPr="00613F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613FD4" w:rsidRDefault="00613FD4">
            <w:pPr>
              <w:spacing w:after="0"/>
              <w:ind w:left="135"/>
              <w:jc w:val="center"/>
            </w:pPr>
          </w:p>
        </w:tc>
        <w:tc>
          <w:tcPr>
            <w:tcW w:w="1912" w:type="dxa"/>
            <w:tcMar>
              <w:top w:w="50" w:type="dxa"/>
              <w:left w:w="100" w:type="dxa"/>
            </w:tcMar>
            <w:vAlign w:val="center"/>
          </w:tcPr>
          <w:p w:rsidR="00613FD4" w:rsidRDefault="00613FD4">
            <w:pPr>
              <w:spacing w:after="0"/>
              <w:ind w:left="135"/>
              <w:jc w:val="center"/>
            </w:pPr>
          </w:p>
        </w:tc>
        <w:tc>
          <w:tcPr>
            <w:tcW w:w="1349" w:type="dxa"/>
            <w:tcMar>
              <w:top w:w="50" w:type="dxa"/>
              <w:left w:w="100" w:type="dxa"/>
            </w:tcMar>
          </w:tcPr>
          <w:p w:rsidR="00613FD4" w:rsidRDefault="00613FD4">
            <w:r w:rsidRPr="00352131">
              <w:rPr>
                <w:lang w:val="ru-RU"/>
              </w:rPr>
              <w:t>декабрь</w:t>
            </w:r>
          </w:p>
        </w:tc>
        <w:tc>
          <w:tcPr>
            <w:tcW w:w="2863" w:type="dxa"/>
            <w:tcMar>
              <w:top w:w="50" w:type="dxa"/>
              <w:left w:w="100" w:type="dxa"/>
            </w:tcMar>
            <w:vAlign w:val="center"/>
          </w:tcPr>
          <w:p w:rsidR="00613FD4" w:rsidRDefault="00613FD4">
            <w:pPr>
              <w:spacing w:after="0"/>
              <w:ind w:left="135"/>
            </w:pPr>
          </w:p>
        </w:tc>
      </w:tr>
      <w:tr w:rsidR="007A4DBD" w:rsidRPr="00613FD4" w:rsidTr="00B90768">
        <w:trPr>
          <w:trHeight w:val="144"/>
          <w:tblCellSpacing w:w="0" w:type="dxa"/>
        </w:trPr>
        <w:tc>
          <w:tcPr>
            <w:tcW w:w="1013" w:type="dxa"/>
            <w:tcMar>
              <w:top w:w="50" w:type="dxa"/>
              <w:left w:w="100" w:type="dxa"/>
            </w:tcMar>
            <w:vAlign w:val="center"/>
          </w:tcPr>
          <w:p w:rsidR="007A4DBD" w:rsidRDefault="00613FD4">
            <w:pPr>
              <w:spacing w:after="0"/>
            </w:pPr>
            <w:r>
              <w:rPr>
                <w:rFonts w:ascii="Times New Roman" w:hAnsi="Times New Roman"/>
                <w:color w:val="000000"/>
                <w:sz w:val="24"/>
              </w:rPr>
              <w:lastRenderedPageBreak/>
              <w:t>31</w:t>
            </w:r>
          </w:p>
        </w:tc>
        <w:tc>
          <w:tcPr>
            <w:tcW w:w="4092"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И. С. Тургенев. Повести (одна по выбору). Например, «Ася», «Первая любовь». Тема, идея, проблематика</w:t>
            </w:r>
          </w:p>
        </w:tc>
        <w:tc>
          <w:tcPr>
            <w:tcW w:w="970"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A4DBD" w:rsidRDefault="007A4DBD">
            <w:pPr>
              <w:spacing w:after="0"/>
              <w:ind w:left="135"/>
              <w:jc w:val="center"/>
            </w:pPr>
          </w:p>
        </w:tc>
        <w:tc>
          <w:tcPr>
            <w:tcW w:w="1912" w:type="dxa"/>
            <w:tcMar>
              <w:top w:w="50" w:type="dxa"/>
              <w:left w:w="100" w:type="dxa"/>
            </w:tcMar>
            <w:vAlign w:val="center"/>
          </w:tcPr>
          <w:p w:rsidR="007A4DBD" w:rsidRDefault="007A4DBD">
            <w:pPr>
              <w:spacing w:after="0"/>
              <w:ind w:left="135"/>
              <w:jc w:val="center"/>
            </w:pPr>
          </w:p>
        </w:tc>
        <w:tc>
          <w:tcPr>
            <w:tcW w:w="1349" w:type="dxa"/>
            <w:tcMar>
              <w:top w:w="50" w:type="dxa"/>
              <w:left w:w="100" w:type="dxa"/>
            </w:tcMar>
            <w:vAlign w:val="center"/>
          </w:tcPr>
          <w:p w:rsidR="007A4DBD" w:rsidRPr="00B90768" w:rsidRDefault="00B90768">
            <w:pPr>
              <w:spacing w:after="0"/>
              <w:ind w:left="135"/>
              <w:rPr>
                <w:lang w:val="ru-RU"/>
              </w:rPr>
            </w:pPr>
            <w:r>
              <w:rPr>
                <w:lang w:val="ru-RU"/>
              </w:rPr>
              <w:t>янвварь</w:t>
            </w:r>
          </w:p>
        </w:tc>
        <w:tc>
          <w:tcPr>
            <w:tcW w:w="2863"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ba</w:t>
              </w:r>
              <w:r w:rsidRPr="00613FD4">
                <w:rPr>
                  <w:rFonts w:ascii="Times New Roman" w:hAnsi="Times New Roman"/>
                  <w:color w:val="0000FF"/>
                  <w:u w:val="single"/>
                  <w:lang w:val="ru-RU"/>
                </w:rPr>
                <w:t>0</w:t>
              </w:r>
              <w:r>
                <w:rPr>
                  <w:rFonts w:ascii="Times New Roman" w:hAnsi="Times New Roman"/>
                  <w:color w:val="0000FF"/>
                  <w:u w:val="single"/>
                </w:rPr>
                <w:t>c</w:t>
              </w:r>
            </w:hyperlink>
          </w:p>
        </w:tc>
      </w:tr>
      <w:tr w:rsidR="00B90768" w:rsidRPr="00613FD4" w:rsidTr="00B90768">
        <w:trPr>
          <w:trHeight w:val="144"/>
          <w:tblCellSpacing w:w="0" w:type="dxa"/>
        </w:trPr>
        <w:tc>
          <w:tcPr>
            <w:tcW w:w="1013" w:type="dxa"/>
            <w:tcMar>
              <w:top w:w="50" w:type="dxa"/>
              <w:left w:w="100" w:type="dxa"/>
            </w:tcMar>
            <w:vAlign w:val="center"/>
          </w:tcPr>
          <w:p w:rsidR="00B90768" w:rsidRDefault="00B90768">
            <w:pPr>
              <w:spacing w:after="0"/>
            </w:pPr>
            <w:r>
              <w:rPr>
                <w:rFonts w:ascii="Times New Roman" w:hAnsi="Times New Roman"/>
                <w:color w:val="000000"/>
                <w:sz w:val="24"/>
              </w:rPr>
              <w:t>32</w:t>
            </w:r>
          </w:p>
        </w:tc>
        <w:tc>
          <w:tcPr>
            <w:tcW w:w="4092"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И.С. Тургенев. Повести (одна по выбору). Например, «Ася», «Первая любовь». Система образов</w:t>
            </w:r>
          </w:p>
        </w:tc>
        <w:tc>
          <w:tcPr>
            <w:tcW w:w="970"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Default="00B90768">
            <w:r w:rsidRPr="00E30A7B">
              <w:rPr>
                <w:lang w:val="ru-RU"/>
              </w:rPr>
              <w:t>янвварь</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be</w:t>
              </w:r>
              <w:r w:rsidRPr="00613FD4">
                <w:rPr>
                  <w:rFonts w:ascii="Times New Roman" w:hAnsi="Times New Roman"/>
                  <w:color w:val="0000FF"/>
                  <w:u w:val="single"/>
                  <w:lang w:val="ru-RU"/>
                </w:rPr>
                <w:t>9</w:t>
              </w:r>
              <w:r>
                <w:rPr>
                  <w:rFonts w:ascii="Times New Roman" w:hAnsi="Times New Roman"/>
                  <w:color w:val="0000FF"/>
                  <w:u w:val="single"/>
                </w:rPr>
                <w:t>e</w:t>
              </w:r>
            </w:hyperlink>
          </w:p>
        </w:tc>
      </w:tr>
      <w:tr w:rsidR="00B90768" w:rsidRPr="00613FD4" w:rsidTr="00B90768">
        <w:trPr>
          <w:trHeight w:val="144"/>
          <w:tblCellSpacing w:w="0" w:type="dxa"/>
        </w:trPr>
        <w:tc>
          <w:tcPr>
            <w:tcW w:w="1013" w:type="dxa"/>
            <w:tcMar>
              <w:top w:w="50" w:type="dxa"/>
              <w:left w:w="100" w:type="dxa"/>
            </w:tcMar>
            <w:vAlign w:val="center"/>
          </w:tcPr>
          <w:p w:rsidR="00B90768" w:rsidRDefault="00B90768">
            <w:pPr>
              <w:spacing w:after="0"/>
            </w:pPr>
            <w:r>
              <w:rPr>
                <w:rFonts w:ascii="Times New Roman" w:hAnsi="Times New Roman"/>
                <w:color w:val="000000"/>
                <w:sz w:val="24"/>
              </w:rPr>
              <w:t>33</w:t>
            </w:r>
          </w:p>
        </w:tc>
        <w:tc>
          <w:tcPr>
            <w:tcW w:w="4092" w:type="dxa"/>
            <w:tcMar>
              <w:top w:w="50" w:type="dxa"/>
              <w:left w:w="100" w:type="dxa"/>
            </w:tcMar>
            <w:vAlign w:val="center"/>
          </w:tcPr>
          <w:p w:rsidR="00B90768" w:rsidRDefault="00B90768">
            <w:pPr>
              <w:spacing w:after="0"/>
              <w:ind w:left="135"/>
            </w:pPr>
            <w:r w:rsidRPr="00613FD4">
              <w:rPr>
                <w:rFonts w:ascii="Times New Roman" w:hAnsi="Times New Roman"/>
                <w:color w:val="000000"/>
                <w:sz w:val="24"/>
                <w:lang w:val="ru-RU"/>
              </w:rPr>
              <w:t xml:space="preserve">Ф.М.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970"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Default="00B90768">
            <w:r w:rsidRPr="00E30A7B">
              <w:rPr>
                <w:lang w:val="ru-RU"/>
              </w:rPr>
              <w:t>янвварь</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c</w:t>
              </w:r>
              <w:r w:rsidRPr="00613FD4">
                <w:rPr>
                  <w:rFonts w:ascii="Times New Roman" w:hAnsi="Times New Roman"/>
                  <w:color w:val="0000FF"/>
                  <w:u w:val="single"/>
                  <w:lang w:val="ru-RU"/>
                </w:rPr>
                <w:t>57</w:t>
              </w:r>
              <w:r>
                <w:rPr>
                  <w:rFonts w:ascii="Times New Roman" w:hAnsi="Times New Roman"/>
                  <w:color w:val="0000FF"/>
                  <w:u w:val="single"/>
                </w:rPr>
                <w:t>e</w:t>
              </w:r>
            </w:hyperlink>
          </w:p>
        </w:tc>
      </w:tr>
      <w:tr w:rsidR="00B90768" w:rsidRPr="00613FD4" w:rsidTr="00B90768">
        <w:trPr>
          <w:trHeight w:val="144"/>
          <w:tblCellSpacing w:w="0" w:type="dxa"/>
        </w:trPr>
        <w:tc>
          <w:tcPr>
            <w:tcW w:w="1013" w:type="dxa"/>
            <w:tcMar>
              <w:top w:w="50" w:type="dxa"/>
              <w:left w:w="100" w:type="dxa"/>
            </w:tcMar>
            <w:vAlign w:val="center"/>
          </w:tcPr>
          <w:p w:rsidR="00B90768" w:rsidRDefault="00B90768">
            <w:pPr>
              <w:spacing w:after="0"/>
            </w:pPr>
            <w:r>
              <w:rPr>
                <w:rFonts w:ascii="Times New Roman" w:hAnsi="Times New Roman"/>
                <w:color w:val="000000"/>
                <w:sz w:val="24"/>
              </w:rPr>
              <w:t>34</w:t>
            </w:r>
          </w:p>
        </w:tc>
        <w:tc>
          <w:tcPr>
            <w:tcW w:w="4092" w:type="dxa"/>
            <w:tcMar>
              <w:top w:w="50" w:type="dxa"/>
              <w:left w:w="100" w:type="dxa"/>
            </w:tcMar>
            <w:vAlign w:val="center"/>
          </w:tcPr>
          <w:p w:rsidR="00B90768" w:rsidRDefault="00B90768">
            <w:pPr>
              <w:spacing w:after="0"/>
              <w:ind w:left="135"/>
            </w:pPr>
            <w:r w:rsidRPr="00613FD4">
              <w:rPr>
                <w:rFonts w:ascii="Times New Roman" w:hAnsi="Times New Roman"/>
                <w:color w:val="000000"/>
                <w:sz w:val="24"/>
                <w:lang w:val="ru-RU"/>
              </w:rPr>
              <w:t xml:space="preserve">Ф.М.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970"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Default="00B90768">
            <w:r w:rsidRPr="00E30A7B">
              <w:rPr>
                <w:lang w:val="ru-RU"/>
              </w:rPr>
              <w:t>янвварь</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c</w:t>
              </w:r>
              <w:r w:rsidRPr="00613FD4">
                <w:rPr>
                  <w:rFonts w:ascii="Times New Roman" w:hAnsi="Times New Roman"/>
                  <w:color w:val="0000FF"/>
                  <w:u w:val="single"/>
                  <w:lang w:val="ru-RU"/>
                </w:rPr>
                <w:t>7</w:t>
              </w:r>
              <w:r>
                <w:rPr>
                  <w:rFonts w:ascii="Times New Roman" w:hAnsi="Times New Roman"/>
                  <w:color w:val="0000FF"/>
                  <w:u w:val="single"/>
                </w:rPr>
                <w:t>cc</w:t>
              </w:r>
            </w:hyperlink>
          </w:p>
        </w:tc>
      </w:tr>
      <w:tr w:rsidR="00B90768" w:rsidTr="00B90768">
        <w:trPr>
          <w:trHeight w:val="144"/>
          <w:tblCellSpacing w:w="0" w:type="dxa"/>
        </w:trPr>
        <w:tc>
          <w:tcPr>
            <w:tcW w:w="1013" w:type="dxa"/>
            <w:tcMar>
              <w:top w:w="50" w:type="dxa"/>
              <w:left w:w="100" w:type="dxa"/>
            </w:tcMar>
            <w:vAlign w:val="center"/>
          </w:tcPr>
          <w:p w:rsidR="00B90768" w:rsidRDefault="00B90768">
            <w:pPr>
              <w:spacing w:after="0"/>
            </w:pPr>
            <w:r>
              <w:rPr>
                <w:rFonts w:ascii="Times New Roman" w:hAnsi="Times New Roman"/>
                <w:color w:val="000000"/>
                <w:sz w:val="24"/>
              </w:rPr>
              <w:t>35</w:t>
            </w:r>
          </w:p>
        </w:tc>
        <w:tc>
          <w:tcPr>
            <w:tcW w:w="4092"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Л.Н. Толстой. Повести и рассказы (одно произведение по выбору). Например, «Отрочество» (главы). Тема, идея, проблематика</w:t>
            </w:r>
          </w:p>
        </w:tc>
        <w:tc>
          <w:tcPr>
            <w:tcW w:w="970"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Default="00B90768">
            <w:r w:rsidRPr="00E30A7B">
              <w:rPr>
                <w:lang w:val="ru-RU"/>
              </w:rPr>
              <w:t>янвварь</w:t>
            </w:r>
          </w:p>
        </w:tc>
        <w:tc>
          <w:tcPr>
            <w:tcW w:w="2863" w:type="dxa"/>
            <w:tcMar>
              <w:top w:w="50" w:type="dxa"/>
              <w:left w:w="100" w:type="dxa"/>
            </w:tcMar>
            <w:vAlign w:val="center"/>
          </w:tcPr>
          <w:p w:rsidR="00B90768" w:rsidRDefault="00B90768">
            <w:pPr>
              <w:spacing w:after="0"/>
              <w:ind w:left="135"/>
            </w:pPr>
          </w:p>
        </w:tc>
      </w:tr>
      <w:tr w:rsidR="00B90768" w:rsidTr="00B90768">
        <w:trPr>
          <w:trHeight w:val="144"/>
          <w:tblCellSpacing w:w="0" w:type="dxa"/>
        </w:trPr>
        <w:tc>
          <w:tcPr>
            <w:tcW w:w="1013" w:type="dxa"/>
            <w:tcMar>
              <w:top w:w="50" w:type="dxa"/>
              <w:left w:w="100" w:type="dxa"/>
            </w:tcMar>
            <w:vAlign w:val="center"/>
          </w:tcPr>
          <w:p w:rsidR="00B90768" w:rsidRDefault="00B90768">
            <w:pPr>
              <w:spacing w:after="0"/>
            </w:pPr>
            <w:r>
              <w:rPr>
                <w:rFonts w:ascii="Times New Roman" w:hAnsi="Times New Roman"/>
                <w:color w:val="000000"/>
                <w:sz w:val="24"/>
              </w:rPr>
              <w:t>36</w:t>
            </w:r>
          </w:p>
        </w:tc>
        <w:tc>
          <w:tcPr>
            <w:tcW w:w="4092"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Л.Н. Толстой. Повести и рассказы (одно произведение по выбору). Например, «Отрочество» (главы). Система образов</w:t>
            </w:r>
          </w:p>
        </w:tc>
        <w:tc>
          <w:tcPr>
            <w:tcW w:w="970"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Default="00B90768">
            <w:r w:rsidRPr="00E30A7B">
              <w:rPr>
                <w:lang w:val="ru-RU"/>
              </w:rPr>
              <w:t>янвварь</w:t>
            </w:r>
          </w:p>
        </w:tc>
        <w:tc>
          <w:tcPr>
            <w:tcW w:w="2863" w:type="dxa"/>
            <w:tcMar>
              <w:top w:w="50" w:type="dxa"/>
              <w:left w:w="100" w:type="dxa"/>
            </w:tcMar>
            <w:vAlign w:val="center"/>
          </w:tcPr>
          <w:p w:rsidR="00B90768" w:rsidRDefault="00B90768">
            <w:pPr>
              <w:spacing w:after="0"/>
              <w:ind w:left="135"/>
            </w:pPr>
          </w:p>
        </w:tc>
      </w:tr>
      <w:tr w:rsidR="007A4DBD" w:rsidRPr="00613FD4" w:rsidTr="00B90768">
        <w:trPr>
          <w:trHeight w:val="144"/>
          <w:tblCellSpacing w:w="0" w:type="dxa"/>
        </w:trPr>
        <w:tc>
          <w:tcPr>
            <w:tcW w:w="1013" w:type="dxa"/>
            <w:tcMar>
              <w:top w:w="50" w:type="dxa"/>
              <w:left w:w="100" w:type="dxa"/>
            </w:tcMar>
            <w:vAlign w:val="center"/>
          </w:tcPr>
          <w:p w:rsidR="007A4DBD" w:rsidRDefault="00613FD4">
            <w:pPr>
              <w:spacing w:after="0"/>
            </w:pPr>
            <w:r>
              <w:rPr>
                <w:rFonts w:ascii="Times New Roman" w:hAnsi="Times New Roman"/>
                <w:color w:val="000000"/>
                <w:sz w:val="24"/>
              </w:rPr>
              <w:t>37</w:t>
            </w:r>
          </w:p>
        </w:tc>
        <w:tc>
          <w:tcPr>
            <w:tcW w:w="4092"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Итоговая контрольная работа. От древнерусской литературы до литературы </w:t>
            </w:r>
            <w:r>
              <w:rPr>
                <w:rFonts w:ascii="Times New Roman" w:hAnsi="Times New Roman"/>
                <w:color w:val="000000"/>
                <w:sz w:val="24"/>
              </w:rPr>
              <w:t>XIX</w:t>
            </w:r>
            <w:r w:rsidRPr="00613FD4">
              <w:rPr>
                <w:rFonts w:ascii="Times New Roman" w:hAnsi="Times New Roman"/>
                <w:color w:val="000000"/>
                <w:sz w:val="24"/>
                <w:lang w:val="ru-RU"/>
              </w:rPr>
              <w:t xml:space="preserve"> века (письменный ответ, тесты, творческая работа)</w:t>
            </w:r>
          </w:p>
        </w:tc>
        <w:tc>
          <w:tcPr>
            <w:tcW w:w="970"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7A4DBD" w:rsidRDefault="007A4DBD">
            <w:pPr>
              <w:spacing w:after="0"/>
              <w:ind w:left="135"/>
              <w:jc w:val="center"/>
            </w:pPr>
          </w:p>
        </w:tc>
        <w:tc>
          <w:tcPr>
            <w:tcW w:w="1349" w:type="dxa"/>
            <w:tcMar>
              <w:top w:w="50" w:type="dxa"/>
              <w:left w:w="100" w:type="dxa"/>
            </w:tcMar>
            <w:vAlign w:val="center"/>
          </w:tcPr>
          <w:p w:rsidR="007A4DBD" w:rsidRPr="00B90768" w:rsidRDefault="00B90768">
            <w:pPr>
              <w:spacing w:after="0"/>
              <w:ind w:left="135"/>
              <w:rPr>
                <w:lang w:val="ru-RU"/>
              </w:rPr>
            </w:pPr>
            <w:r>
              <w:rPr>
                <w:lang w:val="ru-RU"/>
              </w:rPr>
              <w:t>февраль</w:t>
            </w:r>
          </w:p>
        </w:tc>
        <w:tc>
          <w:tcPr>
            <w:tcW w:w="2863"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c</w:t>
              </w:r>
              <w:r w:rsidRPr="00613FD4">
                <w:rPr>
                  <w:rFonts w:ascii="Times New Roman" w:hAnsi="Times New Roman"/>
                  <w:color w:val="0000FF"/>
                  <w:u w:val="single"/>
                  <w:lang w:val="ru-RU"/>
                </w:rPr>
                <w:t>06</w:t>
              </w:r>
              <w:r>
                <w:rPr>
                  <w:rFonts w:ascii="Times New Roman" w:hAnsi="Times New Roman"/>
                  <w:color w:val="0000FF"/>
                  <w:u w:val="single"/>
                </w:rPr>
                <w:t>a</w:t>
              </w:r>
            </w:hyperlink>
          </w:p>
        </w:tc>
      </w:tr>
      <w:tr w:rsidR="007A4DBD" w:rsidRPr="00613FD4" w:rsidTr="00B90768">
        <w:trPr>
          <w:trHeight w:val="144"/>
          <w:tblCellSpacing w:w="0" w:type="dxa"/>
        </w:trPr>
        <w:tc>
          <w:tcPr>
            <w:tcW w:w="1013" w:type="dxa"/>
            <w:tcMar>
              <w:top w:w="50" w:type="dxa"/>
              <w:left w:w="100" w:type="dxa"/>
            </w:tcMar>
            <w:vAlign w:val="center"/>
          </w:tcPr>
          <w:p w:rsidR="007A4DBD" w:rsidRDefault="00613FD4">
            <w:pPr>
              <w:spacing w:after="0"/>
            </w:pPr>
            <w:r>
              <w:rPr>
                <w:rFonts w:ascii="Times New Roman" w:hAnsi="Times New Roman"/>
                <w:color w:val="000000"/>
                <w:sz w:val="24"/>
              </w:rPr>
              <w:t>38</w:t>
            </w:r>
          </w:p>
        </w:tc>
        <w:tc>
          <w:tcPr>
            <w:tcW w:w="4092" w:type="dxa"/>
            <w:tcMar>
              <w:top w:w="50" w:type="dxa"/>
              <w:left w:w="100" w:type="dxa"/>
            </w:tcMar>
            <w:vAlign w:val="center"/>
          </w:tcPr>
          <w:p w:rsidR="007A4DBD" w:rsidRDefault="00613FD4">
            <w:pPr>
              <w:spacing w:after="0"/>
              <w:ind w:left="135"/>
            </w:pPr>
            <w:r w:rsidRPr="00613FD4">
              <w:rPr>
                <w:rFonts w:ascii="Times New Roman" w:hAnsi="Times New Roman"/>
                <w:color w:val="000000"/>
                <w:sz w:val="24"/>
                <w:lang w:val="ru-RU"/>
              </w:rPr>
              <w:t xml:space="preserve">Произведения писателей русского зарубежья (не менее двух по </w:t>
            </w:r>
            <w:r w:rsidRPr="00613FD4">
              <w:rPr>
                <w:rFonts w:ascii="Times New Roman" w:hAnsi="Times New Roman"/>
                <w:color w:val="000000"/>
                <w:sz w:val="24"/>
                <w:lang w:val="ru-RU"/>
              </w:rPr>
              <w:lastRenderedPageBreak/>
              <w:t xml:space="preserve">выбору). Например, произведения И.С. Шмелёва, М.А. Осоргина, В.В. Набокова, Н. Тэффи, А.Т. Аверченко и других. </w:t>
            </w:r>
            <w:r>
              <w:rPr>
                <w:rFonts w:ascii="Times New Roman" w:hAnsi="Times New Roman"/>
                <w:color w:val="000000"/>
                <w:sz w:val="24"/>
              </w:rPr>
              <w:t>Основные темы, идеи, проблемы, герои</w:t>
            </w:r>
          </w:p>
        </w:tc>
        <w:tc>
          <w:tcPr>
            <w:tcW w:w="970"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7A4DBD" w:rsidRDefault="007A4DBD">
            <w:pPr>
              <w:spacing w:after="0"/>
              <w:ind w:left="135"/>
              <w:jc w:val="center"/>
            </w:pPr>
          </w:p>
        </w:tc>
        <w:tc>
          <w:tcPr>
            <w:tcW w:w="1912" w:type="dxa"/>
            <w:tcMar>
              <w:top w:w="50" w:type="dxa"/>
              <w:left w:w="100" w:type="dxa"/>
            </w:tcMar>
            <w:vAlign w:val="center"/>
          </w:tcPr>
          <w:p w:rsidR="007A4DBD" w:rsidRDefault="007A4DBD">
            <w:pPr>
              <w:spacing w:after="0"/>
              <w:ind w:left="135"/>
              <w:jc w:val="center"/>
            </w:pPr>
          </w:p>
        </w:tc>
        <w:tc>
          <w:tcPr>
            <w:tcW w:w="1349" w:type="dxa"/>
            <w:tcMar>
              <w:top w:w="50" w:type="dxa"/>
              <w:left w:w="100" w:type="dxa"/>
            </w:tcMar>
            <w:vAlign w:val="center"/>
          </w:tcPr>
          <w:p w:rsidR="007A4DBD" w:rsidRDefault="00B90768">
            <w:pPr>
              <w:spacing w:after="0"/>
              <w:ind w:left="135"/>
            </w:pPr>
            <w:r>
              <w:rPr>
                <w:lang w:val="ru-RU"/>
              </w:rPr>
              <w:t>февраль</w:t>
            </w:r>
          </w:p>
        </w:tc>
        <w:tc>
          <w:tcPr>
            <w:tcW w:w="2863"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c</w:t>
              </w:r>
              <w:r w:rsidRPr="00613FD4">
                <w:rPr>
                  <w:rFonts w:ascii="Times New Roman" w:hAnsi="Times New Roman"/>
                  <w:color w:val="0000FF"/>
                  <w:u w:val="single"/>
                  <w:lang w:val="ru-RU"/>
                </w:rPr>
                <w:t>984</w:t>
              </w:r>
            </w:hyperlink>
          </w:p>
        </w:tc>
      </w:tr>
      <w:tr w:rsidR="007A4DBD" w:rsidRPr="00613FD4" w:rsidTr="00B90768">
        <w:trPr>
          <w:trHeight w:val="144"/>
          <w:tblCellSpacing w:w="0" w:type="dxa"/>
        </w:trPr>
        <w:tc>
          <w:tcPr>
            <w:tcW w:w="1013" w:type="dxa"/>
            <w:tcMar>
              <w:top w:w="50" w:type="dxa"/>
              <w:left w:w="100" w:type="dxa"/>
            </w:tcMar>
            <w:vAlign w:val="center"/>
          </w:tcPr>
          <w:p w:rsidR="007A4DBD" w:rsidRDefault="00613FD4">
            <w:pPr>
              <w:spacing w:after="0"/>
            </w:pPr>
            <w:r>
              <w:rPr>
                <w:rFonts w:ascii="Times New Roman" w:hAnsi="Times New Roman"/>
                <w:color w:val="000000"/>
                <w:sz w:val="24"/>
              </w:rPr>
              <w:lastRenderedPageBreak/>
              <w:t>39</w:t>
            </w:r>
          </w:p>
        </w:tc>
        <w:tc>
          <w:tcPr>
            <w:tcW w:w="4092" w:type="dxa"/>
            <w:tcMar>
              <w:top w:w="50" w:type="dxa"/>
              <w:left w:w="100" w:type="dxa"/>
            </w:tcMar>
            <w:vAlign w:val="center"/>
          </w:tcPr>
          <w:p w:rsidR="007A4DBD" w:rsidRDefault="00613FD4">
            <w:pPr>
              <w:spacing w:after="0"/>
              <w:ind w:left="135"/>
            </w:pPr>
            <w:r w:rsidRPr="00613FD4">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И.С. Шмелёва, М.А. Осоргина, В.В. Набокова, Н.Тэффи, А.Т. Аверченко и других. </w:t>
            </w:r>
            <w:r>
              <w:rPr>
                <w:rFonts w:ascii="Times New Roman" w:hAnsi="Times New Roman"/>
                <w:color w:val="000000"/>
                <w:sz w:val="24"/>
              </w:rPr>
              <w:t>Система образов. Художественное мастерство писателя</w:t>
            </w:r>
          </w:p>
        </w:tc>
        <w:tc>
          <w:tcPr>
            <w:tcW w:w="970"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A4DBD" w:rsidRDefault="007A4DBD">
            <w:pPr>
              <w:spacing w:after="0"/>
              <w:ind w:left="135"/>
              <w:jc w:val="center"/>
            </w:pPr>
          </w:p>
        </w:tc>
        <w:tc>
          <w:tcPr>
            <w:tcW w:w="1912" w:type="dxa"/>
            <w:tcMar>
              <w:top w:w="50" w:type="dxa"/>
              <w:left w:w="100" w:type="dxa"/>
            </w:tcMar>
            <w:vAlign w:val="center"/>
          </w:tcPr>
          <w:p w:rsidR="007A4DBD" w:rsidRDefault="007A4DBD">
            <w:pPr>
              <w:spacing w:after="0"/>
              <w:ind w:left="135"/>
              <w:jc w:val="center"/>
            </w:pPr>
          </w:p>
        </w:tc>
        <w:tc>
          <w:tcPr>
            <w:tcW w:w="1349" w:type="dxa"/>
            <w:tcMar>
              <w:top w:w="50" w:type="dxa"/>
              <w:left w:w="100" w:type="dxa"/>
            </w:tcMar>
            <w:vAlign w:val="center"/>
          </w:tcPr>
          <w:p w:rsidR="007A4DBD" w:rsidRDefault="00B90768">
            <w:pPr>
              <w:spacing w:after="0"/>
              <w:ind w:left="135"/>
            </w:pPr>
            <w:r>
              <w:rPr>
                <w:lang w:val="ru-RU"/>
              </w:rPr>
              <w:t>февраль</w:t>
            </w:r>
          </w:p>
        </w:tc>
        <w:tc>
          <w:tcPr>
            <w:tcW w:w="2863"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cc</w:t>
              </w:r>
              <w:r w:rsidRPr="00613FD4">
                <w:rPr>
                  <w:rFonts w:ascii="Times New Roman" w:hAnsi="Times New Roman"/>
                  <w:color w:val="0000FF"/>
                  <w:u w:val="single"/>
                  <w:lang w:val="ru-RU"/>
                </w:rPr>
                <w:t>68</w:t>
              </w:r>
            </w:hyperlink>
          </w:p>
        </w:tc>
      </w:tr>
      <w:tr w:rsidR="007A4DBD" w:rsidRPr="00613FD4" w:rsidTr="00B90768">
        <w:trPr>
          <w:trHeight w:val="144"/>
          <w:tblCellSpacing w:w="0" w:type="dxa"/>
        </w:trPr>
        <w:tc>
          <w:tcPr>
            <w:tcW w:w="1013" w:type="dxa"/>
            <w:tcMar>
              <w:top w:w="50" w:type="dxa"/>
              <w:left w:w="100" w:type="dxa"/>
            </w:tcMar>
            <w:vAlign w:val="center"/>
          </w:tcPr>
          <w:p w:rsidR="007A4DBD" w:rsidRDefault="00613FD4">
            <w:pPr>
              <w:spacing w:after="0"/>
            </w:pPr>
            <w:r>
              <w:rPr>
                <w:rFonts w:ascii="Times New Roman" w:hAnsi="Times New Roman"/>
                <w:color w:val="000000"/>
                <w:sz w:val="24"/>
              </w:rPr>
              <w:t>40</w:t>
            </w:r>
          </w:p>
        </w:tc>
        <w:tc>
          <w:tcPr>
            <w:tcW w:w="4092"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И.С. Шмелёва, М.А. Осоргина, В.В. Набокова, Н.Тэффи, А.Т. Аверченко и других.</w:t>
            </w:r>
          </w:p>
        </w:tc>
        <w:tc>
          <w:tcPr>
            <w:tcW w:w="970"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A4DBD" w:rsidRDefault="007A4DBD">
            <w:pPr>
              <w:spacing w:after="0"/>
              <w:ind w:left="135"/>
              <w:jc w:val="center"/>
            </w:pPr>
          </w:p>
        </w:tc>
        <w:tc>
          <w:tcPr>
            <w:tcW w:w="1912" w:type="dxa"/>
            <w:tcMar>
              <w:top w:w="50" w:type="dxa"/>
              <w:left w:w="100" w:type="dxa"/>
            </w:tcMar>
            <w:vAlign w:val="center"/>
          </w:tcPr>
          <w:p w:rsidR="007A4DBD" w:rsidRDefault="007A4DBD">
            <w:pPr>
              <w:spacing w:after="0"/>
              <w:ind w:left="135"/>
              <w:jc w:val="center"/>
            </w:pPr>
          </w:p>
        </w:tc>
        <w:tc>
          <w:tcPr>
            <w:tcW w:w="1349" w:type="dxa"/>
            <w:tcMar>
              <w:top w:w="50" w:type="dxa"/>
              <w:left w:w="100" w:type="dxa"/>
            </w:tcMar>
            <w:vAlign w:val="center"/>
          </w:tcPr>
          <w:p w:rsidR="007A4DBD" w:rsidRDefault="00B90768">
            <w:pPr>
              <w:spacing w:after="0"/>
              <w:ind w:left="135"/>
            </w:pPr>
            <w:r>
              <w:rPr>
                <w:lang w:val="ru-RU"/>
              </w:rPr>
              <w:t>февраль</w:t>
            </w:r>
          </w:p>
        </w:tc>
        <w:tc>
          <w:tcPr>
            <w:tcW w:w="2863"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cfa</w:t>
              </w:r>
              <w:r w:rsidRPr="00613FD4">
                <w:rPr>
                  <w:rFonts w:ascii="Times New Roman" w:hAnsi="Times New Roman"/>
                  <w:color w:val="0000FF"/>
                  <w:u w:val="single"/>
                  <w:lang w:val="ru-RU"/>
                </w:rPr>
                <w:t>6</w:t>
              </w:r>
            </w:hyperlink>
          </w:p>
        </w:tc>
      </w:tr>
      <w:tr w:rsidR="007A4DBD" w:rsidRPr="00613FD4" w:rsidTr="00B90768">
        <w:trPr>
          <w:trHeight w:val="144"/>
          <w:tblCellSpacing w:w="0" w:type="dxa"/>
        </w:trPr>
        <w:tc>
          <w:tcPr>
            <w:tcW w:w="1013" w:type="dxa"/>
            <w:tcMar>
              <w:top w:w="50" w:type="dxa"/>
              <w:left w:w="100" w:type="dxa"/>
            </w:tcMar>
            <w:vAlign w:val="center"/>
          </w:tcPr>
          <w:p w:rsidR="007A4DBD" w:rsidRDefault="00613FD4">
            <w:pPr>
              <w:spacing w:after="0"/>
            </w:pPr>
            <w:r>
              <w:rPr>
                <w:rFonts w:ascii="Times New Roman" w:hAnsi="Times New Roman"/>
                <w:color w:val="000000"/>
                <w:sz w:val="24"/>
              </w:rPr>
              <w:t>41</w:t>
            </w:r>
          </w:p>
        </w:tc>
        <w:tc>
          <w:tcPr>
            <w:tcW w:w="4092" w:type="dxa"/>
            <w:tcMar>
              <w:top w:w="50" w:type="dxa"/>
              <w:left w:w="100" w:type="dxa"/>
            </w:tcMar>
            <w:vAlign w:val="center"/>
          </w:tcPr>
          <w:p w:rsidR="007A4DBD" w:rsidRDefault="00613FD4">
            <w:pPr>
              <w:spacing w:after="0"/>
              <w:ind w:left="135"/>
            </w:pPr>
            <w:r w:rsidRPr="00613FD4">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В.В. Маяковского, М.И. Цветаевой, А.А Ахматовой, О.Э. Мандельштама, Б.Л. Пастернака и других. </w:t>
            </w:r>
            <w:r>
              <w:rPr>
                <w:rFonts w:ascii="Times New Roman" w:hAnsi="Times New Roman"/>
                <w:color w:val="000000"/>
                <w:sz w:val="24"/>
              </w:rPr>
              <w:t>Основные темы, мотивы, образы</w:t>
            </w:r>
          </w:p>
        </w:tc>
        <w:tc>
          <w:tcPr>
            <w:tcW w:w="970"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A4DBD" w:rsidRDefault="007A4DBD">
            <w:pPr>
              <w:spacing w:after="0"/>
              <w:ind w:left="135"/>
              <w:jc w:val="center"/>
            </w:pPr>
          </w:p>
        </w:tc>
        <w:tc>
          <w:tcPr>
            <w:tcW w:w="1912" w:type="dxa"/>
            <w:tcMar>
              <w:top w:w="50" w:type="dxa"/>
              <w:left w:w="100" w:type="dxa"/>
            </w:tcMar>
            <w:vAlign w:val="center"/>
          </w:tcPr>
          <w:p w:rsidR="007A4DBD" w:rsidRDefault="007A4DBD">
            <w:pPr>
              <w:spacing w:after="0"/>
              <w:ind w:left="135"/>
              <w:jc w:val="center"/>
            </w:pPr>
          </w:p>
        </w:tc>
        <w:tc>
          <w:tcPr>
            <w:tcW w:w="1349" w:type="dxa"/>
            <w:tcMar>
              <w:top w:w="50" w:type="dxa"/>
              <w:left w:w="100" w:type="dxa"/>
            </w:tcMar>
            <w:vAlign w:val="center"/>
          </w:tcPr>
          <w:p w:rsidR="007A4DBD" w:rsidRDefault="00B90768">
            <w:pPr>
              <w:spacing w:after="0"/>
              <w:ind w:left="135"/>
            </w:pPr>
            <w:r>
              <w:rPr>
                <w:lang w:val="ru-RU"/>
              </w:rPr>
              <w:t>февраль</w:t>
            </w:r>
          </w:p>
        </w:tc>
        <w:tc>
          <w:tcPr>
            <w:tcW w:w="2863"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d</w:t>
              </w:r>
              <w:r w:rsidRPr="00613FD4">
                <w:rPr>
                  <w:rFonts w:ascii="Times New Roman" w:hAnsi="Times New Roman"/>
                  <w:color w:val="0000FF"/>
                  <w:u w:val="single"/>
                  <w:lang w:val="ru-RU"/>
                </w:rPr>
                <w:t>604</w:t>
              </w:r>
            </w:hyperlink>
          </w:p>
        </w:tc>
      </w:tr>
      <w:tr w:rsidR="007A4DBD" w:rsidTr="00B90768">
        <w:trPr>
          <w:trHeight w:val="144"/>
          <w:tblCellSpacing w:w="0" w:type="dxa"/>
        </w:trPr>
        <w:tc>
          <w:tcPr>
            <w:tcW w:w="1013" w:type="dxa"/>
            <w:tcMar>
              <w:top w:w="50" w:type="dxa"/>
              <w:left w:w="100" w:type="dxa"/>
            </w:tcMar>
            <w:vAlign w:val="center"/>
          </w:tcPr>
          <w:p w:rsidR="007A4DBD" w:rsidRDefault="00613FD4">
            <w:pPr>
              <w:spacing w:after="0"/>
            </w:pPr>
            <w:r>
              <w:rPr>
                <w:rFonts w:ascii="Times New Roman" w:hAnsi="Times New Roman"/>
                <w:color w:val="000000"/>
                <w:sz w:val="24"/>
              </w:rPr>
              <w:t>42</w:t>
            </w:r>
          </w:p>
        </w:tc>
        <w:tc>
          <w:tcPr>
            <w:tcW w:w="4092" w:type="dxa"/>
            <w:tcMar>
              <w:top w:w="50" w:type="dxa"/>
              <w:left w:w="100" w:type="dxa"/>
            </w:tcMar>
            <w:vAlign w:val="center"/>
          </w:tcPr>
          <w:p w:rsidR="007A4DBD" w:rsidRDefault="00613FD4">
            <w:pPr>
              <w:spacing w:after="0"/>
              <w:ind w:left="135"/>
            </w:pPr>
            <w:r w:rsidRPr="00613FD4">
              <w:rPr>
                <w:rFonts w:ascii="Times New Roman" w:hAnsi="Times New Roman"/>
                <w:color w:val="000000"/>
                <w:sz w:val="24"/>
                <w:lang w:val="ru-RU"/>
              </w:rPr>
              <w:t xml:space="preserve">Развитие речи. Поэзия первой половины ХХ века (не менее трёх </w:t>
            </w:r>
            <w:r w:rsidRPr="00613FD4">
              <w:rPr>
                <w:rFonts w:ascii="Times New Roman" w:hAnsi="Times New Roman"/>
                <w:color w:val="000000"/>
                <w:sz w:val="24"/>
                <w:lang w:val="ru-RU"/>
              </w:rPr>
              <w:lastRenderedPageBreak/>
              <w:t xml:space="preserve">стихотворений на тему «Человек и эпоха» по выбору). Например, стихотворения В.В.Маяковского, М.И. Цветаевой, А.А. Ахматовой, О.Э. Мандельштама, Б.Л. Пастернака и других. </w:t>
            </w:r>
            <w:r>
              <w:rPr>
                <w:rFonts w:ascii="Times New Roman" w:hAnsi="Times New Roman"/>
                <w:color w:val="000000"/>
                <w:sz w:val="24"/>
              </w:rPr>
              <w:t>Художественное мастерство поэтов</w:t>
            </w:r>
          </w:p>
        </w:tc>
        <w:tc>
          <w:tcPr>
            <w:tcW w:w="970"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7A4DBD" w:rsidRDefault="007A4DBD">
            <w:pPr>
              <w:spacing w:after="0"/>
              <w:ind w:left="135"/>
              <w:jc w:val="center"/>
            </w:pPr>
          </w:p>
        </w:tc>
        <w:tc>
          <w:tcPr>
            <w:tcW w:w="1912" w:type="dxa"/>
            <w:tcMar>
              <w:top w:w="50" w:type="dxa"/>
              <w:left w:w="100" w:type="dxa"/>
            </w:tcMar>
            <w:vAlign w:val="center"/>
          </w:tcPr>
          <w:p w:rsidR="007A4DBD" w:rsidRDefault="007A4DBD">
            <w:pPr>
              <w:spacing w:after="0"/>
              <w:ind w:left="135"/>
              <w:jc w:val="center"/>
            </w:pPr>
          </w:p>
        </w:tc>
        <w:tc>
          <w:tcPr>
            <w:tcW w:w="1349" w:type="dxa"/>
            <w:tcMar>
              <w:top w:w="50" w:type="dxa"/>
              <w:left w:w="100" w:type="dxa"/>
            </w:tcMar>
            <w:vAlign w:val="center"/>
          </w:tcPr>
          <w:p w:rsidR="007A4DBD" w:rsidRDefault="00B90768">
            <w:pPr>
              <w:spacing w:after="0"/>
              <w:ind w:left="135"/>
            </w:pPr>
            <w:r>
              <w:rPr>
                <w:lang w:val="ru-RU"/>
              </w:rPr>
              <w:t>февраль</w:t>
            </w:r>
          </w:p>
        </w:tc>
        <w:tc>
          <w:tcPr>
            <w:tcW w:w="2863" w:type="dxa"/>
            <w:tcMar>
              <w:top w:w="50" w:type="dxa"/>
              <w:left w:w="100" w:type="dxa"/>
            </w:tcMar>
            <w:vAlign w:val="center"/>
          </w:tcPr>
          <w:p w:rsidR="007A4DBD" w:rsidRDefault="007A4DBD">
            <w:pPr>
              <w:spacing w:after="0"/>
              <w:ind w:left="135"/>
            </w:pPr>
          </w:p>
        </w:tc>
      </w:tr>
      <w:tr w:rsidR="007A4DBD" w:rsidRPr="00613FD4" w:rsidTr="00B90768">
        <w:trPr>
          <w:trHeight w:val="144"/>
          <w:tblCellSpacing w:w="0" w:type="dxa"/>
        </w:trPr>
        <w:tc>
          <w:tcPr>
            <w:tcW w:w="1013" w:type="dxa"/>
            <w:tcMar>
              <w:top w:w="50" w:type="dxa"/>
              <w:left w:w="100" w:type="dxa"/>
            </w:tcMar>
            <w:vAlign w:val="center"/>
          </w:tcPr>
          <w:p w:rsidR="007A4DBD" w:rsidRDefault="00613FD4">
            <w:pPr>
              <w:spacing w:after="0"/>
            </w:pPr>
            <w:r>
              <w:rPr>
                <w:rFonts w:ascii="Times New Roman" w:hAnsi="Times New Roman"/>
                <w:color w:val="000000"/>
                <w:sz w:val="24"/>
              </w:rPr>
              <w:lastRenderedPageBreak/>
              <w:t>43</w:t>
            </w:r>
          </w:p>
        </w:tc>
        <w:tc>
          <w:tcPr>
            <w:tcW w:w="4092" w:type="dxa"/>
            <w:tcMar>
              <w:top w:w="50" w:type="dxa"/>
              <w:left w:w="100" w:type="dxa"/>
            </w:tcMar>
            <w:vAlign w:val="center"/>
          </w:tcPr>
          <w:p w:rsidR="007A4DBD" w:rsidRDefault="00613FD4">
            <w:pPr>
              <w:spacing w:after="0"/>
              <w:ind w:left="135"/>
            </w:pPr>
            <w:r w:rsidRPr="00613FD4">
              <w:rPr>
                <w:rFonts w:ascii="Times New Roman" w:hAnsi="Times New Roman"/>
                <w:color w:val="000000"/>
                <w:sz w:val="24"/>
                <w:lang w:val="ru-RU"/>
              </w:rPr>
              <w:t xml:space="preserve">М.А. Булгаков (одна повесть по выбору). Например, «Собачье сердце» и другие. </w:t>
            </w:r>
            <w:r>
              <w:rPr>
                <w:rFonts w:ascii="Times New Roman" w:hAnsi="Times New Roman"/>
                <w:color w:val="000000"/>
                <w:sz w:val="24"/>
              </w:rPr>
              <w:t>Основные темы, идеи, проблемы</w:t>
            </w:r>
          </w:p>
        </w:tc>
        <w:tc>
          <w:tcPr>
            <w:tcW w:w="970"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A4DBD" w:rsidRDefault="007A4DBD">
            <w:pPr>
              <w:spacing w:after="0"/>
              <w:ind w:left="135"/>
              <w:jc w:val="center"/>
            </w:pPr>
          </w:p>
        </w:tc>
        <w:tc>
          <w:tcPr>
            <w:tcW w:w="1912" w:type="dxa"/>
            <w:tcMar>
              <w:top w:w="50" w:type="dxa"/>
              <w:left w:w="100" w:type="dxa"/>
            </w:tcMar>
            <w:vAlign w:val="center"/>
          </w:tcPr>
          <w:p w:rsidR="007A4DBD" w:rsidRDefault="007A4DBD">
            <w:pPr>
              <w:spacing w:after="0"/>
              <w:ind w:left="135"/>
              <w:jc w:val="center"/>
            </w:pPr>
          </w:p>
        </w:tc>
        <w:tc>
          <w:tcPr>
            <w:tcW w:w="1349" w:type="dxa"/>
            <w:tcMar>
              <w:top w:w="50" w:type="dxa"/>
              <w:left w:w="100" w:type="dxa"/>
            </w:tcMar>
            <w:vAlign w:val="center"/>
          </w:tcPr>
          <w:p w:rsidR="007A4DBD" w:rsidRDefault="00B90768">
            <w:pPr>
              <w:spacing w:after="0"/>
              <w:ind w:left="135"/>
            </w:pPr>
            <w:r>
              <w:rPr>
                <w:lang w:val="ru-RU"/>
              </w:rPr>
              <w:t>Ф</w:t>
            </w:r>
            <w:r>
              <w:rPr>
                <w:lang w:val="ru-RU"/>
              </w:rPr>
              <w:t>евраль</w:t>
            </w:r>
          </w:p>
        </w:tc>
        <w:tc>
          <w:tcPr>
            <w:tcW w:w="2863"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d</w:t>
              </w:r>
              <w:r w:rsidRPr="00613FD4">
                <w:rPr>
                  <w:rFonts w:ascii="Times New Roman" w:hAnsi="Times New Roman"/>
                  <w:color w:val="0000FF"/>
                  <w:u w:val="single"/>
                  <w:lang w:val="ru-RU"/>
                </w:rPr>
                <w:t>1</w:t>
              </w:r>
              <w:r>
                <w:rPr>
                  <w:rFonts w:ascii="Times New Roman" w:hAnsi="Times New Roman"/>
                  <w:color w:val="0000FF"/>
                  <w:u w:val="single"/>
                </w:rPr>
                <w:t>cc</w:t>
              </w:r>
            </w:hyperlink>
          </w:p>
        </w:tc>
      </w:tr>
      <w:tr w:rsidR="007A4DBD" w:rsidRPr="00613FD4" w:rsidTr="00B90768">
        <w:trPr>
          <w:trHeight w:val="144"/>
          <w:tblCellSpacing w:w="0" w:type="dxa"/>
        </w:trPr>
        <w:tc>
          <w:tcPr>
            <w:tcW w:w="1013" w:type="dxa"/>
            <w:tcMar>
              <w:top w:w="50" w:type="dxa"/>
              <w:left w:w="100" w:type="dxa"/>
            </w:tcMar>
            <w:vAlign w:val="center"/>
          </w:tcPr>
          <w:p w:rsidR="007A4DBD" w:rsidRDefault="00613FD4">
            <w:pPr>
              <w:spacing w:after="0"/>
            </w:pPr>
            <w:r>
              <w:rPr>
                <w:rFonts w:ascii="Times New Roman" w:hAnsi="Times New Roman"/>
                <w:color w:val="000000"/>
                <w:sz w:val="24"/>
              </w:rPr>
              <w:t>44</w:t>
            </w:r>
          </w:p>
        </w:tc>
        <w:tc>
          <w:tcPr>
            <w:tcW w:w="4092" w:type="dxa"/>
            <w:tcMar>
              <w:top w:w="50" w:type="dxa"/>
              <w:left w:w="100" w:type="dxa"/>
            </w:tcMar>
            <w:vAlign w:val="center"/>
          </w:tcPr>
          <w:p w:rsidR="007A4DBD" w:rsidRDefault="00613FD4">
            <w:pPr>
              <w:spacing w:after="0"/>
              <w:ind w:left="135"/>
            </w:pPr>
            <w:r w:rsidRPr="00613FD4">
              <w:rPr>
                <w:rFonts w:ascii="Times New Roman" w:hAnsi="Times New Roman"/>
                <w:color w:val="000000"/>
                <w:sz w:val="24"/>
                <w:lang w:val="ru-RU"/>
              </w:rPr>
              <w:t xml:space="preserve">М.А. Булгаков (одна повесть по выбору). Например, «Собачье сердце» и другие. </w:t>
            </w:r>
            <w:r>
              <w:rPr>
                <w:rFonts w:ascii="Times New Roman" w:hAnsi="Times New Roman"/>
                <w:color w:val="000000"/>
                <w:sz w:val="24"/>
              </w:rPr>
              <w:t>Главные герои и средства их изображения</w:t>
            </w:r>
          </w:p>
        </w:tc>
        <w:tc>
          <w:tcPr>
            <w:tcW w:w="970"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A4DBD" w:rsidRDefault="007A4DBD">
            <w:pPr>
              <w:spacing w:after="0"/>
              <w:ind w:left="135"/>
              <w:jc w:val="center"/>
            </w:pPr>
          </w:p>
        </w:tc>
        <w:tc>
          <w:tcPr>
            <w:tcW w:w="1912" w:type="dxa"/>
            <w:tcMar>
              <w:top w:w="50" w:type="dxa"/>
              <w:left w:w="100" w:type="dxa"/>
            </w:tcMar>
            <w:vAlign w:val="center"/>
          </w:tcPr>
          <w:p w:rsidR="007A4DBD" w:rsidRDefault="007A4DBD">
            <w:pPr>
              <w:spacing w:after="0"/>
              <w:ind w:left="135"/>
              <w:jc w:val="center"/>
            </w:pPr>
          </w:p>
        </w:tc>
        <w:tc>
          <w:tcPr>
            <w:tcW w:w="1349" w:type="dxa"/>
            <w:tcMar>
              <w:top w:w="50" w:type="dxa"/>
              <w:left w:w="100" w:type="dxa"/>
            </w:tcMar>
            <w:vAlign w:val="center"/>
          </w:tcPr>
          <w:p w:rsidR="007A4DBD" w:rsidRDefault="00B90768">
            <w:pPr>
              <w:spacing w:after="0"/>
              <w:ind w:left="135"/>
            </w:pPr>
            <w:r>
              <w:rPr>
                <w:lang w:val="ru-RU"/>
              </w:rPr>
              <w:t>февраль</w:t>
            </w:r>
          </w:p>
        </w:tc>
        <w:tc>
          <w:tcPr>
            <w:tcW w:w="2863"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d</w:t>
              </w:r>
              <w:r w:rsidRPr="00613FD4">
                <w:rPr>
                  <w:rFonts w:ascii="Times New Roman" w:hAnsi="Times New Roman"/>
                  <w:color w:val="0000FF"/>
                  <w:u w:val="single"/>
                  <w:lang w:val="ru-RU"/>
                </w:rPr>
                <w:t>32</w:t>
              </w:r>
              <w:r>
                <w:rPr>
                  <w:rFonts w:ascii="Times New Roman" w:hAnsi="Times New Roman"/>
                  <w:color w:val="0000FF"/>
                  <w:u w:val="single"/>
                </w:rPr>
                <w:t>a</w:t>
              </w:r>
            </w:hyperlink>
          </w:p>
        </w:tc>
      </w:tr>
      <w:tr w:rsidR="007A4DBD" w:rsidRPr="00613FD4" w:rsidTr="00B90768">
        <w:trPr>
          <w:trHeight w:val="144"/>
          <w:tblCellSpacing w:w="0" w:type="dxa"/>
        </w:trPr>
        <w:tc>
          <w:tcPr>
            <w:tcW w:w="1013" w:type="dxa"/>
            <w:tcMar>
              <w:top w:w="50" w:type="dxa"/>
              <w:left w:w="100" w:type="dxa"/>
            </w:tcMar>
            <w:vAlign w:val="center"/>
          </w:tcPr>
          <w:p w:rsidR="007A4DBD" w:rsidRDefault="00613FD4">
            <w:pPr>
              <w:spacing w:after="0"/>
            </w:pPr>
            <w:r>
              <w:rPr>
                <w:rFonts w:ascii="Times New Roman" w:hAnsi="Times New Roman"/>
                <w:color w:val="000000"/>
                <w:sz w:val="24"/>
              </w:rPr>
              <w:t>45</w:t>
            </w:r>
          </w:p>
        </w:tc>
        <w:tc>
          <w:tcPr>
            <w:tcW w:w="4092" w:type="dxa"/>
            <w:tcMar>
              <w:top w:w="50" w:type="dxa"/>
              <w:left w:w="100" w:type="dxa"/>
            </w:tcMar>
            <w:vAlign w:val="center"/>
          </w:tcPr>
          <w:p w:rsidR="007A4DBD" w:rsidRDefault="00613FD4">
            <w:pPr>
              <w:spacing w:after="0"/>
              <w:ind w:left="135"/>
            </w:pPr>
            <w:r w:rsidRPr="00613FD4">
              <w:rPr>
                <w:rFonts w:ascii="Times New Roman" w:hAnsi="Times New Roman"/>
                <w:color w:val="000000"/>
                <w:sz w:val="24"/>
                <w:lang w:val="ru-RU"/>
              </w:rPr>
              <w:t xml:space="preserve">М.А. Булгаков (одна повесть по выбору). Например, «Собачье сердце» и другие. </w:t>
            </w:r>
            <w:r>
              <w:rPr>
                <w:rFonts w:ascii="Times New Roman" w:hAnsi="Times New Roman"/>
                <w:color w:val="000000"/>
                <w:sz w:val="24"/>
              </w:rPr>
              <w:t>Фантастическое и реальное в повести. Смысл названия</w:t>
            </w:r>
          </w:p>
        </w:tc>
        <w:tc>
          <w:tcPr>
            <w:tcW w:w="970"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A4DBD" w:rsidRDefault="007A4DBD">
            <w:pPr>
              <w:spacing w:after="0"/>
              <w:ind w:left="135"/>
              <w:jc w:val="center"/>
            </w:pPr>
          </w:p>
        </w:tc>
        <w:tc>
          <w:tcPr>
            <w:tcW w:w="1912" w:type="dxa"/>
            <w:tcMar>
              <w:top w:w="50" w:type="dxa"/>
              <w:left w:w="100" w:type="dxa"/>
            </w:tcMar>
            <w:vAlign w:val="center"/>
          </w:tcPr>
          <w:p w:rsidR="007A4DBD" w:rsidRDefault="007A4DBD">
            <w:pPr>
              <w:spacing w:after="0"/>
              <w:ind w:left="135"/>
              <w:jc w:val="center"/>
            </w:pPr>
          </w:p>
        </w:tc>
        <w:tc>
          <w:tcPr>
            <w:tcW w:w="1349" w:type="dxa"/>
            <w:tcMar>
              <w:top w:w="50" w:type="dxa"/>
              <w:left w:w="100" w:type="dxa"/>
            </w:tcMar>
            <w:vAlign w:val="center"/>
          </w:tcPr>
          <w:p w:rsidR="007A4DBD" w:rsidRPr="00B90768" w:rsidRDefault="00B90768">
            <w:pPr>
              <w:spacing w:after="0"/>
              <w:ind w:left="135"/>
              <w:rPr>
                <w:lang w:val="ru-RU"/>
              </w:rPr>
            </w:pPr>
            <w:r>
              <w:rPr>
                <w:lang w:val="ru-RU"/>
              </w:rPr>
              <w:t>Март</w:t>
            </w:r>
          </w:p>
        </w:tc>
        <w:tc>
          <w:tcPr>
            <w:tcW w:w="2863"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d</w:t>
              </w:r>
              <w:r w:rsidRPr="00613FD4">
                <w:rPr>
                  <w:rFonts w:ascii="Times New Roman" w:hAnsi="Times New Roman"/>
                  <w:color w:val="0000FF"/>
                  <w:u w:val="single"/>
                  <w:lang w:val="ru-RU"/>
                </w:rPr>
                <w:t>44</w:t>
              </w:r>
              <w:r>
                <w:rPr>
                  <w:rFonts w:ascii="Times New Roman" w:hAnsi="Times New Roman"/>
                  <w:color w:val="0000FF"/>
                  <w:u w:val="single"/>
                </w:rPr>
                <w:t>c</w:t>
              </w:r>
            </w:hyperlink>
          </w:p>
        </w:tc>
      </w:tr>
      <w:tr w:rsidR="007A4DBD" w:rsidRPr="00613FD4" w:rsidTr="00B90768">
        <w:trPr>
          <w:trHeight w:val="144"/>
          <w:tblCellSpacing w:w="0" w:type="dxa"/>
        </w:trPr>
        <w:tc>
          <w:tcPr>
            <w:tcW w:w="1013" w:type="dxa"/>
            <w:tcMar>
              <w:top w:w="50" w:type="dxa"/>
              <w:left w:w="100" w:type="dxa"/>
            </w:tcMar>
            <w:vAlign w:val="center"/>
          </w:tcPr>
          <w:p w:rsidR="007A4DBD" w:rsidRDefault="00613FD4">
            <w:pPr>
              <w:spacing w:after="0"/>
            </w:pPr>
            <w:r>
              <w:rPr>
                <w:rFonts w:ascii="Times New Roman" w:hAnsi="Times New Roman"/>
                <w:color w:val="000000"/>
                <w:sz w:val="24"/>
              </w:rPr>
              <w:t>46</w:t>
            </w:r>
          </w:p>
        </w:tc>
        <w:tc>
          <w:tcPr>
            <w:tcW w:w="4092"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А.Т. Твардовский. </w:t>
            </w:r>
            <w:proofErr w:type="gramStart"/>
            <w:r w:rsidRPr="00613FD4">
              <w:rPr>
                <w:rFonts w:ascii="Times New Roman" w:hAnsi="Times New Roman"/>
                <w:color w:val="000000"/>
                <w:sz w:val="24"/>
                <w:lang w:val="ru-RU"/>
              </w:rPr>
              <w:t>Поэма «Василий Тёркин» (главы «Переправа», «Гармонь», «Два солдата», «Поединок» и другие).</w:t>
            </w:r>
            <w:proofErr w:type="gramEnd"/>
            <w:r w:rsidRPr="00613FD4">
              <w:rPr>
                <w:rFonts w:ascii="Times New Roman" w:hAnsi="Times New Roman"/>
                <w:color w:val="000000"/>
                <w:sz w:val="24"/>
                <w:lang w:val="ru-RU"/>
              </w:rPr>
              <w:t xml:space="preserve"> История создания. Тема человека на войне. Нравственная проблематика, патриотический пафос поэмы</w:t>
            </w:r>
          </w:p>
        </w:tc>
        <w:tc>
          <w:tcPr>
            <w:tcW w:w="970"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A4DBD" w:rsidRDefault="007A4DBD">
            <w:pPr>
              <w:spacing w:after="0"/>
              <w:ind w:left="135"/>
              <w:jc w:val="center"/>
            </w:pPr>
          </w:p>
        </w:tc>
        <w:tc>
          <w:tcPr>
            <w:tcW w:w="1912" w:type="dxa"/>
            <w:tcMar>
              <w:top w:w="50" w:type="dxa"/>
              <w:left w:w="100" w:type="dxa"/>
            </w:tcMar>
            <w:vAlign w:val="center"/>
          </w:tcPr>
          <w:p w:rsidR="007A4DBD" w:rsidRDefault="007A4DBD">
            <w:pPr>
              <w:spacing w:after="0"/>
              <w:ind w:left="135"/>
              <w:jc w:val="center"/>
            </w:pPr>
          </w:p>
        </w:tc>
        <w:tc>
          <w:tcPr>
            <w:tcW w:w="1349" w:type="dxa"/>
            <w:tcMar>
              <w:top w:w="50" w:type="dxa"/>
              <w:left w:w="100" w:type="dxa"/>
            </w:tcMar>
            <w:vAlign w:val="center"/>
          </w:tcPr>
          <w:p w:rsidR="007A4DBD" w:rsidRPr="00B90768" w:rsidRDefault="00B90768">
            <w:pPr>
              <w:spacing w:after="0"/>
              <w:ind w:left="135"/>
              <w:rPr>
                <w:lang w:val="ru-RU"/>
              </w:rPr>
            </w:pPr>
            <w:r>
              <w:rPr>
                <w:lang w:val="ru-RU"/>
              </w:rPr>
              <w:t>Март</w:t>
            </w:r>
          </w:p>
        </w:tc>
        <w:tc>
          <w:tcPr>
            <w:tcW w:w="2863"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d</w:t>
              </w:r>
              <w:r w:rsidRPr="00613FD4">
                <w:rPr>
                  <w:rFonts w:ascii="Times New Roman" w:hAnsi="Times New Roman"/>
                  <w:color w:val="0000FF"/>
                  <w:u w:val="single"/>
                  <w:lang w:val="ru-RU"/>
                </w:rPr>
                <w:t>94</w:t>
              </w:r>
              <w:r>
                <w:rPr>
                  <w:rFonts w:ascii="Times New Roman" w:hAnsi="Times New Roman"/>
                  <w:color w:val="0000FF"/>
                  <w:u w:val="single"/>
                </w:rPr>
                <w:t>c</w:t>
              </w:r>
            </w:hyperlink>
          </w:p>
        </w:tc>
      </w:tr>
      <w:tr w:rsidR="007A4DBD" w:rsidRPr="00613FD4" w:rsidTr="00B90768">
        <w:trPr>
          <w:trHeight w:val="144"/>
          <w:tblCellSpacing w:w="0" w:type="dxa"/>
        </w:trPr>
        <w:tc>
          <w:tcPr>
            <w:tcW w:w="1013" w:type="dxa"/>
            <w:tcMar>
              <w:top w:w="50" w:type="dxa"/>
              <w:left w:w="100" w:type="dxa"/>
            </w:tcMar>
            <w:vAlign w:val="center"/>
          </w:tcPr>
          <w:p w:rsidR="007A4DBD" w:rsidRDefault="00613FD4">
            <w:pPr>
              <w:spacing w:after="0"/>
            </w:pPr>
            <w:r>
              <w:rPr>
                <w:rFonts w:ascii="Times New Roman" w:hAnsi="Times New Roman"/>
                <w:color w:val="000000"/>
                <w:sz w:val="24"/>
              </w:rPr>
              <w:t>47</w:t>
            </w:r>
          </w:p>
        </w:tc>
        <w:tc>
          <w:tcPr>
            <w:tcW w:w="4092" w:type="dxa"/>
            <w:tcMar>
              <w:top w:w="50" w:type="dxa"/>
              <w:left w:w="100" w:type="dxa"/>
            </w:tcMar>
            <w:vAlign w:val="center"/>
          </w:tcPr>
          <w:p w:rsidR="007A4DBD" w:rsidRPr="00B90768" w:rsidRDefault="00613FD4">
            <w:pPr>
              <w:spacing w:after="0"/>
              <w:ind w:left="135"/>
              <w:rPr>
                <w:lang w:val="ru-RU"/>
              </w:rPr>
            </w:pPr>
            <w:r w:rsidRPr="00613FD4">
              <w:rPr>
                <w:rFonts w:ascii="Times New Roman" w:hAnsi="Times New Roman"/>
                <w:color w:val="000000"/>
                <w:sz w:val="24"/>
                <w:lang w:val="ru-RU"/>
              </w:rPr>
              <w:t xml:space="preserve">А.Т. Твардовский. </w:t>
            </w:r>
            <w:proofErr w:type="gramStart"/>
            <w:r w:rsidRPr="00613FD4">
              <w:rPr>
                <w:rFonts w:ascii="Times New Roman" w:hAnsi="Times New Roman"/>
                <w:color w:val="000000"/>
                <w:sz w:val="24"/>
                <w:lang w:val="ru-RU"/>
              </w:rPr>
              <w:t xml:space="preserve">Поэма «Василий Тёркин» (главы «Переправа», </w:t>
            </w:r>
            <w:r w:rsidRPr="00613FD4">
              <w:rPr>
                <w:rFonts w:ascii="Times New Roman" w:hAnsi="Times New Roman"/>
                <w:color w:val="000000"/>
                <w:sz w:val="24"/>
                <w:lang w:val="ru-RU"/>
              </w:rPr>
              <w:lastRenderedPageBreak/>
              <w:t>«Гармонь», «Два солдата», «Поединок» и другие).</w:t>
            </w:r>
            <w:proofErr w:type="gramEnd"/>
            <w:r w:rsidRPr="00613FD4">
              <w:rPr>
                <w:rFonts w:ascii="Times New Roman" w:hAnsi="Times New Roman"/>
                <w:color w:val="000000"/>
                <w:sz w:val="24"/>
                <w:lang w:val="ru-RU"/>
              </w:rPr>
              <w:t xml:space="preserve"> </w:t>
            </w:r>
            <w:r w:rsidRPr="00B90768">
              <w:rPr>
                <w:rFonts w:ascii="Times New Roman" w:hAnsi="Times New Roman"/>
                <w:color w:val="000000"/>
                <w:sz w:val="24"/>
                <w:lang w:val="ru-RU"/>
              </w:rPr>
              <w:t>Образ главного героя, его народность</w:t>
            </w:r>
          </w:p>
        </w:tc>
        <w:tc>
          <w:tcPr>
            <w:tcW w:w="970" w:type="dxa"/>
            <w:tcMar>
              <w:top w:w="50" w:type="dxa"/>
              <w:left w:w="100" w:type="dxa"/>
            </w:tcMar>
            <w:vAlign w:val="center"/>
          </w:tcPr>
          <w:p w:rsidR="007A4DBD" w:rsidRDefault="00613FD4">
            <w:pPr>
              <w:spacing w:after="0"/>
              <w:ind w:left="135"/>
              <w:jc w:val="center"/>
            </w:pPr>
            <w:r w:rsidRPr="00B907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7A4DBD" w:rsidRDefault="007A4DBD">
            <w:pPr>
              <w:spacing w:after="0"/>
              <w:ind w:left="135"/>
              <w:jc w:val="center"/>
            </w:pPr>
          </w:p>
        </w:tc>
        <w:tc>
          <w:tcPr>
            <w:tcW w:w="1912" w:type="dxa"/>
            <w:tcMar>
              <w:top w:w="50" w:type="dxa"/>
              <w:left w:w="100" w:type="dxa"/>
            </w:tcMar>
            <w:vAlign w:val="center"/>
          </w:tcPr>
          <w:p w:rsidR="007A4DBD" w:rsidRDefault="007A4DBD">
            <w:pPr>
              <w:spacing w:after="0"/>
              <w:ind w:left="135"/>
              <w:jc w:val="center"/>
            </w:pPr>
          </w:p>
        </w:tc>
        <w:tc>
          <w:tcPr>
            <w:tcW w:w="1349" w:type="dxa"/>
            <w:tcMar>
              <w:top w:w="50" w:type="dxa"/>
              <w:left w:w="100" w:type="dxa"/>
            </w:tcMar>
            <w:vAlign w:val="center"/>
          </w:tcPr>
          <w:p w:rsidR="007A4DBD" w:rsidRPr="00B90768" w:rsidRDefault="00B90768">
            <w:pPr>
              <w:spacing w:after="0"/>
              <w:ind w:left="135"/>
              <w:rPr>
                <w:lang w:val="ru-RU"/>
              </w:rPr>
            </w:pPr>
            <w:r>
              <w:rPr>
                <w:lang w:val="ru-RU"/>
              </w:rPr>
              <w:t>март</w:t>
            </w:r>
          </w:p>
        </w:tc>
        <w:tc>
          <w:tcPr>
            <w:tcW w:w="2863"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db</w:t>
              </w:r>
              <w:r w:rsidRPr="00613FD4">
                <w:rPr>
                  <w:rFonts w:ascii="Times New Roman" w:hAnsi="Times New Roman"/>
                  <w:color w:val="0000FF"/>
                  <w:u w:val="single"/>
                  <w:lang w:val="ru-RU"/>
                </w:rPr>
                <w:t>22</w:t>
              </w:r>
            </w:hyperlink>
          </w:p>
        </w:tc>
      </w:tr>
      <w:tr w:rsidR="007A4DBD" w:rsidRPr="00613FD4" w:rsidTr="00B90768">
        <w:trPr>
          <w:trHeight w:val="144"/>
          <w:tblCellSpacing w:w="0" w:type="dxa"/>
        </w:trPr>
        <w:tc>
          <w:tcPr>
            <w:tcW w:w="1013" w:type="dxa"/>
            <w:tcMar>
              <w:top w:w="50" w:type="dxa"/>
              <w:left w:w="100" w:type="dxa"/>
            </w:tcMar>
            <w:vAlign w:val="center"/>
          </w:tcPr>
          <w:p w:rsidR="007A4DBD" w:rsidRDefault="00613FD4">
            <w:pPr>
              <w:spacing w:after="0"/>
            </w:pPr>
            <w:r>
              <w:rPr>
                <w:rFonts w:ascii="Times New Roman" w:hAnsi="Times New Roman"/>
                <w:color w:val="000000"/>
                <w:sz w:val="24"/>
              </w:rPr>
              <w:lastRenderedPageBreak/>
              <w:t>48</w:t>
            </w:r>
          </w:p>
        </w:tc>
        <w:tc>
          <w:tcPr>
            <w:tcW w:w="4092" w:type="dxa"/>
            <w:tcMar>
              <w:top w:w="50" w:type="dxa"/>
              <w:left w:w="100" w:type="dxa"/>
            </w:tcMar>
            <w:vAlign w:val="center"/>
          </w:tcPr>
          <w:p w:rsidR="007A4DBD" w:rsidRDefault="00613FD4">
            <w:pPr>
              <w:spacing w:after="0"/>
              <w:ind w:left="135"/>
            </w:pPr>
            <w:r w:rsidRPr="00613FD4">
              <w:rPr>
                <w:rFonts w:ascii="Times New Roman" w:hAnsi="Times New Roman"/>
                <w:color w:val="000000"/>
                <w:sz w:val="24"/>
                <w:lang w:val="ru-RU"/>
              </w:rPr>
              <w:t xml:space="preserve">А.Т. Твардовский. </w:t>
            </w:r>
            <w:proofErr w:type="gramStart"/>
            <w:r w:rsidRPr="00613FD4">
              <w:rPr>
                <w:rFonts w:ascii="Times New Roman" w:hAnsi="Times New Roman"/>
                <w:color w:val="000000"/>
                <w:sz w:val="24"/>
                <w:lang w:val="ru-RU"/>
              </w:rPr>
              <w:t>Поэма «Василий Тёркин» (главы «Переправа», «Гармонь», «Два солдата», «Поединок» и другие).</w:t>
            </w:r>
            <w:proofErr w:type="gramEnd"/>
            <w:r w:rsidRPr="00613FD4">
              <w:rPr>
                <w:rFonts w:ascii="Times New Roman" w:hAnsi="Times New Roman"/>
                <w:color w:val="000000"/>
                <w:sz w:val="24"/>
                <w:lang w:val="ru-RU"/>
              </w:rPr>
              <w:t xml:space="preserve"> </w:t>
            </w:r>
            <w:r>
              <w:rPr>
                <w:rFonts w:ascii="Times New Roman" w:hAnsi="Times New Roman"/>
                <w:color w:val="000000"/>
                <w:sz w:val="24"/>
              </w:rPr>
              <w:t>Особенности композиции, образ автора. Своеобразие языка поэмы</w:t>
            </w:r>
          </w:p>
        </w:tc>
        <w:tc>
          <w:tcPr>
            <w:tcW w:w="970"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A4DBD" w:rsidRDefault="007A4DBD">
            <w:pPr>
              <w:spacing w:after="0"/>
              <w:ind w:left="135"/>
              <w:jc w:val="center"/>
            </w:pPr>
          </w:p>
        </w:tc>
        <w:tc>
          <w:tcPr>
            <w:tcW w:w="1912" w:type="dxa"/>
            <w:tcMar>
              <w:top w:w="50" w:type="dxa"/>
              <w:left w:w="100" w:type="dxa"/>
            </w:tcMar>
            <w:vAlign w:val="center"/>
          </w:tcPr>
          <w:p w:rsidR="007A4DBD" w:rsidRDefault="007A4DBD">
            <w:pPr>
              <w:spacing w:after="0"/>
              <w:ind w:left="135"/>
              <w:jc w:val="center"/>
            </w:pPr>
          </w:p>
        </w:tc>
        <w:tc>
          <w:tcPr>
            <w:tcW w:w="1349" w:type="dxa"/>
            <w:tcMar>
              <w:top w:w="50" w:type="dxa"/>
              <w:left w:w="100" w:type="dxa"/>
            </w:tcMar>
            <w:vAlign w:val="center"/>
          </w:tcPr>
          <w:p w:rsidR="007A4DBD" w:rsidRPr="00B90768" w:rsidRDefault="00B90768">
            <w:pPr>
              <w:spacing w:after="0"/>
              <w:ind w:left="135"/>
              <w:rPr>
                <w:lang w:val="ru-RU"/>
              </w:rPr>
            </w:pPr>
            <w:r>
              <w:rPr>
                <w:lang w:val="ru-RU"/>
              </w:rPr>
              <w:t>Март</w:t>
            </w:r>
          </w:p>
        </w:tc>
        <w:tc>
          <w:tcPr>
            <w:tcW w:w="2863"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dcc</w:t>
              </w:r>
              <w:r w:rsidRPr="00613FD4">
                <w:rPr>
                  <w:rFonts w:ascii="Times New Roman" w:hAnsi="Times New Roman"/>
                  <w:color w:val="0000FF"/>
                  <w:u w:val="single"/>
                  <w:lang w:val="ru-RU"/>
                </w:rPr>
                <w:t>6</w:t>
              </w:r>
            </w:hyperlink>
          </w:p>
        </w:tc>
      </w:tr>
      <w:tr w:rsidR="007A4DBD" w:rsidTr="00B90768">
        <w:trPr>
          <w:trHeight w:val="144"/>
          <w:tblCellSpacing w:w="0" w:type="dxa"/>
        </w:trPr>
        <w:tc>
          <w:tcPr>
            <w:tcW w:w="1013" w:type="dxa"/>
            <w:tcMar>
              <w:top w:w="50" w:type="dxa"/>
              <w:left w:w="100" w:type="dxa"/>
            </w:tcMar>
            <w:vAlign w:val="center"/>
          </w:tcPr>
          <w:p w:rsidR="007A4DBD" w:rsidRDefault="00613FD4">
            <w:pPr>
              <w:spacing w:after="0"/>
            </w:pPr>
            <w:r>
              <w:rPr>
                <w:rFonts w:ascii="Times New Roman" w:hAnsi="Times New Roman"/>
                <w:color w:val="000000"/>
                <w:sz w:val="24"/>
              </w:rPr>
              <w:t>49</w:t>
            </w:r>
          </w:p>
        </w:tc>
        <w:tc>
          <w:tcPr>
            <w:tcW w:w="4092"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А.Н. Толстой. Рассказ «Русский характер». Образ главного героя и проблема национального характера</w:t>
            </w:r>
          </w:p>
        </w:tc>
        <w:tc>
          <w:tcPr>
            <w:tcW w:w="970"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A4DBD" w:rsidRDefault="007A4DBD">
            <w:pPr>
              <w:spacing w:after="0"/>
              <w:ind w:left="135"/>
              <w:jc w:val="center"/>
            </w:pPr>
          </w:p>
        </w:tc>
        <w:tc>
          <w:tcPr>
            <w:tcW w:w="1912" w:type="dxa"/>
            <w:tcMar>
              <w:top w:w="50" w:type="dxa"/>
              <w:left w:w="100" w:type="dxa"/>
            </w:tcMar>
            <w:vAlign w:val="center"/>
          </w:tcPr>
          <w:p w:rsidR="007A4DBD" w:rsidRDefault="007A4DBD">
            <w:pPr>
              <w:spacing w:after="0"/>
              <w:ind w:left="135"/>
              <w:jc w:val="center"/>
            </w:pPr>
          </w:p>
        </w:tc>
        <w:tc>
          <w:tcPr>
            <w:tcW w:w="1349" w:type="dxa"/>
            <w:tcMar>
              <w:top w:w="50" w:type="dxa"/>
              <w:left w:w="100" w:type="dxa"/>
            </w:tcMar>
            <w:vAlign w:val="center"/>
          </w:tcPr>
          <w:p w:rsidR="007A4DBD" w:rsidRPr="00B90768" w:rsidRDefault="00B90768">
            <w:pPr>
              <w:spacing w:after="0"/>
              <w:ind w:left="135"/>
              <w:rPr>
                <w:lang w:val="ru-RU"/>
              </w:rPr>
            </w:pPr>
            <w:r>
              <w:rPr>
                <w:lang w:val="ru-RU"/>
              </w:rPr>
              <w:t>Март</w:t>
            </w:r>
          </w:p>
        </w:tc>
        <w:tc>
          <w:tcPr>
            <w:tcW w:w="2863" w:type="dxa"/>
            <w:tcMar>
              <w:top w:w="50" w:type="dxa"/>
              <w:left w:w="100" w:type="dxa"/>
            </w:tcMar>
            <w:vAlign w:val="center"/>
          </w:tcPr>
          <w:p w:rsidR="007A4DBD" w:rsidRDefault="007A4DBD">
            <w:pPr>
              <w:spacing w:after="0"/>
              <w:ind w:left="135"/>
            </w:pPr>
          </w:p>
        </w:tc>
      </w:tr>
      <w:tr w:rsidR="007A4DBD" w:rsidTr="00B90768">
        <w:trPr>
          <w:trHeight w:val="144"/>
          <w:tblCellSpacing w:w="0" w:type="dxa"/>
        </w:trPr>
        <w:tc>
          <w:tcPr>
            <w:tcW w:w="1013" w:type="dxa"/>
            <w:tcMar>
              <w:top w:w="50" w:type="dxa"/>
              <w:left w:w="100" w:type="dxa"/>
            </w:tcMar>
            <w:vAlign w:val="center"/>
          </w:tcPr>
          <w:p w:rsidR="007A4DBD" w:rsidRDefault="00613FD4">
            <w:pPr>
              <w:spacing w:after="0"/>
            </w:pPr>
            <w:r>
              <w:rPr>
                <w:rFonts w:ascii="Times New Roman" w:hAnsi="Times New Roman"/>
                <w:color w:val="000000"/>
                <w:sz w:val="24"/>
              </w:rPr>
              <w:t>50</w:t>
            </w:r>
          </w:p>
        </w:tc>
        <w:tc>
          <w:tcPr>
            <w:tcW w:w="4092" w:type="dxa"/>
            <w:tcMar>
              <w:top w:w="50" w:type="dxa"/>
              <w:left w:w="100" w:type="dxa"/>
            </w:tcMar>
            <w:vAlign w:val="center"/>
          </w:tcPr>
          <w:p w:rsidR="007A4DBD" w:rsidRDefault="00613FD4">
            <w:pPr>
              <w:spacing w:after="0"/>
              <w:ind w:left="135"/>
            </w:pPr>
            <w:r w:rsidRPr="00613FD4">
              <w:rPr>
                <w:rFonts w:ascii="Times New Roman" w:hAnsi="Times New Roman"/>
                <w:color w:val="000000"/>
                <w:sz w:val="24"/>
                <w:lang w:val="ru-RU"/>
              </w:rPr>
              <w:t xml:space="preserve">А.Н. Толстой. Рассказ «Русский характер». </w:t>
            </w:r>
            <w:r>
              <w:rPr>
                <w:rFonts w:ascii="Times New Roman" w:hAnsi="Times New Roman"/>
                <w:color w:val="000000"/>
                <w:sz w:val="24"/>
              </w:rPr>
              <w:t>Сюжет, композиция, смысл названия</w:t>
            </w:r>
          </w:p>
        </w:tc>
        <w:tc>
          <w:tcPr>
            <w:tcW w:w="970"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A4DBD" w:rsidRDefault="007A4DBD">
            <w:pPr>
              <w:spacing w:after="0"/>
              <w:ind w:left="135"/>
              <w:jc w:val="center"/>
            </w:pPr>
          </w:p>
        </w:tc>
        <w:tc>
          <w:tcPr>
            <w:tcW w:w="1912" w:type="dxa"/>
            <w:tcMar>
              <w:top w:w="50" w:type="dxa"/>
              <w:left w:w="100" w:type="dxa"/>
            </w:tcMar>
            <w:vAlign w:val="center"/>
          </w:tcPr>
          <w:p w:rsidR="007A4DBD" w:rsidRDefault="007A4DBD">
            <w:pPr>
              <w:spacing w:after="0"/>
              <w:ind w:left="135"/>
              <w:jc w:val="center"/>
            </w:pPr>
          </w:p>
        </w:tc>
        <w:tc>
          <w:tcPr>
            <w:tcW w:w="1349" w:type="dxa"/>
            <w:tcMar>
              <w:top w:w="50" w:type="dxa"/>
              <w:left w:w="100" w:type="dxa"/>
            </w:tcMar>
            <w:vAlign w:val="center"/>
          </w:tcPr>
          <w:p w:rsidR="007A4DBD" w:rsidRPr="00B90768" w:rsidRDefault="00B90768">
            <w:pPr>
              <w:spacing w:after="0"/>
              <w:ind w:left="135"/>
              <w:rPr>
                <w:lang w:val="ru-RU"/>
              </w:rPr>
            </w:pPr>
            <w:r>
              <w:rPr>
                <w:lang w:val="ru-RU"/>
              </w:rPr>
              <w:t>Март</w:t>
            </w:r>
          </w:p>
        </w:tc>
        <w:tc>
          <w:tcPr>
            <w:tcW w:w="2863" w:type="dxa"/>
            <w:tcMar>
              <w:top w:w="50" w:type="dxa"/>
              <w:left w:w="100" w:type="dxa"/>
            </w:tcMar>
            <w:vAlign w:val="center"/>
          </w:tcPr>
          <w:p w:rsidR="007A4DBD" w:rsidRDefault="007A4DBD">
            <w:pPr>
              <w:spacing w:after="0"/>
              <w:ind w:left="135"/>
            </w:pPr>
          </w:p>
        </w:tc>
      </w:tr>
      <w:tr w:rsidR="007A4DBD" w:rsidRPr="00613FD4" w:rsidTr="00B90768">
        <w:trPr>
          <w:trHeight w:val="144"/>
          <w:tblCellSpacing w:w="0" w:type="dxa"/>
        </w:trPr>
        <w:tc>
          <w:tcPr>
            <w:tcW w:w="1013" w:type="dxa"/>
            <w:tcMar>
              <w:top w:w="50" w:type="dxa"/>
              <w:left w:w="100" w:type="dxa"/>
            </w:tcMar>
            <w:vAlign w:val="center"/>
          </w:tcPr>
          <w:p w:rsidR="007A4DBD" w:rsidRDefault="00613FD4">
            <w:pPr>
              <w:spacing w:after="0"/>
            </w:pPr>
            <w:r>
              <w:rPr>
                <w:rFonts w:ascii="Times New Roman" w:hAnsi="Times New Roman"/>
                <w:color w:val="000000"/>
                <w:sz w:val="24"/>
              </w:rPr>
              <w:t>51</w:t>
            </w:r>
          </w:p>
        </w:tc>
        <w:tc>
          <w:tcPr>
            <w:tcW w:w="4092"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970"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A4DBD" w:rsidRDefault="007A4DBD">
            <w:pPr>
              <w:spacing w:after="0"/>
              <w:ind w:left="135"/>
              <w:jc w:val="center"/>
            </w:pPr>
          </w:p>
        </w:tc>
        <w:tc>
          <w:tcPr>
            <w:tcW w:w="1912" w:type="dxa"/>
            <w:tcMar>
              <w:top w:w="50" w:type="dxa"/>
              <w:left w:w="100" w:type="dxa"/>
            </w:tcMar>
            <w:vAlign w:val="center"/>
          </w:tcPr>
          <w:p w:rsidR="007A4DBD" w:rsidRDefault="007A4DBD">
            <w:pPr>
              <w:spacing w:after="0"/>
              <w:ind w:left="135"/>
              <w:jc w:val="center"/>
            </w:pPr>
          </w:p>
        </w:tc>
        <w:tc>
          <w:tcPr>
            <w:tcW w:w="1349" w:type="dxa"/>
            <w:tcMar>
              <w:top w:w="50" w:type="dxa"/>
              <w:left w:w="100" w:type="dxa"/>
            </w:tcMar>
            <w:vAlign w:val="center"/>
          </w:tcPr>
          <w:p w:rsidR="007A4DBD" w:rsidRPr="00B90768" w:rsidRDefault="00B90768">
            <w:pPr>
              <w:spacing w:after="0"/>
              <w:ind w:left="135"/>
              <w:rPr>
                <w:lang w:val="ru-RU"/>
              </w:rPr>
            </w:pPr>
            <w:r>
              <w:rPr>
                <w:lang w:val="ru-RU"/>
              </w:rPr>
              <w:t>апрель</w:t>
            </w:r>
          </w:p>
        </w:tc>
        <w:tc>
          <w:tcPr>
            <w:tcW w:w="2863"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de</w:t>
              </w:r>
              <w:r w:rsidRPr="00613FD4">
                <w:rPr>
                  <w:rFonts w:ascii="Times New Roman" w:hAnsi="Times New Roman"/>
                  <w:color w:val="0000FF"/>
                  <w:u w:val="single"/>
                  <w:lang w:val="ru-RU"/>
                </w:rPr>
                <w:t>56</w:t>
              </w:r>
            </w:hyperlink>
          </w:p>
        </w:tc>
      </w:tr>
      <w:tr w:rsidR="007A4DBD" w:rsidRPr="00613FD4" w:rsidTr="00B90768">
        <w:trPr>
          <w:trHeight w:val="144"/>
          <w:tblCellSpacing w:w="0" w:type="dxa"/>
        </w:trPr>
        <w:tc>
          <w:tcPr>
            <w:tcW w:w="1013" w:type="dxa"/>
            <w:tcMar>
              <w:top w:w="50" w:type="dxa"/>
              <w:left w:w="100" w:type="dxa"/>
            </w:tcMar>
            <w:vAlign w:val="center"/>
          </w:tcPr>
          <w:p w:rsidR="007A4DBD" w:rsidRDefault="00613FD4">
            <w:pPr>
              <w:spacing w:after="0"/>
            </w:pPr>
            <w:r>
              <w:rPr>
                <w:rFonts w:ascii="Times New Roman" w:hAnsi="Times New Roman"/>
                <w:color w:val="000000"/>
                <w:sz w:val="24"/>
              </w:rPr>
              <w:t>52</w:t>
            </w:r>
          </w:p>
        </w:tc>
        <w:tc>
          <w:tcPr>
            <w:tcW w:w="4092"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970"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A4DBD" w:rsidRDefault="007A4DBD">
            <w:pPr>
              <w:spacing w:after="0"/>
              <w:ind w:left="135"/>
              <w:jc w:val="center"/>
            </w:pPr>
          </w:p>
        </w:tc>
        <w:tc>
          <w:tcPr>
            <w:tcW w:w="1912" w:type="dxa"/>
            <w:tcMar>
              <w:top w:w="50" w:type="dxa"/>
              <w:left w:w="100" w:type="dxa"/>
            </w:tcMar>
            <w:vAlign w:val="center"/>
          </w:tcPr>
          <w:p w:rsidR="007A4DBD" w:rsidRDefault="007A4DBD">
            <w:pPr>
              <w:spacing w:after="0"/>
              <w:ind w:left="135"/>
              <w:jc w:val="center"/>
            </w:pPr>
          </w:p>
        </w:tc>
        <w:tc>
          <w:tcPr>
            <w:tcW w:w="1349" w:type="dxa"/>
            <w:tcMar>
              <w:top w:w="50" w:type="dxa"/>
              <w:left w:w="100" w:type="dxa"/>
            </w:tcMar>
            <w:vAlign w:val="center"/>
          </w:tcPr>
          <w:p w:rsidR="007A4DBD" w:rsidRDefault="00B90768">
            <w:pPr>
              <w:spacing w:after="0"/>
              <w:ind w:left="135"/>
            </w:pPr>
            <w:r>
              <w:rPr>
                <w:lang w:val="ru-RU"/>
              </w:rPr>
              <w:t>А</w:t>
            </w:r>
            <w:r>
              <w:rPr>
                <w:lang w:val="ru-RU"/>
              </w:rPr>
              <w:t>прель</w:t>
            </w:r>
          </w:p>
        </w:tc>
        <w:tc>
          <w:tcPr>
            <w:tcW w:w="2863"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df</w:t>
              </w:r>
              <w:r w:rsidRPr="00613FD4">
                <w:rPr>
                  <w:rFonts w:ascii="Times New Roman" w:hAnsi="Times New Roman"/>
                  <w:color w:val="0000FF"/>
                  <w:u w:val="single"/>
                  <w:lang w:val="ru-RU"/>
                </w:rPr>
                <w:t>82</w:t>
              </w:r>
            </w:hyperlink>
          </w:p>
        </w:tc>
      </w:tr>
      <w:tr w:rsidR="007A4DBD" w:rsidTr="00B90768">
        <w:trPr>
          <w:trHeight w:val="144"/>
          <w:tblCellSpacing w:w="0" w:type="dxa"/>
        </w:trPr>
        <w:tc>
          <w:tcPr>
            <w:tcW w:w="1013" w:type="dxa"/>
            <w:tcMar>
              <w:top w:w="50" w:type="dxa"/>
              <w:left w:w="100" w:type="dxa"/>
            </w:tcMar>
            <w:vAlign w:val="center"/>
          </w:tcPr>
          <w:p w:rsidR="007A4DBD" w:rsidRDefault="00613FD4">
            <w:pPr>
              <w:spacing w:after="0"/>
            </w:pPr>
            <w:r>
              <w:rPr>
                <w:rFonts w:ascii="Times New Roman" w:hAnsi="Times New Roman"/>
                <w:color w:val="000000"/>
                <w:sz w:val="24"/>
              </w:rPr>
              <w:t>53</w:t>
            </w:r>
          </w:p>
        </w:tc>
        <w:tc>
          <w:tcPr>
            <w:tcW w:w="4092" w:type="dxa"/>
            <w:tcMar>
              <w:top w:w="50" w:type="dxa"/>
              <w:left w:w="100" w:type="dxa"/>
            </w:tcMar>
            <w:vAlign w:val="center"/>
          </w:tcPr>
          <w:p w:rsidR="007A4DBD" w:rsidRDefault="00613FD4">
            <w:pPr>
              <w:spacing w:after="0"/>
              <w:ind w:left="135"/>
            </w:pPr>
            <w:r w:rsidRPr="00613FD4">
              <w:rPr>
                <w:rFonts w:ascii="Times New Roman" w:hAnsi="Times New Roman"/>
                <w:color w:val="000000"/>
                <w:sz w:val="24"/>
                <w:lang w:val="ru-RU"/>
              </w:rPr>
              <w:t xml:space="preserve">М.А. Шолохов. Рассказ «Судьба человека». </w:t>
            </w:r>
            <w:r>
              <w:rPr>
                <w:rFonts w:ascii="Times New Roman" w:hAnsi="Times New Roman"/>
                <w:color w:val="000000"/>
                <w:sz w:val="24"/>
              </w:rPr>
              <w:t>Смысл названия рассказа</w:t>
            </w:r>
          </w:p>
        </w:tc>
        <w:tc>
          <w:tcPr>
            <w:tcW w:w="970"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A4DBD" w:rsidRDefault="007A4DBD">
            <w:pPr>
              <w:spacing w:after="0"/>
              <w:ind w:left="135"/>
              <w:jc w:val="center"/>
            </w:pPr>
          </w:p>
        </w:tc>
        <w:tc>
          <w:tcPr>
            <w:tcW w:w="1912" w:type="dxa"/>
            <w:tcMar>
              <w:top w:w="50" w:type="dxa"/>
              <w:left w:w="100" w:type="dxa"/>
            </w:tcMar>
            <w:vAlign w:val="center"/>
          </w:tcPr>
          <w:p w:rsidR="007A4DBD" w:rsidRDefault="007A4DBD">
            <w:pPr>
              <w:spacing w:after="0"/>
              <w:ind w:left="135"/>
              <w:jc w:val="center"/>
            </w:pPr>
          </w:p>
        </w:tc>
        <w:tc>
          <w:tcPr>
            <w:tcW w:w="1349" w:type="dxa"/>
            <w:tcMar>
              <w:top w:w="50" w:type="dxa"/>
              <w:left w:w="100" w:type="dxa"/>
            </w:tcMar>
            <w:vAlign w:val="center"/>
          </w:tcPr>
          <w:p w:rsidR="007A4DBD" w:rsidRDefault="00B90768">
            <w:pPr>
              <w:spacing w:after="0"/>
              <w:ind w:left="135"/>
            </w:pPr>
            <w:r>
              <w:rPr>
                <w:lang w:val="ru-RU"/>
              </w:rPr>
              <w:t>А</w:t>
            </w:r>
            <w:r>
              <w:rPr>
                <w:lang w:val="ru-RU"/>
              </w:rPr>
              <w:t>прель</w:t>
            </w:r>
          </w:p>
        </w:tc>
        <w:tc>
          <w:tcPr>
            <w:tcW w:w="2863" w:type="dxa"/>
            <w:tcMar>
              <w:top w:w="50" w:type="dxa"/>
              <w:left w:w="100" w:type="dxa"/>
            </w:tcMar>
            <w:vAlign w:val="center"/>
          </w:tcPr>
          <w:p w:rsidR="007A4DBD" w:rsidRDefault="007A4DBD">
            <w:pPr>
              <w:spacing w:after="0"/>
              <w:ind w:left="135"/>
            </w:pPr>
          </w:p>
        </w:tc>
      </w:tr>
      <w:tr w:rsidR="007A4DBD" w:rsidTr="00B90768">
        <w:trPr>
          <w:trHeight w:val="144"/>
          <w:tblCellSpacing w:w="0" w:type="dxa"/>
        </w:trPr>
        <w:tc>
          <w:tcPr>
            <w:tcW w:w="1013" w:type="dxa"/>
            <w:tcMar>
              <w:top w:w="50" w:type="dxa"/>
              <w:left w:w="100" w:type="dxa"/>
            </w:tcMar>
            <w:vAlign w:val="center"/>
          </w:tcPr>
          <w:p w:rsidR="007A4DBD" w:rsidRDefault="00613FD4">
            <w:pPr>
              <w:spacing w:after="0"/>
            </w:pPr>
            <w:r>
              <w:rPr>
                <w:rFonts w:ascii="Times New Roman" w:hAnsi="Times New Roman"/>
                <w:color w:val="000000"/>
                <w:sz w:val="24"/>
              </w:rPr>
              <w:t>54</w:t>
            </w:r>
          </w:p>
        </w:tc>
        <w:tc>
          <w:tcPr>
            <w:tcW w:w="4092" w:type="dxa"/>
            <w:tcMar>
              <w:top w:w="50" w:type="dxa"/>
              <w:left w:w="100" w:type="dxa"/>
            </w:tcMar>
            <w:vAlign w:val="center"/>
          </w:tcPr>
          <w:p w:rsidR="007A4DBD" w:rsidRDefault="00613FD4">
            <w:pPr>
              <w:spacing w:after="0"/>
              <w:ind w:left="135"/>
            </w:pPr>
            <w:r w:rsidRPr="00613FD4">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 xml:space="preserve">Сказовая манера </w:t>
            </w:r>
            <w:r>
              <w:rPr>
                <w:rFonts w:ascii="Times New Roman" w:hAnsi="Times New Roman"/>
                <w:color w:val="000000"/>
                <w:sz w:val="24"/>
              </w:rPr>
              <w:lastRenderedPageBreak/>
              <w:t>повествования. Смысл названия рассказа</w:t>
            </w:r>
          </w:p>
        </w:tc>
        <w:tc>
          <w:tcPr>
            <w:tcW w:w="970"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7A4DBD" w:rsidRDefault="007A4DBD">
            <w:pPr>
              <w:spacing w:after="0"/>
              <w:ind w:left="135"/>
              <w:jc w:val="center"/>
            </w:pPr>
          </w:p>
        </w:tc>
        <w:tc>
          <w:tcPr>
            <w:tcW w:w="1912" w:type="dxa"/>
            <w:tcMar>
              <w:top w:w="50" w:type="dxa"/>
              <w:left w:w="100" w:type="dxa"/>
            </w:tcMar>
            <w:vAlign w:val="center"/>
          </w:tcPr>
          <w:p w:rsidR="007A4DBD" w:rsidRDefault="007A4DBD">
            <w:pPr>
              <w:spacing w:after="0"/>
              <w:ind w:left="135"/>
              <w:jc w:val="center"/>
            </w:pPr>
          </w:p>
        </w:tc>
        <w:tc>
          <w:tcPr>
            <w:tcW w:w="1349" w:type="dxa"/>
            <w:tcMar>
              <w:top w:w="50" w:type="dxa"/>
              <w:left w:w="100" w:type="dxa"/>
            </w:tcMar>
            <w:vAlign w:val="center"/>
          </w:tcPr>
          <w:p w:rsidR="007A4DBD" w:rsidRDefault="00B90768">
            <w:pPr>
              <w:spacing w:after="0"/>
              <w:ind w:left="135"/>
            </w:pPr>
            <w:r>
              <w:rPr>
                <w:lang w:val="ru-RU"/>
              </w:rPr>
              <w:t>апрель</w:t>
            </w:r>
          </w:p>
        </w:tc>
        <w:tc>
          <w:tcPr>
            <w:tcW w:w="2863" w:type="dxa"/>
            <w:tcMar>
              <w:top w:w="50" w:type="dxa"/>
              <w:left w:w="100" w:type="dxa"/>
            </w:tcMar>
            <w:vAlign w:val="center"/>
          </w:tcPr>
          <w:p w:rsidR="007A4DBD" w:rsidRDefault="007A4DBD">
            <w:pPr>
              <w:spacing w:after="0"/>
              <w:ind w:left="135"/>
            </w:pPr>
          </w:p>
        </w:tc>
      </w:tr>
      <w:tr w:rsidR="007A4DBD" w:rsidRPr="00613FD4" w:rsidTr="00B90768">
        <w:trPr>
          <w:trHeight w:val="144"/>
          <w:tblCellSpacing w:w="0" w:type="dxa"/>
        </w:trPr>
        <w:tc>
          <w:tcPr>
            <w:tcW w:w="1013" w:type="dxa"/>
            <w:tcMar>
              <w:top w:w="50" w:type="dxa"/>
              <w:left w:w="100" w:type="dxa"/>
            </w:tcMar>
            <w:vAlign w:val="center"/>
          </w:tcPr>
          <w:p w:rsidR="007A4DBD" w:rsidRDefault="00613FD4">
            <w:pPr>
              <w:spacing w:after="0"/>
            </w:pPr>
            <w:r>
              <w:rPr>
                <w:rFonts w:ascii="Times New Roman" w:hAnsi="Times New Roman"/>
                <w:color w:val="000000"/>
                <w:sz w:val="24"/>
              </w:rPr>
              <w:lastRenderedPageBreak/>
              <w:t>55</w:t>
            </w:r>
          </w:p>
        </w:tc>
        <w:tc>
          <w:tcPr>
            <w:tcW w:w="4092" w:type="dxa"/>
            <w:tcMar>
              <w:top w:w="50" w:type="dxa"/>
              <w:left w:w="100" w:type="dxa"/>
            </w:tcMar>
            <w:vAlign w:val="center"/>
          </w:tcPr>
          <w:p w:rsidR="007A4DBD" w:rsidRDefault="00613FD4">
            <w:pPr>
              <w:spacing w:after="0"/>
              <w:ind w:left="135"/>
            </w:pPr>
            <w:r w:rsidRPr="00613FD4">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970"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A4DBD" w:rsidRDefault="007A4DBD">
            <w:pPr>
              <w:spacing w:after="0"/>
              <w:ind w:left="135"/>
              <w:jc w:val="center"/>
            </w:pPr>
          </w:p>
        </w:tc>
        <w:tc>
          <w:tcPr>
            <w:tcW w:w="1912" w:type="dxa"/>
            <w:tcMar>
              <w:top w:w="50" w:type="dxa"/>
              <w:left w:w="100" w:type="dxa"/>
            </w:tcMar>
            <w:vAlign w:val="center"/>
          </w:tcPr>
          <w:p w:rsidR="007A4DBD" w:rsidRDefault="007A4DBD">
            <w:pPr>
              <w:spacing w:after="0"/>
              <w:ind w:left="135"/>
              <w:jc w:val="center"/>
            </w:pPr>
          </w:p>
        </w:tc>
        <w:tc>
          <w:tcPr>
            <w:tcW w:w="1349" w:type="dxa"/>
            <w:tcMar>
              <w:top w:w="50" w:type="dxa"/>
              <w:left w:w="100" w:type="dxa"/>
            </w:tcMar>
            <w:vAlign w:val="center"/>
          </w:tcPr>
          <w:p w:rsidR="007A4DBD" w:rsidRDefault="00B90768">
            <w:pPr>
              <w:spacing w:after="0"/>
              <w:ind w:left="135"/>
            </w:pPr>
            <w:r>
              <w:rPr>
                <w:lang w:val="ru-RU"/>
              </w:rPr>
              <w:t>апрель</w:t>
            </w:r>
          </w:p>
        </w:tc>
        <w:tc>
          <w:tcPr>
            <w:tcW w:w="2863"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e</w:t>
              </w:r>
              <w:r w:rsidRPr="00613FD4">
                <w:rPr>
                  <w:rFonts w:ascii="Times New Roman" w:hAnsi="Times New Roman"/>
                  <w:color w:val="0000FF"/>
                  <w:u w:val="single"/>
                  <w:lang w:val="ru-RU"/>
                </w:rPr>
                <w:t>356</w:t>
              </w:r>
            </w:hyperlink>
          </w:p>
        </w:tc>
      </w:tr>
      <w:tr w:rsidR="007A4DBD" w:rsidRPr="00613FD4" w:rsidTr="00B90768">
        <w:trPr>
          <w:trHeight w:val="144"/>
          <w:tblCellSpacing w:w="0" w:type="dxa"/>
        </w:trPr>
        <w:tc>
          <w:tcPr>
            <w:tcW w:w="1013" w:type="dxa"/>
            <w:tcMar>
              <w:top w:w="50" w:type="dxa"/>
              <w:left w:w="100" w:type="dxa"/>
            </w:tcMar>
            <w:vAlign w:val="center"/>
          </w:tcPr>
          <w:p w:rsidR="007A4DBD" w:rsidRDefault="00613FD4">
            <w:pPr>
              <w:spacing w:after="0"/>
            </w:pPr>
            <w:r>
              <w:rPr>
                <w:rFonts w:ascii="Times New Roman" w:hAnsi="Times New Roman"/>
                <w:color w:val="000000"/>
                <w:sz w:val="24"/>
              </w:rPr>
              <w:t>56</w:t>
            </w:r>
          </w:p>
        </w:tc>
        <w:tc>
          <w:tcPr>
            <w:tcW w:w="4092" w:type="dxa"/>
            <w:tcMar>
              <w:top w:w="50" w:type="dxa"/>
              <w:left w:w="100" w:type="dxa"/>
            </w:tcMar>
            <w:vAlign w:val="center"/>
          </w:tcPr>
          <w:p w:rsidR="007A4DBD" w:rsidRDefault="00613FD4">
            <w:pPr>
              <w:spacing w:after="0"/>
              <w:ind w:left="135"/>
            </w:pPr>
            <w:r w:rsidRPr="00613FD4">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970"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A4DBD" w:rsidRDefault="007A4DBD">
            <w:pPr>
              <w:spacing w:after="0"/>
              <w:ind w:left="135"/>
              <w:jc w:val="center"/>
            </w:pPr>
          </w:p>
        </w:tc>
        <w:tc>
          <w:tcPr>
            <w:tcW w:w="1912" w:type="dxa"/>
            <w:tcMar>
              <w:top w:w="50" w:type="dxa"/>
              <w:left w:w="100" w:type="dxa"/>
            </w:tcMar>
            <w:vAlign w:val="center"/>
          </w:tcPr>
          <w:p w:rsidR="007A4DBD" w:rsidRDefault="007A4DBD">
            <w:pPr>
              <w:spacing w:after="0"/>
              <w:ind w:left="135"/>
              <w:jc w:val="center"/>
            </w:pPr>
          </w:p>
        </w:tc>
        <w:tc>
          <w:tcPr>
            <w:tcW w:w="1349" w:type="dxa"/>
            <w:tcMar>
              <w:top w:w="50" w:type="dxa"/>
              <w:left w:w="100" w:type="dxa"/>
            </w:tcMar>
            <w:vAlign w:val="center"/>
          </w:tcPr>
          <w:p w:rsidR="007A4DBD" w:rsidRDefault="00B90768">
            <w:pPr>
              <w:spacing w:after="0"/>
              <w:ind w:left="135"/>
            </w:pPr>
            <w:r>
              <w:rPr>
                <w:lang w:val="ru-RU"/>
              </w:rPr>
              <w:t>апрель</w:t>
            </w:r>
          </w:p>
        </w:tc>
        <w:tc>
          <w:tcPr>
            <w:tcW w:w="2863"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e</w:t>
              </w:r>
              <w:r w:rsidRPr="00613FD4">
                <w:rPr>
                  <w:rFonts w:ascii="Times New Roman" w:hAnsi="Times New Roman"/>
                  <w:color w:val="0000FF"/>
                  <w:u w:val="single"/>
                  <w:lang w:val="ru-RU"/>
                </w:rPr>
                <w:t>450</w:t>
              </w:r>
            </w:hyperlink>
          </w:p>
        </w:tc>
      </w:tr>
      <w:tr w:rsidR="007A4DBD" w:rsidRPr="00613FD4" w:rsidTr="00B90768">
        <w:trPr>
          <w:trHeight w:val="144"/>
          <w:tblCellSpacing w:w="0" w:type="dxa"/>
        </w:trPr>
        <w:tc>
          <w:tcPr>
            <w:tcW w:w="1013" w:type="dxa"/>
            <w:tcMar>
              <w:top w:w="50" w:type="dxa"/>
              <w:left w:w="100" w:type="dxa"/>
            </w:tcMar>
            <w:vAlign w:val="center"/>
          </w:tcPr>
          <w:p w:rsidR="007A4DBD" w:rsidRDefault="00613FD4">
            <w:pPr>
              <w:spacing w:after="0"/>
            </w:pPr>
            <w:r>
              <w:rPr>
                <w:rFonts w:ascii="Times New Roman" w:hAnsi="Times New Roman"/>
                <w:color w:val="000000"/>
                <w:sz w:val="24"/>
              </w:rPr>
              <w:t>57</w:t>
            </w:r>
          </w:p>
        </w:tc>
        <w:tc>
          <w:tcPr>
            <w:tcW w:w="4092"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Итоговая контрольная работа. Литература </w:t>
            </w:r>
            <w:r>
              <w:rPr>
                <w:rFonts w:ascii="Times New Roman" w:hAnsi="Times New Roman"/>
                <w:color w:val="000000"/>
                <w:sz w:val="24"/>
              </w:rPr>
              <w:t>XX</w:t>
            </w:r>
            <w:r w:rsidRPr="00613FD4">
              <w:rPr>
                <w:rFonts w:ascii="Times New Roman" w:hAnsi="Times New Roman"/>
                <w:color w:val="000000"/>
                <w:sz w:val="24"/>
                <w:lang w:val="ru-RU"/>
              </w:rPr>
              <w:t xml:space="preserve"> (письменный ответ, тесты, творческая работа)</w:t>
            </w:r>
          </w:p>
        </w:tc>
        <w:tc>
          <w:tcPr>
            <w:tcW w:w="970"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7A4DBD" w:rsidRDefault="007A4DBD">
            <w:pPr>
              <w:spacing w:after="0"/>
              <w:ind w:left="135"/>
              <w:jc w:val="center"/>
            </w:pPr>
          </w:p>
        </w:tc>
        <w:tc>
          <w:tcPr>
            <w:tcW w:w="1349" w:type="dxa"/>
            <w:tcMar>
              <w:top w:w="50" w:type="dxa"/>
              <w:left w:w="100" w:type="dxa"/>
            </w:tcMar>
            <w:vAlign w:val="center"/>
          </w:tcPr>
          <w:p w:rsidR="007A4DBD" w:rsidRDefault="00B90768">
            <w:pPr>
              <w:spacing w:after="0"/>
              <w:ind w:left="135"/>
            </w:pPr>
            <w:r>
              <w:rPr>
                <w:lang w:val="ru-RU"/>
              </w:rPr>
              <w:t>апрель</w:t>
            </w:r>
          </w:p>
        </w:tc>
        <w:tc>
          <w:tcPr>
            <w:tcW w:w="2863"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e</w:t>
              </w:r>
              <w:r w:rsidRPr="00613FD4">
                <w:rPr>
                  <w:rFonts w:ascii="Times New Roman" w:hAnsi="Times New Roman"/>
                  <w:color w:val="0000FF"/>
                  <w:u w:val="single"/>
                  <w:lang w:val="ru-RU"/>
                </w:rPr>
                <w:t>55</w:t>
              </w:r>
              <w:r>
                <w:rPr>
                  <w:rFonts w:ascii="Times New Roman" w:hAnsi="Times New Roman"/>
                  <w:color w:val="0000FF"/>
                  <w:u w:val="single"/>
                </w:rPr>
                <w:t>e</w:t>
              </w:r>
            </w:hyperlink>
          </w:p>
        </w:tc>
      </w:tr>
      <w:tr w:rsidR="007A4DBD" w:rsidRPr="00613FD4" w:rsidTr="00B90768">
        <w:trPr>
          <w:trHeight w:val="144"/>
          <w:tblCellSpacing w:w="0" w:type="dxa"/>
        </w:trPr>
        <w:tc>
          <w:tcPr>
            <w:tcW w:w="1013" w:type="dxa"/>
            <w:tcMar>
              <w:top w:w="50" w:type="dxa"/>
              <w:left w:w="100" w:type="dxa"/>
            </w:tcMar>
            <w:vAlign w:val="center"/>
          </w:tcPr>
          <w:p w:rsidR="007A4DBD" w:rsidRDefault="00613FD4">
            <w:pPr>
              <w:spacing w:after="0"/>
            </w:pPr>
            <w:r>
              <w:rPr>
                <w:rFonts w:ascii="Times New Roman" w:hAnsi="Times New Roman"/>
                <w:color w:val="000000"/>
                <w:sz w:val="24"/>
              </w:rPr>
              <w:t>58</w:t>
            </w:r>
          </w:p>
        </w:tc>
        <w:tc>
          <w:tcPr>
            <w:tcW w:w="4092" w:type="dxa"/>
            <w:tcMar>
              <w:top w:w="50" w:type="dxa"/>
              <w:left w:w="100" w:type="dxa"/>
            </w:tcMar>
            <w:vAlign w:val="center"/>
          </w:tcPr>
          <w:p w:rsidR="007A4DBD" w:rsidRDefault="00613FD4">
            <w:pPr>
              <w:spacing w:after="0"/>
              <w:ind w:left="135"/>
            </w:pPr>
            <w:r w:rsidRPr="00613FD4">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13FD4">
              <w:rPr>
                <w:rFonts w:ascii="Times New Roman" w:hAnsi="Times New Roman"/>
                <w:color w:val="000000"/>
                <w:sz w:val="24"/>
                <w:lang w:val="ru-RU"/>
              </w:rPr>
              <w:t xml:space="preserve">—начала </w:t>
            </w:r>
            <w:r>
              <w:rPr>
                <w:rFonts w:ascii="Times New Roman" w:hAnsi="Times New Roman"/>
                <w:color w:val="000000"/>
                <w:sz w:val="24"/>
              </w:rPr>
              <w:t>XXI</w:t>
            </w:r>
            <w:r w:rsidRPr="00613FD4">
              <w:rPr>
                <w:rFonts w:ascii="Times New Roman" w:hAnsi="Times New Roman"/>
                <w:color w:val="000000"/>
                <w:sz w:val="24"/>
                <w:lang w:val="ru-RU"/>
              </w:rPr>
              <w:t xml:space="preserve"> века</w:t>
            </w:r>
            <w:proofErr w:type="gramStart"/>
            <w:r w:rsidRPr="00613FD4">
              <w:rPr>
                <w:rFonts w:ascii="Times New Roman" w:hAnsi="Times New Roman"/>
                <w:color w:val="000000"/>
                <w:sz w:val="24"/>
                <w:lang w:val="ru-RU"/>
              </w:rPr>
              <w:t>.</w:t>
            </w:r>
            <w:proofErr w:type="gramEnd"/>
            <w:r w:rsidRPr="00613FD4">
              <w:rPr>
                <w:rFonts w:ascii="Times New Roman" w:hAnsi="Times New Roman"/>
                <w:color w:val="000000"/>
                <w:sz w:val="24"/>
                <w:lang w:val="ru-RU"/>
              </w:rPr>
              <w:t xml:space="preserve"> (</w:t>
            </w:r>
            <w:proofErr w:type="gramStart"/>
            <w:r w:rsidRPr="00613FD4">
              <w:rPr>
                <w:rFonts w:ascii="Times New Roman" w:hAnsi="Times New Roman"/>
                <w:color w:val="000000"/>
                <w:sz w:val="24"/>
                <w:lang w:val="ru-RU"/>
              </w:rPr>
              <w:t>н</w:t>
            </w:r>
            <w:proofErr w:type="gramEnd"/>
            <w:r w:rsidRPr="00613FD4">
              <w:rPr>
                <w:rFonts w:ascii="Times New Roman" w:hAnsi="Times New Roman"/>
                <w:color w:val="000000"/>
                <w:sz w:val="24"/>
                <w:lang w:val="ru-RU"/>
              </w:rPr>
              <w:t xml:space="preserve">е менее двух). Например, произведения В.П. Астафьева, Ю.В. Бондарева, Б.П. Екимова, Е.И. Носова, А.Н. и Б.Н. Стругацких, В.Ф. Тендрякова и других. </w:t>
            </w:r>
            <w:r>
              <w:rPr>
                <w:rFonts w:ascii="Times New Roman" w:hAnsi="Times New Roman"/>
                <w:color w:val="000000"/>
                <w:sz w:val="24"/>
              </w:rPr>
              <w:t>Темы, идеи, проблемы, сюжет. Основные герои</w:t>
            </w:r>
          </w:p>
        </w:tc>
        <w:tc>
          <w:tcPr>
            <w:tcW w:w="970"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A4DBD" w:rsidRDefault="007A4DBD">
            <w:pPr>
              <w:spacing w:after="0"/>
              <w:ind w:left="135"/>
              <w:jc w:val="center"/>
            </w:pPr>
          </w:p>
        </w:tc>
        <w:tc>
          <w:tcPr>
            <w:tcW w:w="1912" w:type="dxa"/>
            <w:tcMar>
              <w:top w:w="50" w:type="dxa"/>
              <w:left w:w="100" w:type="dxa"/>
            </w:tcMar>
            <w:vAlign w:val="center"/>
          </w:tcPr>
          <w:p w:rsidR="007A4DBD" w:rsidRDefault="007A4DBD">
            <w:pPr>
              <w:spacing w:after="0"/>
              <w:ind w:left="135"/>
              <w:jc w:val="center"/>
            </w:pPr>
          </w:p>
        </w:tc>
        <w:tc>
          <w:tcPr>
            <w:tcW w:w="1349" w:type="dxa"/>
            <w:tcMar>
              <w:top w:w="50" w:type="dxa"/>
              <w:left w:w="100" w:type="dxa"/>
            </w:tcMar>
            <w:vAlign w:val="center"/>
          </w:tcPr>
          <w:p w:rsidR="007A4DBD" w:rsidRDefault="00B90768">
            <w:pPr>
              <w:spacing w:after="0"/>
              <w:ind w:left="135"/>
            </w:pPr>
            <w:r>
              <w:rPr>
                <w:lang w:val="ru-RU"/>
              </w:rPr>
              <w:t>апрель</w:t>
            </w:r>
          </w:p>
        </w:tc>
        <w:tc>
          <w:tcPr>
            <w:tcW w:w="2863"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f</w:t>
              </w:r>
              <w:r w:rsidRPr="00613FD4">
                <w:rPr>
                  <w:rFonts w:ascii="Times New Roman" w:hAnsi="Times New Roman"/>
                  <w:color w:val="0000FF"/>
                  <w:u w:val="single"/>
                  <w:lang w:val="ru-RU"/>
                </w:rPr>
                <w:t>0</w:t>
              </w:r>
              <w:r>
                <w:rPr>
                  <w:rFonts w:ascii="Times New Roman" w:hAnsi="Times New Roman"/>
                  <w:color w:val="0000FF"/>
                  <w:u w:val="single"/>
                </w:rPr>
                <w:t>f</w:t>
              </w:r>
              <w:r w:rsidRPr="00613FD4">
                <w:rPr>
                  <w:rFonts w:ascii="Times New Roman" w:hAnsi="Times New Roman"/>
                  <w:color w:val="0000FF"/>
                  <w:u w:val="single"/>
                  <w:lang w:val="ru-RU"/>
                </w:rPr>
                <w:t>8</w:t>
              </w:r>
            </w:hyperlink>
          </w:p>
        </w:tc>
      </w:tr>
      <w:tr w:rsidR="007A4DBD" w:rsidTr="00B90768">
        <w:trPr>
          <w:trHeight w:val="144"/>
          <w:tblCellSpacing w:w="0" w:type="dxa"/>
        </w:trPr>
        <w:tc>
          <w:tcPr>
            <w:tcW w:w="1013" w:type="dxa"/>
            <w:tcMar>
              <w:top w:w="50" w:type="dxa"/>
              <w:left w:w="100" w:type="dxa"/>
            </w:tcMar>
            <w:vAlign w:val="center"/>
          </w:tcPr>
          <w:p w:rsidR="007A4DBD" w:rsidRDefault="00613FD4">
            <w:pPr>
              <w:spacing w:after="0"/>
            </w:pPr>
            <w:r>
              <w:rPr>
                <w:rFonts w:ascii="Times New Roman" w:hAnsi="Times New Roman"/>
                <w:color w:val="000000"/>
                <w:sz w:val="24"/>
              </w:rPr>
              <w:t>59</w:t>
            </w:r>
          </w:p>
        </w:tc>
        <w:tc>
          <w:tcPr>
            <w:tcW w:w="4092" w:type="dxa"/>
            <w:tcMar>
              <w:top w:w="50" w:type="dxa"/>
              <w:left w:w="100" w:type="dxa"/>
            </w:tcMar>
            <w:vAlign w:val="center"/>
          </w:tcPr>
          <w:p w:rsidR="007A4DBD" w:rsidRDefault="00613FD4">
            <w:pPr>
              <w:spacing w:after="0"/>
              <w:ind w:left="135"/>
            </w:pPr>
            <w:r w:rsidRPr="00613FD4">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13FD4">
              <w:rPr>
                <w:rFonts w:ascii="Times New Roman" w:hAnsi="Times New Roman"/>
                <w:color w:val="000000"/>
                <w:sz w:val="24"/>
                <w:lang w:val="ru-RU"/>
              </w:rPr>
              <w:t>—</w:t>
            </w:r>
            <w:r>
              <w:rPr>
                <w:rFonts w:ascii="Times New Roman" w:hAnsi="Times New Roman"/>
                <w:color w:val="000000"/>
                <w:sz w:val="24"/>
              </w:rPr>
              <w:t>XXI</w:t>
            </w:r>
            <w:r w:rsidRPr="00613FD4">
              <w:rPr>
                <w:rFonts w:ascii="Times New Roman" w:hAnsi="Times New Roman"/>
                <w:color w:val="000000"/>
                <w:sz w:val="24"/>
                <w:lang w:val="ru-RU"/>
              </w:rPr>
              <w:t xml:space="preserve"> века</w:t>
            </w:r>
            <w:proofErr w:type="gramStart"/>
            <w:r w:rsidRPr="00613FD4">
              <w:rPr>
                <w:rFonts w:ascii="Times New Roman" w:hAnsi="Times New Roman"/>
                <w:color w:val="000000"/>
                <w:sz w:val="24"/>
                <w:lang w:val="ru-RU"/>
              </w:rPr>
              <w:t>.</w:t>
            </w:r>
            <w:proofErr w:type="gramEnd"/>
            <w:r w:rsidRPr="00613FD4">
              <w:rPr>
                <w:rFonts w:ascii="Times New Roman" w:hAnsi="Times New Roman"/>
                <w:color w:val="000000"/>
                <w:sz w:val="24"/>
                <w:lang w:val="ru-RU"/>
              </w:rPr>
              <w:t xml:space="preserve"> (</w:t>
            </w:r>
            <w:proofErr w:type="gramStart"/>
            <w:r w:rsidRPr="00613FD4">
              <w:rPr>
                <w:rFonts w:ascii="Times New Roman" w:hAnsi="Times New Roman"/>
                <w:color w:val="000000"/>
                <w:sz w:val="24"/>
                <w:lang w:val="ru-RU"/>
              </w:rPr>
              <w:t>н</w:t>
            </w:r>
            <w:proofErr w:type="gramEnd"/>
            <w:r w:rsidRPr="00613FD4">
              <w:rPr>
                <w:rFonts w:ascii="Times New Roman" w:hAnsi="Times New Roman"/>
                <w:color w:val="000000"/>
                <w:sz w:val="24"/>
                <w:lang w:val="ru-RU"/>
              </w:rPr>
              <w:t xml:space="preserve">е менее двух). Например, произведения В.П. Астафьева, Ю.В. Бондарева, Б.П. Екимова, Е.И. Носова, А.Н. и Б.Н. </w:t>
            </w:r>
            <w:r w:rsidRPr="00613FD4">
              <w:rPr>
                <w:rFonts w:ascii="Times New Roman" w:hAnsi="Times New Roman"/>
                <w:color w:val="000000"/>
                <w:sz w:val="24"/>
                <w:lang w:val="ru-RU"/>
              </w:rPr>
              <w:lastRenderedPageBreak/>
              <w:t xml:space="preserve">Стругацких, В.Ф. Тендрякова и других. </w:t>
            </w:r>
            <w:r>
              <w:rPr>
                <w:rFonts w:ascii="Times New Roman" w:hAnsi="Times New Roman"/>
                <w:color w:val="000000"/>
                <w:sz w:val="24"/>
              </w:rPr>
              <w:t>Система образов. Художественное мастерство писателя</w:t>
            </w:r>
          </w:p>
        </w:tc>
        <w:tc>
          <w:tcPr>
            <w:tcW w:w="970"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7A4DBD" w:rsidRDefault="007A4DBD">
            <w:pPr>
              <w:spacing w:after="0"/>
              <w:ind w:left="135"/>
              <w:jc w:val="center"/>
            </w:pPr>
          </w:p>
        </w:tc>
        <w:tc>
          <w:tcPr>
            <w:tcW w:w="1912" w:type="dxa"/>
            <w:tcMar>
              <w:top w:w="50" w:type="dxa"/>
              <w:left w:w="100" w:type="dxa"/>
            </w:tcMar>
            <w:vAlign w:val="center"/>
          </w:tcPr>
          <w:p w:rsidR="007A4DBD" w:rsidRDefault="007A4DBD">
            <w:pPr>
              <w:spacing w:after="0"/>
              <w:ind w:left="135"/>
              <w:jc w:val="center"/>
            </w:pPr>
          </w:p>
        </w:tc>
        <w:tc>
          <w:tcPr>
            <w:tcW w:w="1349" w:type="dxa"/>
            <w:tcMar>
              <w:top w:w="50" w:type="dxa"/>
              <w:left w:w="100" w:type="dxa"/>
            </w:tcMar>
            <w:vAlign w:val="center"/>
          </w:tcPr>
          <w:p w:rsidR="007A4DBD" w:rsidRPr="00B90768" w:rsidRDefault="00B90768">
            <w:pPr>
              <w:spacing w:after="0"/>
              <w:ind w:left="135"/>
              <w:rPr>
                <w:lang w:val="ru-RU"/>
              </w:rPr>
            </w:pPr>
            <w:r>
              <w:rPr>
                <w:lang w:val="ru-RU"/>
              </w:rPr>
              <w:t>Май</w:t>
            </w:r>
          </w:p>
        </w:tc>
        <w:tc>
          <w:tcPr>
            <w:tcW w:w="2863" w:type="dxa"/>
            <w:tcMar>
              <w:top w:w="50" w:type="dxa"/>
              <w:left w:w="100" w:type="dxa"/>
            </w:tcMar>
            <w:vAlign w:val="center"/>
          </w:tcPr>
          <w:p w:rsidR="007A4DBD" w:rsidRDefault="007A4DBD">
            <w:pPr>
              <w:spacing w:after="0"/>
              <w:ind w:left="135"/>
            </w:pPr>
          </w:p>
        </w:tc>
      </w:tr>
      <w:tr w:rsidR="00B90768" w:rsidRPr="00613FD4" w:rsidTr="00B90768">
        <w:trPr>
          <w:trHeight w:val="144"/>
          <w:tblCellSpacing w:w="0" w:type="dxa"/>
        </w:trPr>
        <w:tc>
          <w:tcPr>
            <w:tcW w:w="1013" w:type="dxa"/>
            <w:tcMar>
              <w:top w:w="50" w:type="dxa"/>
              <w:left w:w="100" w:type="dxa"/>
            </w:tcMar>
            <w:vAlign w:val="center"/>
          </w:tcPr>
          <w:p w:rsidR="00B90768" w:rsidRDefault="00B90768">
            <w:pPr>
              <w:spacing w:after="0"/>
            </w:pPr>
            <w:r>
              <w:rPr>
                <w:rFonts w:ascii="Times New Roman" w:hAnsi="Times New Roman"/>
                <w:color w:val="000000"/>
                <w:sz w:val="24"/>
              </w:rPr>
              <w:lastRenderedPageBreak/>
              <w:t>60</w:t>
            </w:r>
          </w:p>
        </w:tc>
        <w:tc>
          <w:tcPr>
            <w:tcW w:w="4092"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Внеклассное чтение. Произведения отечественных прозаиков второй половины </w:t>
            </w:r>
            <w:r>
              <w:rPr>
                <w:rFonts w:ascii="Times New Roman" w:hAnsi="Times New Roman"/>
                <w:color w:val="000000"/>
                <w:sz w:val="24"/>
              </w:rPr>
              <w:t>XX</w:t>
            </w:r>
            <w:r w:rsidRPr="00613FD4">
              <w:rPr>
                <w:rFonts w:ascii="Times New Roman" w:hAnsi="Times New Roman"/>
                <w:color w:val="000000"/>
                <w:sz w:val="24"/>
                <w:lang w:val="ru-RU"/>
              </w:rPr>
              <w:t xml:space="preserve">— начала </w:t>
            </w:r>
            <w:r>
              <w:rPr>
                <w:rFonts w:ascii="Times New Roman" w:hAnsi="Times New Roman"/>
                <w:color w:val="000000"/>
                <w:sz w:val="24"/>
              </w:rPr>
              <w:t>XXI</w:t>
            </w:r>
            <w:r w:rsidRPr="00613FD4">
              <w:rPr>
                <w:rFonts w:ascii="Times New Roman" w:hAnsi="Times New Roman"/>
                <w:color w:val="000000"/>
                <w:sz w:val="24"/>
                <w:lang w:val="ru-RU"/>
              </w:rPr>
              <w:t xml:space="preserve"> века. Например, произведения В.П. Астафьева, Ю.В. Бондарева, Б.П. Екимова, Е.И. Носова, А.Н. и Б.Н. Стругацких, В.Ф. Тендрякова и других. / Всероссийская проверочная работа</w:t>
            </w:r>
          </w:p>
        </w:tc>
        <w:tc>
          <w:tcPr>
            <w:tcW w:w="970"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Default="00B90768">
            <w:r w:rsidRPr="00E745D8">
              <w:rPr>
                <w:lang w:val="ru-RU"/>
              </w:rPr>
              <w:t>Май</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f</w:t>
              </w:r>
              <w:r w:rsidRPr="00613FD4">
                <w:rPr>
                  <w:rFonts w:ascii="Times New Roman" w:hAnsi="Times New Roman"/>
                  <w:color w:val="0000FF"/>
                  <w:u w:val="single"/>
                  <w:lang w:val="ru-RU"/>
                </w:rPr>
                <w:t>256</w:t>
              </w:r>
            </w:hyperlink>
          </w:p>
        </w:tc>
      </w:tr>
      <w:tr w:rsidR="00B90768" w:rsidRPr="00613FD4" w:rsidTr="00B90768">
        <w:trPr>
          <w:trHeight w:val="144"/>
          <w:tblCellSpacing w:w="0" w:type="dxa"/>
        </w:trPr>
        <w:tc>
          <w:tcPr>
            <w:tcW w:w="1013" w:type="dxa"/>
            <w:tcMar>
              <w:top w:w="50" w:type="dxa"/>
              <w:left w:w="100" w:type="dxa"/>
            </w:tcMar>
            <w:vAlign w:val="center"/>
          </w:tcPr>
          <w:p w:rsidR="00B90768" w:rsidRDefault="00B90768">
            <w:pPr>
              <w:spacing w:after="0"/>
            </w:pPr>
            <w:r>
              <w:rPr>
                <w:rFonts w:ascii="Times New Roman" w:hAnsi="Times New Roman"/>
                <w:color w:val="000000"/>
                <w:sz w:val="24"/>
              </w:rPr>
              <w:t>61</w:t>
            </w:r>
          </w:p>
        </w:tc>
        <w:tc>
          <w:tcPr>
            <w:tcW w:w="4092" w:type="dxa"/>
            <w:tcMar>
              <w:top w:w="50" w:type="dxa"/>
              <w:left w:w="100" w:type="dxa"/>
            </w:tcMar>
            <w:vAlign w:val="center"/>
          </w:tcPr>
          <w:p w:rsidR="00B90768" w:rsidRDefault="00B90768">
            <w:pPr>
              <w:spacing w:after="0"/>
              <w:ind w:left="135"/>
            </w:pPr>
            <w:r w:rsidRPr="00613FD4">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613FD4">
              <w:rPr>
                <w:rFonts w:ascii="Times New Roman" w:hAnsi="Times New Roman"/>
                <w:color w:val="000000"/>
                <w:sz w:val="24"/>
                <w:lang w:val="ru-RU"/>
              </w:rPr>
              <w:t xml:space="preserve"> — начала </w:t>
            </w:r>
            <w:r>
              <w:rPr>
                <w:rFonts w:ascii="Times New Roman" w:hAnsi="Times New Roman"/>
                <w:color w:val="000000"/>
                <w:sz w:val="24"/>
              </w:rPr>
              <w:t>XXI</w:t>
            </w:r>
            <w:r w:rsidRPr="00613FD4">
              <w:rPr>
                <w:rFonts w:ascii="Times New Roman" w:hAnsi="Times New Roman"/>
                <w:color w:val="000000"/>
                <w:sz w:val="24"/>
                <w:lang w:val="ru-RU"/>
              </w:rPr>
              <w:t xml:space="preserve">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r>
              <w:rPr>
                <w:rFonts w:ascii="Times New Roman" w:hAnsi="Times New Roman"/>
                <w:color w:val="000000"/>
                <w:sz w:val="24"/>
              </w:rPr>
              <w:t>Основные темы и мотивы, своеобразие лирического героя</w:t>
            </w:r>
          </w:p>
        </w:tc>
        <w:tc>
          <w:tcPr>
            <w:tcW w:w="970"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Default="00B90768">
            <w:r w:rsidRPr="00E745D8">
              <w:rPr>
                <w:lang w:val="ru-RU"/>
              </w:rPr>
              <w:t>Май</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f</w:t>
              </w:r>
              <w:r w:rsidRPr="00613FD4">
                <w:rPr>
                  <w:rFonts w:ascii="Times New Roman" w:hAnsi="Times New Roman"/>
                  <w:color w:val="0000FF"/>
                  <w:u w:val="single"/>
                  <w:lang w:val="ru-RU"/>
                </w:rPr>
                <w:t>40</w:t>
              </w:r>
              <w:r>
                <w:rPr>
                  <w:rFonts w:ascii="Times New Roman" w:hAnsi="Times New Roman"/>
                  <w:color w:val="0000FF"/>
                  <w:u w:val="single"/>
                </w:rPr>
                <w:t>e</w:t>
              </w:r>
            </w:hyperlink>
          </w:p>
        </w:tc>
      </w:tr>
      <w:tr w:rsidR="00B90768" w:rsidRPr="00613FD4" w:rsidTr="00B90768">
        <w:trPr>
          <w:trHeight w:val="144"/>
          <w:tblCellSpacing w:w="0" w:type="dxa"/>
        </w:trPr>
        <w:tc>
          <w:tcPr>
            <w:tcW w:w="1013" w:type="dxa"/>
            <w:tcMar>
              <w:top w:w="50" w:type="dxa"/>
              <w:left w:w="100" w:type="dxa"/>
            </w:tcMar>
            <w:vAlign w:val="center"/>
          </w:tcPr>
          <w:p w:rsidR="00B90768" w:rsidRDefault="00B90768">
            <w:pPr>
              <w:spacing w:after="0"/>
            </w:pPr>
            <w:r>
              <w:rPr>
                <w:rFonts w:ascii="Times New Roman" w:hAnsi="Times New Roman"/>
                <w:color w:val="000000"/>
                <w:sz w:val="24"/>
              </w:rPr>
              <w:t>62</w:t>
            </w:r>
          </w:p>
        </w:tc>
        <w:tc>
          <w:tcPr>
            <w:tcW w:w="4092" w:type="dxa"/>
            <w:tcMar>
              <w:top w:w="50" w:type="dxa"/>
              <w:left w:w="100" w:type="dxa"/>
            </w:tcMar>
            <w:vAlign w:val="center"/>
          </w:tcPr>
          <w:p w:rsidR="00B90768" w:rsidRDefault="00B90768">
            <w:pPr>
              <w:spacing w:after="0"/>
              <w:ind w:left="135"/>
            </w:pPr>
            <w:r w:rsidRPr="00613FD4">
              <w:rPr>
                <w:rFonts w:ascii="Times New Roman" w:hAnsi="Times New Roman"/>
                <w:color w:val="000000"/>
                <w:sz w:val="24"/>
                <w:lang w:val="ru-RU"/>
              </w:rPr>
              <w:t xml:space="preserve">Развитие речи. </w:t>
            </w:r>
            <w:proofErr w:type="gramStart"/>
            <w:r w:rsidRPr="00613FD4">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613FD4">
              <w:rPr>
                <w:rFonts w:ascii="Times New Roman" w:hAnsi="Times New Roman"/>
                <w:color w:val="000000"/>
                <w:sz w:val="24"/>
                <w:lang w:val="ru-RU"/>
              </w:rPr>
              <w:t xml:space="preserve"> — начала </w:t>
            </w:r>
            <w:r>
              <w:rPr>
                <w:rFonts w:ascii="Times New Roman" w:hAnsi="Times New Roman"/>
                <w:color w:val="000000"/>
                <w:sz w:val="24"/>
              </w:rPr>
              <w:t>XXI</w:t>
            </w:r>
            <w:r w:rsidRPr="00613FD4">
              <w:rPr>
                <w:rFonts w:ascii="Times New Roman" w:hAnsi="Times New Roman"/>
                <w:color w:val="000000"/>
                <w:sz w:val="24"/>
                <w:lang w:val="ru-RU"/>
              </w:rPr>
              <w:t xml:space="preserve"> века (не менее трех стихотворений двух поэтов).</w:t>
            </w:r>
            <w:proofErr w:type="gramEnd"/>
            <w:r w:rsidRPr="00613FD4">
              <w:rPr>
                <w:rFonts w:ascii="Times New Roman" w:hAnsi="Times New Roman"/>
                <w:color w:val="000000"/>
                <w:sz w:val="24"/>
                <w:lang w:val="ru-RU"/>
              </w:rPr>
              <w:t xml:space="preserve"> Например, стихотворения Н.А. Заболоцкого, М.А. Светлова, </w:t>
            </w:r>
            <w:r w:rsidRPr="00613FD4">
              <w:rPr>
                <w:rFonts w:ascii="Times New Roman" w:hAnsi="Times New Roman"/>
                <w:color w:val="000000"/>
                <w:sz w:val="24"/>
                <w:lang w:val="ru-RU"/>
              </w:rPr>
              <w:lastRenderedPageBreak/>
              <w:t xml:space="preserve">М.В. Исаковского, К.М. Симонова, А.А. Вознесенского, Е.А. Евтушенко, Р.И. Рождественского, И.А. Бродского, А.С. Кушнера и других. </w:t>
            </w:r>
            <w:r>
              <w:rPr>
                <w:rFonts w:ascii="Times New Roman" w:hAnsi="Times New Roman"/>
                <w:color w:val="000000"/>
                <w:sz w:val="24"/>
              </w:rPr>
              <w:t>Художественное мастерство поэта</w:t>
            </w:r>
          </w:p>
        </w:tc>
        <w:tc>
          <w:tcPr>
            <w:tcW w:w="970"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Default="00B90768">
            <w:r w:rsidRPr="00E745D8">
              <w:rPr>
                <w:lang w:val="ru-RU"/>
              </w:rPr>
              <w:t>Май</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d</w:t>
              </w:r>
              <w:r w:rsidRPr="00613FD4">
                <w:rPr>
                  <w:rFonts w:ascii="Times New Roman" w:hAnsi="Times New Roman"/>
                  <w:color w:val="0000FF"/>
                  <w:u w:val="single"/>
                  <w:lang w:val="ru-RU"/>
                </w:rPr>
                <w:t>83</w:t>
              </w:r>
              <w:r>
                <w:rPr>
                  <w:rFonts w:ascii="Times New Roman" w:hAnsi="Times New Roman"/>
                  <w:color w:val="0000FF"/>
                  <w:u w:val="single"/>
                </w:rPr>
                <w:t>e</w:t>
              </w:r>
            </w:hyperlink>
          </w:p>
        </w:tc>
      </w:tr>
      <w:tr w:rsidR="00B90768" w:rsidRPr="00613FD4" w:rsidTr="00B90768">
        <w:trPr>
          <w:trHeight w:val="144"/>
          <w:tblCellSpacing w:w="0" w:type="dxa"/>
        </w:trPr>
        <w:tc>
          <w:tcPr>
            <w:tcW w:w="1013" w:type="dxa"/>
            <w:tcMar>
              <w:top w:w="50" w:type="dxa"/>
              <w:left w:w="100" w:type="dxa"/>
            </w:tcMar>
            <w:vAlign w:val="center"/>
          </w:tcPr>
          <w:p w:rsidR="00B90768" w:rsidRDefault="00B90768">
            <w:pPr>
              <w:spacing w:after="0"/>
            </w:pPr>
            <w:r>
              <w:rPr>
                <w:rFonts w:ascii="Times New Roman" w:hAnsi="Times New Roman"/>
                <w:color w:val="000000"/>
                <w:sz w:val="24"/>
              </w:rPr>
              <w:lastRenderedPageBreak/>
              <w:t>63</w:t>
            </w:r>
          </w:p>
        </w:tc>
        <w:tc>
          <w:tcPr>
            <w:tcW w:w="4092"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У. Шекспир. Творчество драматурга, его значение в мировой литературе.</w:t>
            </w:r>
          </w:p>
        </w:tc>
        <w:tc>
          <w:tcPr>
            <w:tcW w:w="970"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Default="00B90768">
            <w:r w:rsidRPr="00856D0F">
              <w:rPr>
                <w:lang w:val="ru-RU"/>
              </w:rPr>
              <w:t>Май</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eb</w:t>
              </w:r>
              <w:r w:rsidRPr="00613FD4">
                <w:rPr>
                  <w:rFonts w:ascii="Times New Roman" w:hAnsi="Times New Roman"/>
                  <w:color w:val="0000FF"/>
                  <w:u w:val="single"/>
                  <w:lang w:val="ru-RU"/>
                </w:rPr>
                <w:t>80</w:t>
              </w:r>
            </w:hyperlink>
          </w:p>
        </w:tc>
      </w:tr>
      <w:tr w:rsidR="00B90768" w:rsidRPr="00613FD4" w:rsidTr="00B90768">
        <w:trPr>
          <w:trHeight w:val="144"/>
          <w:tblCellSpacing w:w="0" w:type="dxa"/>
        </w:trPr>
        <w:tc>
          <w:tcPr>
            <w:tcW w:w="1013" w:type="dxa"/>
            <w:tcMar>
              <w:top w:w="50" w:type="dxa"/>
              <w:left w:w="100" w:type="dxa"/>
            </w:tcMar>
            <w:vAlign w:val="center"/>
          </w:tcPr>
          <w:p w:rsidR="00B90768" w:rsidRDefault="00B90768">
            <w:pPr>
              <w:spacing w:after="0"/>
            </w:pPr>
            <w:r>
              <w:rPr>
                <w:rFonts w:ascii="Times New Roman" w:hAnsi="Times New Roman"/>
                <w:color w:val="000000"/>
                <w:sz w:val="24"/>
              </w:rPr>
              <w:t>64</w:t>
            </w:r>
          </w:p>
        </w:tc>
        <w:tc>
          <w:tcPr>
            <w:tcW w:w="4092" w:type="dxa"/>
            <w:tcMar>
              <w:top w:w="50" w:type="dxa"/>
              <w:left w:w="100" w:type="dxa"/>
            </w:tcMar>
            <w:vAlign w:val="center"/>
          </w:tcPr>
          <w:p w:rsidR="00B90768" w:rsidRDefault="00B90768">
            <w:pPr>
              <w:spacing w:after="0"/>
              <w:ind w:left="135"/>
            </w:pPr>
            <w:r w:rsidRPr="00613FD4">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другие. </w:t>
            </w:r>
            <w:r>
              <w:rPr>
                <w:rFonts w:ascii="Times New Roman" w:hAnsi="Times New Roman"/>
                <w:color w:val="000000"/>
                <w:sz w:val="24"/>
              </w:rPr>
              <w:t>Жанр сонета. Темы, мотивы, характер лирического героя. Художественное своеобразие</w:t>
            </w:r>
          </w:p>
        </w:tc>
        <w:tc>
          <w:tcPr>
            <w:tcW w:w="970"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Default="00B90768">
            <w:r w:rsidRPr="00856D0F">
              <w:rPr>
                <w:lang w:val="ru-RU"/>
              </w:rPr>
              <w:t>Май</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ec</w:t>
              </w:r>
              <w:r w:rsidRPr="00613FD4">
                <w:rPr>
                  <w:rFonts w:ascii="Times New Roman" w:hAnsi="Times New Roman"/>
                  <w:color w:val="0000FF"/>
                  <w:u w:val="single"/>
                  <w:lang w:val="ru-RU"/>
                </w:rPr>
                <w:t>8</w:t>
              </w:r>
              <w:r>
                <w:rPr>
                  <w:rFonts w:ascii="Times New Roman" w:hAnsi="Times New Roman"/>
                  <w:color w:val="0000FF"/>
                  <w:u w:val="single"/>
                </w:rPr>
                <w:t>e</w:t>
              </w:r>
            </w:hyperlink>
          </w:p>
        </w:tc>
      </w:tr>
      <w:tr w:rsidR="00B90768" w:rsidRPr="00613FD4" w:rsidTr="00B90768">
        <w:trPr>
          <w:trHeight w:val="144"/>
          <w:tblCellSpacing w:w="0" w:type="dxa"/>
        </w:trPr>
        <w:tc>
          <w:tcPr>
            <w:tcW w:w="1013" w:type="dxa"/>
            <w:tcMar>
              <w:top w:w="50" w:type="dxa"/>
              <w:left w:w="100" w:type="dxa"/>
            </w:tcMar>
            <w:vAlign w:val="center"/>
          </w:tcPr>
          <w:p w:rsidR="00B90768" w:rsidRDefault="00B90768">
            <w:pPr>
              <w:spacing w:after="0"/>
            </w:pPr>
            <w:r>
              <w:rPr>
                <w:rFonts w:ascii="Times New Roman" w:hAnsi="Times New Roman"/>
                <w:color w:val="000000"/>
                <w:sz w:val="24"/>
              </w:rPr>
              <w:t>65</w:t>
            </w:r>
          </w:p>
        </w:tc>
        <w:tc>
          <w:tcPr>
            <w:tcW w:w="4092"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970"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Default="00B90768">
            <w:r w:rsidRPr="00856D0F">
              <w:rPr>
                <w:lang w:val="ru-RU"/>
              </w:rPr>
              <w:t>Май</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ede</w:t>
              </w:r>
              <w:r w:rsidRPr="00613FD4">
                <w:rPr>
                  <w:rFonts w:ascii="Times New Roman" w:hAnsi="Times New Roman"/>
                  <w:color w:val="0000FF"/>
                  <w:u w:val="single"/>
                  <w:lang w:val="ru-RU"/>
                </w:rPr>
                <w:t>2</w:t>
              </w:r>
            </w:hyperlink>
          </w:p>
        </w:tc>
      </w:tr>
      <w:tr w:rsidR="00B90768" w:rsidTr="00B90768">
        <w:trPr>
          <w:trHeight w:val="144"/>
          <w:tblCellSpacing w:w="0" w:type="dxa"/>
        </w:trPr>
        <w:tc>
          <w:tcPr>
            <w:tcW w:w="1013" w:type="dxa"/>
            <w:tcMar>
              <w:top w:w="50" w:type="dxa"/>
              <w:left w:w="100" w:type="dxa"/>
            </w:tcMar>
            <w:vAlign w:val="center"/>
          </w:tcPr>
          <w:p w:rsidR="00B90768" w:rsidRDefault="00B90768">
            <w:pPr>
              <w:spacing w:after="0"/>
            </w:pPr>
            <w:r>
              <w:rPr>
                <w:rFonts w:ascii="Times New Roman" w:hAnsi="Times New Roman"/>
                <w:color w:val="000000"/>
                <w:sz w:val="24"/>
              </w:rPr>
              <w:t>66</w:t>
            </w:r>
          </w:p>
        </w:tc>
        <w:tc>
          <w:tcPr>
            <w:tcW w:w="4092"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970"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Default="00B90768">
            <w:r w:rsidRPr="002D3646">
              <w:rPr>
                <w:lang w:val="ru-RU"/>
              </w:rPr>
              <w:t>Май</w:t>
            </w:r>
          </w:p>
        </w:tc>
        <w:tc>
          <w:tcPr>
            <w:tcW w:w="2863" w:type="dxa"/>
            <w:tcMar>
              <w:top w:w="50" w:type="dxa"/>
              <w:left w:w="100" w:type="dxa"/>
            </w:tcMar>
            <w:vAlign w:val="center"/>
          </w:tcPr>
          <w:p w:rsidR="00B90768" w:rsidRDefault="00B90768">
            <w:pPr>
              <w:spacing w:after="0"/>
              <w:ind w:left="135"/>
            </w:pPr>
          </w:p>
        </w:tc>
      </w:tr>
      <w:tr w:rsidR="00B90768" w:rsidRPr="00613FD4" w:rsidTr="00B90768">
        <w:trPr>
          <w:trHeight w:val="144"/>
          <w:tblCellSpacing w:w="0" w:type="dxa"/>
        </w:trPr>
        <w:tc>
          <w:tcPr>
            <w:tcW w:w="1013" w:type="dxa"/>
            <w:tcMar>
              <w:top w:w="50" w:type="dxa"/>
              <w:left w:w="100" w:type="dxa"/>
            </w:tcMar>
            <w:vAlign w:val="center"/>
          </w:tcPr>
          <w:p w:rsidR="00B90768" w:rsidRDefault="00B90768">
            <w:pPr>
              <w:spacing w:after="0"/>
            </w:pPr>
            <w:r>
              <w:rPr>
                <w:rFonts w:ascii="Times New Roman" w:hAnsi="Times New Roman"/>
                <w:color w:val="000000"/>
                <w:sz w:val="24"/>
              </w:rPr>
              <w:lastRenderedPageBreak/>
              <w:t>67</w:t>
            </w:r>
          </w:p>
        </w:tc>
        <w:tc>
          <w:tcPr>
            <w:tcW w:w="4092"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970"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Default="00B90768">
            <w:r w:rsidRPr="002D3646">
              <w:rPr>
                <w:lang w:val="ru-RU"/>
              </w:rPr>
              <w:t>Май</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392</w:t>
              </w:r>
              <w:r>
                <w:rPr>
                  <w:rFonts w:ascii="Times New Roman" w:hAnsi="Times New Roman"/>
                  <w:color w:val="0000FF"/>
                  <w:u w:val="single"/>
                </w:rPr>
                <w:t>ca</w:t>
              </w:r>
            </w:hyperlink>
          </w:p>
        </w:tc>
      </w:tr>
      <w:tr w:rsidR="007A4DBD" w:rsidRPr="00613FD4" w:rsidTr="00B90768">
        <w:trPr>
          <w:trHeight w:val="144"/>
          <w:tblCellSpacing w:w="0" w:type="dxa"/>
        </w:trPr>
        <w:tc>
          <w:tcPr>
            <w:tcW w:w="1013" w:type="dxa"/>
            <w:tcMar>
              <w:top w:w="50" w:type="dxa"/>
              <w:left w:w="100" w:type="dxa"/>
            </w:tcMar>
            <w:vAlign w:val="center"/>
          </w:tcPr>
          <w:p w:rsidR="007A4DBD" w:rsidRDefault="00613FD4">
            <w:pPr>
              <w:spacing w:after="0"/>
            </w:pPr>
            <w:r>
              <w:rPr>
                <w:rFonts w:ascii="Times New Roman" w:hAnsi="Times New Roman"/>
                <w:color w:val="000000"/>
                <w:sz w:val="24"/>
              </w:rPr>
              <w:t>68</w:t>
            </w:r>
          </w:p>
        </w:tc>
        <w:tc>
          <w:tcPr>
            <w:tcW w:w="4092"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970"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A4DBD" w:rsidRDefault="007A4DBD">
            <w:pPr>
              <w:spacing w:after="0"/>
              <w:ind w:left="135"/>
              <w:jc w:val="center"/>
            </w:pPr>
          </w:p>
        </w:tc>
        <w:tc>
          <w:tcPr>
            <w:tcW w:w="1912" w:type="dxa"/>
            <w:tcMar>
              <w:top w:w="50" w:type="dxa"/>
              <w:left w:w="100" w:type="dxa"/>
            </w:tcMar>
            <w:vAlign w:val="center"/>
          </w:tcPr>
          <w:p w:rsidR="007A4DBD" w:rsidRDefault="007A4DBD">
            <w:pPr>
              <w:spacing w:after="0"/>
              <w:ind w:left="135"/>
              <w:jc w:val="center"/>
            </w:pPr>
          </w:p>
        </w:tc>
        <w:tc>
          <w:tcPr>
            <w:tcW w:w="1349" w:type="dxa"/>
            <w:tcMar>
              <w:top w:w="50" w:type="dxa"/>
              <w:left w:w="100" w:type="dxa"/>
            </w:tcMar>
            <w:vAlign w:val="center"/>
          </w:tcPr>
          <w:p w:rsidR="007A4DBD" w:rsidRDefault="00B90768">
            <w:pPr>
              <w:spacing w:after="0"/>
              <w:ind w:left="135"/>
            </w:pPr>
            <w:r>
              <w:rPr>
                <w:lang w:val="ru-RU"/>
              </w:rPr>
              <w:t>Май</w:t>
            </w:r>
          </w:p>
        </w:tc>
        <w:tc>
          <w:tcPr>
            <w:tcW w:w="2863"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393</w:t>
              </w:r>
              <w:r>
                <w:rPr>
                  <w:rFonts w:ascii="Times New Roman" w:hAnsi="Times New Roman"/>
                  <w:color w:val="0000FF"/>
                  <w:u w:val="single"/>
                </w:rPr>
                <w:t>d</w:t>
              </w:r>
              <w:r w:rsidRPr="00613FD4">
                <w:rPr>
                  <w:rFonts w:ascii="Times New Roman" w:hAnsi="Times New Roman"/>
                  <w:color w:val="0000FF"/>
                  <w:u w:val="single"/>
                  <w:lang w:val="ru-RU"/>
                </w:rPr>
                <w:t>8</w:t>
              </w:r>
            </w:hyperlink>
          </w:p>
        </w:tc>
      </w:tr>
      <w:tr w:rsidR="007A4DBD" w:rsidTr="00B90768">
        <w:trPr>
          <w:trHeight w:val="144"/>
          <w:tblCellSpacing w:w="0" w:type="dxa"/>
        </w:trPr>
        <w:tc>
          <w:tcPr>
            <w:tcW w:w="0" w:type="auto"/>
            <w:gridSpan w:val="2"/>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color w:val="000000"/>
                <w:sz w:val="24"/>
                <w:lang w:val="ru-RU"/>
              </w:rPr>
              <w:t>ОБЩЕЕ КОЛИЧЕСТВО ЧАСОВ ПО ПРОГРАММЕ</w:t>
            </w:r>
          </w:p>
        </w:tc>
        <w:tc>
          <w:tcPr>
            <w:tcW w:w="970" w:type="dxa"/>
            <w:tcMar>
              <w:top w:w="50" w:type="dxa"/>
              <w:left w:w="100" w:type="dxa"/>
            </w:tcMar>
            <w:vAlign w:val="center"/>
          </w:tcPr>
          <w:p w:rsidR="007A4DBD" w:rsidRDefault="00613FD4">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3"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3 </w:t>
            </w:r>
          </w:p>
        </w:tc>
        <w:tc>
          <w:tcPr>
            <w:tcW w:w="1912" w:type="dxa"/>
            <w:tcMar>
              <w:top w:w="50" w:type="dxa"/>
              <w:left w:w="100" w:type="dxa"/>
            </w:tcMar>
            <w:vAlign w:val="center"/>
          </w:tcPr>
          <w:p w:rsidR="007A4DBD" w:rsidRDefault="00613FD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A4DBD" w:rsidRDefault="007A4DBD"/>
        </w:tc>
      </w:tr>
    </w:tbl>
    <w:p w:rsidR="007A4DBD" w:rsidRDefault="007A4DBD">
      <w:pPr>
        <w:sectPr w:rsidR="007A4DBD">
          <w:pgSz w:w="16383" w:h="11906" w:orient="landscape"/>
          <w:pgMar w:top="1134" w:right="850" w:bottom="1134" w:left="1701" w:header="720" w:footer="720" w:gutter="0"/>
          <w:cols w:space="720"/>
        </w:sectPr>
      </w:pPr>
    </w:p>
    <w:p w:rsidR="007A4DBD" w:rsidRDefault="00613FD4">
      <w:pPr>
        <w:spacing w:after="0"/>
        <w:ind w:left="120"/>
      </w:pPr>
      <w:r>
        <w:rPr>
          <w:rFonts w:ascii="Times New Roman" w:hAnsi="Times New Roman"/>
          <w:b/>
          <w:color w:val="000000"/>
          <w:sz w:val="28"/>
        </w:rPr>
        <w:lastRenderedPageBreak/>
        <w:t xml:space="preserve"> 9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7"/>
        <w:gridCol w:w="4054"/>
        <w:gridCol w:w="1094"/>
        <w:gridCol w:w="1843"/>
        <w:gridCol w:w="1912"/>
        <w:gridCol w:w="1349"/>
        <w:gridCol w:w="2863"/>
      </w:tblGrid>
      <w:tr w:rsidR="007A4DBD" w:rsidTr="00B90768">
        <w:trPr>
          <w:trHeight w:val="144"/>
          <w:tblCellSpacing w:w="0" w:type="dxa"/>
        </w:trPr>
        <w:tc>
          <w:tcPr>
            <w:tcW w:w="885" w:type="dxa"/>
            <w:vMerge w:val="restart"/>
            <w:tcMar>
              <w:top w:w="50" w:type="dxa"/>
              <w:left w:w="100" w:type="dxa"/>
            </w:tcMar>
            <w:vAlign w:val="center"/>
          </w:tcPr>
          <w:p w:rsidR="007A4DBD" w:rsidRDefault="00613FD4">
            <w:pPr>
              <w:spacing w:after="0"/>
              <w:ind w:left="135"/>
            </w:pPr>
            <w:r>
              <w:rPr>
                <w:rFonts w:ascii="Times New Roman" w:hAnsi="Times New Roman"/>
                <w:b/>
                <w:color w:val="000000"/>
                <w:sz w:val="24"/>
              </w:rPr>
              <w:t xml:space="preserve">№ п/п </w:t>
            </w:r>
          </w:p>
          <w:p w:rsidR="007A4DBD" w:rsidRDefault="007A4DBD">
            <w:pPr>
              <w:spacing w:after="0"/>
              <w:ind w:left="135"/>
            </w:pPr>
          </w:p>
        </w:tc>
        <w:tc>
          <w:tcPr>
            <w:tcW w:w="4036" w:type="dxa"/>
            <w:vMerge w:val="restart"/>
            <w:tcMar>
              <w:top w:w="50" w:type="dxa"/>
              <w:left w:w="100" w:type="dxa"/>
            </w:tcMar>
            <w:vAlign w:val="center"/>
          </w:tcPr>
          <w:p w:rsidR="007A4DBD" w:rsidRDefault="00613FD4">
            <w:pPr>
              <w:spacing w:after="0"/>
              <w:ind w:left="135"/>
            </w:pPr>
            <w:r>
              <w:rPr>
                <w:rFonts w:ascii="Times New Roman" w:hAnsi="Times New Roman"/>
                <w:b/>
                <w:color w:val="000000"/>
                <w:sz w:val="24"/>
              </w:rPr>
              <w:t xml:space="preserve">Тема урока </w:t>
            </w:r>
          </w:p>
          <w:p w:rsidR="007A4DBD" w:rsidRDefault="007A4DBD">
            <w:pPr>
              <w:spacing w:after="0"/>
              <w:ind w:left="135"/>
            </w:pPr>
          </w:p>
        </w:tc>
        <w:tc>
          <w:tcPr>
            <w:tcW w:w="0" w:type="auto"/>
            <w:gridSpan w:val="3"/>
            <w:tcMar>
              <w:top w:w="50" w:type="dxa"/>
              <w:left w:w="100" w:type="dxa"/>
            </w:tcMar>
            <w:vAlign w:val="center"/>
          </w:tcPr>
          <w:p w:rsidR="007A4DBD" w:rsidRDefault="00613FD4">
            <w:pPr>
              <w:spacing w:after="0"/>
            </w:pPr>
            <w:r>
              <w:rPr>
                <w:rFonts w:ascii="Times New Roman" w:hAnsi="Times New Roman"/>
                <w:b/>
                <w:color w:val="000000"/>
                <w:sz w:val="24"/>
              </w:rPr>
              <w:t>Количество часов</w:t>
            </w:r>
          </w:p>
        </w:tc>
        <w:tc>
          <w:tcPr>
            <w:tcW w:w="1349" w:type="dxa"/>
            <w:vMerge w:val="restart"/>
            <w:tcMar>
              <w:top w:w="50" w:type="dxa"/>
              <w:left w:w="100" w:type="dxa"/>
            </w:tcMar>
            <w:vAlign w:val="center"/>
          </w:tcPr>
          <w:p w:rsidR="007A4DBD" w:rsidRDefault="00613FD4">
            <w:pPr>
              <w:spacing w:after="0"/>
              <w:ind w:left="135"/>
            </w:pPr>
            <w:r>
              <w:rPr>
                <w:rFonts w:ascii="Times New Roman" w:hAnsi="Times New Roman"/>
                <w:b/>
                <w:color w:val="000000"/>
                <w:sz w:val="24"/>
              </w:rPr>
              <w:t xml:space="preserve">Дата изучения </w:t>
            </w:r>
          </w:p>
          <w:p w:rsidR="007A4DBD" w:rsidRDefault="007A4DBD">
            <w:pPr>
              <w:spacing w:after="0"/>
              <w:ind w:left="135"/>
            </w:pPr>
          </w:p>
        </w:tc>
        <w:tc>
          <w:tcPr>
            <w:tcW w:w="2863" w:type="dxa"/>
            <w:vMerge w:val="restart"/>
            <w:tcMar>
              <w:top w:w="50" w:type="dxa"/>
              <w:left w:w="100" w:type="dxa"/>
            </w:tcMar>
            <w:vAlign w:val="center"/>
          </w:tcPr>
          <w:p w:rsidR="007A4DBD" w:rsidRDefault="00613FD4">
            <w:pPr>
              <w:spacing w:after="0"/>
              <w:ind w:left="135"/>
            </w:pPr>
            <w:r>
              <w:rPr>
                <w:rFonts w:ascii="Times New Roman" w:hAnsi="Times New Roman"/>
                <w:b/>
                <w:color w:val="000000"/>
                <w:sz w:val="24"/>
              </w:rPr>
              <w:t xml:space="preserve">Электронные цифровые образовательные ресурсы </w:t>
            </w:r>
          </w:p>
          <w:p w:rsidR="007A4DBD" w:rsidRDefault="007A4DBD">
            <w:pPr>
              <w:spacing w:after="0"/>
              <w:ind w:left="135"/>
            </w:pPr>
          </w:p>
        </w:tc>
      </w:tr>
      <w:tr w:rsidR="007A4DBD" w:rsidTr="00B90768">
        <w:trPr>
          <w:trHeight w:val="144"/>
          <w:tblCellSpacing w:w="0" w:type="dxa"/>
        </w:trPr>
        <w:tc>
          <w:tcPr>
            <w:tcW w:w="0" w:type="auto"/>
            <w:vMerge/>
            <w:tcBorders>
              <w:top w:val="nil"/>
            </w:tcBorders>
            <w:tcMar>
              <w:top w:w="50" w:type="dxa"/>
              <w:left w:w="100" w:type="dxa"/>
            </w:tcMar>
          </w:tcPr>
          <w:p w:rsidR="007A4DBD" w:rsidRDefault="007A4DBD"/>
        </w:tc>
        <w:tc>
          <w:tcPr>
            <w:tcW w:w="0" w:type="auto"/>
            <w:vMerge/>
            <w:tcBorders>
              <w:top w:val="nil"/>
            </w:tcBorders>
            <w:tcMar>
              <w:top w:w="50" w:type="dxa"/>
              <w:left w:w="100" w:type="dxa"/>
            </w:tcMar>
          </w:tcPr>
          <w:p w:rsidR="007A4DBD" w:rsidRDefault="007A4DBD"/>
        </w:tc>
        <w:tc>
          <w:tcPr>
            <w:tcW w:w="1154" w:type="dxa"/>
            <w:tcMar>
              <w:top w:w="50" w:type="dxa"/>
              <w:left w:w="100" w:type="dxa"/>
            </w:tcMar>
            <w:vAlign w:val="center"/>
          </w:tcPr>
          <w:p w:rsidR="007A4DBD" w:rsidRDefault="00613FD4">
            <w:pPr>
              <w:spacing w:after="0"/>
              <w:ind w:left="135"/>
            </w:pPr>
            <w:r>
              <w:rPr>
                <w:rFonts w:ascii="Times New Roman" w:hAnsi="Times New Roman"/>
                <w:b/>
                <w:color w:val="000000"/>
                <w:sz w:val="24"/>
              </w:rPr>
              <w:t xml:space="preserve">Всего </w:t>
            </w:r>
          </w:p>
          <w:p w:rsidR="007A4DBD" w:rsidRDefault="007A4DBD">
            <w:pPr>
              <w:spacing w:after="0"/>
              <w:ind w:left="135"/>
            </w:pPr>
          </w:p>
        </w:tc>
        <w:tc>
          <w:tcPr>
            <w:tcW w:w="1843" w:type="dxa"/>
            <w:tcMar>
              <w:top w:w="50" w:type="dxa"/>
              <w:left w:w="100" w:type="dxa"/>
            </w:tcMar>
            <w:vAlign w:val="center"/>
          </w:tcPr>
          <w:p w:rsidR="007A4DBD" w:rsidRDefault="00613FD4">
            <w:pPr>
              <w:spacing w:after="0"/>
              <w:ind w:left="135"/>
            </w:pPr>
            <w:r>
              <w:rPr>
                <w:rFonts w:ascii="Times New Roman" w:hAnsi="Times New Roman"/>
                <w:b/>
                <w:color w:val="000000"/>
                <w:sz w:val="24"/>
              </w:rPr>
              <w:t xml:space="preserve">Контрольные работы </w:t>
            </w:r>
          </w:p>
          <w:p w:rsidR="007A4DBD" w:rsidRDefault="007A4DBD">
            <w:pPr>
              <w:spacing w:after="0"/>
              <w:ind w:left="135"/>
            </w:pPr>
          </w:p>
        </w:tc>
        <w:tc>
          <w:tcPr>
            <w:tcW w:w="1912" w:type="dxa"/>
            <w:tcMar>
              <w:top w:w="50" w:type="dxa"/>
              <w:left w:w="100" w:type="dxa"/>
            </w:tcMar>
            <w:vAlign w:val="center"/>
          </w:tcPr>
          <w:p w:rsidR="007A4DBD" w:rsidRDefault="00613FD4">
            <w:pPr>
              <w:spacing w:after="0"/>
              <w:ind w:left="135"/>
            </w:pPr>
            <w:r>
              <w:rPr>
                <w:rFonts w:ascii="Times New Roman" w:hAnsi="Times New Roman"/>
                <w:b/>
                <w:color w:val="000000"/>
                <w:sz w:val="24"/>
              </w:rPr>
              <w:t xml:space="preserve">Практические работы </w:t>
            </w:r>
          </w:p>
          <w:p w:rsidR="007A4DBD" w:rsidRDefault="007A4DBD">
            <w:pPr>
              <w:spacing w:after="0"/>
              <w:ind w:left="135"/>
            </w:pPr>
          </w:p>
        </w:tc>
        <w:tc>
          <w:tcPr>
            <w:tcW w:w="0" w:type="auto"/>
            <w:vMerge/>
            <w:tcBorders>
              <w:top w:val="nil"/>
            </w:tcBorders>
            <w:tcMar>
              <w:top w:w="50" w:type="dxa"/>
              <w:left w:w="100" w:type="dxa"/>
            </w:tcMar>
          </w:tcPr>
          <w:p w:rsidR="007A4DBD" w:rsidRDefault="007A4DBD"/>
        </w:tc>
        <w:tc>
          <w:tcPr>
            <w:tcW w:w="0" w:type="auto"/>
            <w:vMerge/>
            <w:tcBorders>
              <w:top w:val="nil"/>
            </w:tcBorders>
            <w:tcMar>
              <w:top w:w="50" w:type="dxa"/>
              <w:left w:w="100" w:type="dxa"/>
            </w:tcMar>
          </w:tcPr>
          <w:p w:rsidR="007A4DBD" w:rsidRDefault="007A4DBD"/>
        </w:tc>
      </w:tr>
      <w:tr w:rsidR="00B90768"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1</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Резервный урок. Введение в курс литературы 9 класса</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Сентябрь </w:t>
            </w:r>
          </w:p>
        </w:tc>
        <w:tc>
          <w:tcPr>
            <w:tcW w:w="2863" w:type="dxa"/>
            <w:tcMar>
              <w:top w:w="50" w:type="dxa"/>
              <w:left w:w="100" w:type="dxa"/>
            </w:tcMar>
            <w:vAlign w:val="center"/>
          </w:tcPr>
          <w:p w:rsidR="00B90768" w:rsidRDefault="00B90768">
            <w:pPr>
              <w:spacing w:after="0"/>
              <w:ind w:left="135"/>
            </w:pPr>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2</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Сентябрь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Библиотепка ЦОК </w:t>
            </w:r>
            <w:hyperlink r:id="rId187">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f</w:t>
              </w:r>
              <w:r w:rsidRPr="00613FD4">
                <w:rPr>
                  <w:rFonts w:ascii="Times New Roman" w:hAnsi="Times New Roman"/>
                  <w:color w:val="0000FF"/>
                  <w:u w:val="single"/>
                  <w:lang w:val="ru-RU"/>
                </w:rPr>
                <w:t>6</w:t>
              </w:r>
              <w:r>
                <w:rPr>
                  <w:rFonts w:ascii="Times New Roman" w:hAnsi="Times New Roman"/>
                  <w:color w:val="0000FF"/>
                  <w:u w:val="single"/>
                </w:rPr>
                <w:t>d</w:t>
              </w:r>
              <w:r w:rsidRPr="00613FD4">
                <w:rPr>
                  <w:rFonts w:ascii="Times New Roman" w:hAnsi="Times New Roman"/>
                  <w:color w:val="0000FF"/>
                  <w:u w:val="single"/>
                  <w:lang w:val="ru-RU"/>
                </w:rPr>
                <w:t>4</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3</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Сентябрь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f</w:t>
              </w:r>
              <w:r w:rsidRPr="00613FD4">
                <w:rPr>
                  <w:rFonts w:ascii="Times New Roman" w:hAnsi="Times New Roman"/>
                  <w:color w:val="0000FF"/>
                  <w:u w:val="single"/>
                  <w:lang w:val="ru-RU"/>
                </w:rPr>
                <w:t>7</w:t>
              </w:r>
              <w:r>
                <w:rPr>
                  <w:rFonts w:ascii="Times New Roman" w:hAnsi="Times New Roman"/>
                  <w:color w:val="0000FF"/>
                  <w:u w:val="single"/>
                </w:rPr>
                <w:t>e</w:t>
              </w:r>
              <w:r w:rsidRPr="00613FD4">
                <w:rPr>
                  <w:rFonts w:ascii="Times New Roman" w:hAnsi="Times New Roman"/>
                  <w:color w:val="0000FF"/>
                  <w:u w:val="single"/>
                  <w:lang w:val="ru-RU"/>
                </w:rPr>
                <w:t>2</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4</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Сентябрь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f</w:t>
              </w:r>
              <w:r w:rsidRPr="00613FD4">
                <w:rPr>
                  <w:rFonts w:ascii="Times New Roman" w:hAnsi="Times New Roman"/>
                  <w:color w:val="0000FF"/>
                  <w:u w:val="single"/>
                  <w:lang w:val="ru-RU"/>
                </w:rPr>
                <w:t>8</w:t>
              </w:r>
              <w:r>
                <w:rPr>
                  <w:rFonts w:ascii="Times New Roman" w:hAnsi="Times New Roman"/>
                  <w:color w:val="0000FF"/>
                  <w:u w:val="single"/>
                </w:rPr>
                <w:t>f</w:t>
              </w:r>
              <w:r w:rsidRPr="00613FD4">
                <w:rPr>
                  <w:rFonts w:ascii="Times New Roman" w:hAnsi="Times New Roman"/>
                  <w:color w:val="0000FF"/>
                  <w:u w:val="single"/>
                  <w:lang w:val="ru-RU"/>
                </w:rPr>
                <w:t>0</w:t>
              </w:r>
            </w:hyperlink>
          </w:p>
        </w:tc>
      </w:tr>
      <w:tr w:rsidR="00B90768"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5</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Развитие речи. Подготовка к домашнему сочинению по «Слову о полку Игореве»</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Сентябрь </w:t>
            </w:r>
          </w:p>
        </w:tc>
        <w:tc>
          <w:tcPr>
            <w:tcW w:w="2863" w:type="dxa"/>
            <w:tcMar>
              <w:top w:w="50" w:type="dxa"/>
              <w:left w:w="100" w:type="dxa"/>
            </w:tcMar>
            <w:vAlign w:val="center"/>
          </w:tcPr>
          <w:p w:rsidR="00B90768" w:rsidRDefault="00B90768">
            <w:pPr>
              <w:spacing w:after="0"/>
              <w:ind w:left="135"/>
            </w:pPr>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6</w:t>
            </w:r>
          </w:p>
        </w:tc>
        <w:tc>
          <w:tcPr>
            <w:tcW w:w="4036" w:type="dxa"/>
            <w:tcMar>
              <w:top w:w="50" w:type="dxa"/>
              <w:left w:w="100" w:type="dxa"/>
            </w:tcMar>
            <w:vAlign w:val="center"/>
          </w:tcPr>
          <w:p w:rsidR="00B90768" w:rsidRDefault="00B90768">
            <w:pPr>
              <w:spacing w:after="0"/>
              <w:ind w:left="135"/>
            </w:pPr>
            <w:r w:rsidRPr="00613FD4">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1154"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Сентябрь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fb</w:t>
              </w:r>
              <w:r w:rsidRPr="00613FD4">
                <w:rPr>
                  <w:rFonts w:ascii="Times New Roman" w:hAnsi="Times New Roman"/>
                  <w:color w:val="0000FF"/>
                  <w:u w:val="single"/>
                  <w:lang w:val="ru-RU"/>
                </w:rPr>
                <w:t>48</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7</w:t>
            </w:r>
          </w:p>
        </w:tc>
        <w:tc>
          <w:tcPr>
            <w:tcW w:w="4036" w:type="dxa"/>
            <w:tcMar>
              <w:top w:w="50" w:type="dxa"/>
              <w:left w:w="100" w:type="dxa"/>
            </w:tcMar>
            <w:vAlign w:val="center"/>
          </w:tcPr>
          <w:p w:rsidR="00B90768" w:rsidRDefault="00B90768">
            <w:pPr>
              <w:spacing w:after="0"/>
              <w:ind w:left="135"/>
            </w:pPr>
            <w:r w:rsidRPr="00613FD4">
              <w:rPr>
                <w:rFonts w:ascii="Times New Roman" w:hAnsi="Times New Roman"/>
                <w:color w:val="000000"/>
                <w:sz w:val="24"/>
                <w:lang w:val="ru-RU"/>
              </w:rPr>
              <w:t xml:space="preserve">М.В. Ломоносов. «Ода на день </w:t>
            </w:r>
            <w:r w:rsidRPr="00613FD4">
              <w:rPr>
                <w:rFonts w:ascii="Times New Roman" w:hAnsi="Times New Roman"/>
                <w:color w:val="000000"/>
                <w:sz w:val="24"/>
                <w:lang w:val="ru-RU"/>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1154"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Сентябрь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fcba</w:t>
              </w:r>
            </w:hyperlink>
          </w:p>
        </w:tc>
      </w:tr>
      <w:tr w:rsidR="00B90768"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lastRenderedPageBreak/>
              <w:t>8</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Резервный урок. Русская литература </w:t>
            </w:r>
            <w:proofErr w:type="gramStart"/>
            <w:r w:rsidRPr="00613FD4">
              <w:rPr>
                <w:rFonts w:ascii="Times New Roman" w:hAnsi="Times New Roman"/>
                <w:color w:val="000000"/>
                <w:sz w:val="24"/>
                <w:lang w:val="ru-RU"/>
              </w:rPr>
              <w:t>Х</w:t>
            </w:r>
            <w:proofErr w:type="gramEnd"/>
            <w:r>
              <w:rPr>
                <w:rFonts w:ascii="Times New Roman" w:hAnsi="Times New Roman"/>
                <w:color w:val="000000"/>
                <w:sz w:val="24"/>
              </w:rPr>
              <w:t>VIII</w:t>
            </w:r>
            <w:r w:rsidRPr="00613FD4">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Сентябрь </w:t>
            </w:r>
          </w:p>
        </w:tc>
        <w:tc>
          <w:tcPr>
            <w:tcW w:w="2863" w:type="dxa"/>
            <w:tcMar>
              <w:top w:w="50" w:type="dxa"/>
              <w:left w:w="100" w:type="dxa"/>
            </w:tcMar>
            <w:vAlign w:val="center"/>
          </w:tcPr>
          <w:p w:rsidR="00B90768" w:rsidRDefault="00B90768">
            <w:pPr>
              <w:spacing w:after="0"/>
              <w:ind w:left="135"/>
            </w:pPr>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9</w:t>
            </w:r>
          </w:p>
        </w:tc>
        <w:tc>
          <w:tcPr>
            <w:tcW w:w="4036" w:type="dxa"/>
            <w:tcMar>
              <w:top w:w="50" w:type="dxa"/>
              <w:left w:w="100" w:type="dxa"/>
            </w:tcMar>
            <w:vAlign w:val="center"/>
          </w:tcPr>
          <w:p w:rsidR="00B90768" w:rsidRDefault="00B90768">
            <w:pPr>
              <w:spacing w:after="0"/>
              <w:ind w:left="135"/>
            </w:pPr>
            <w:r w:rsidRPr="00613FD4">
              <w:rPr>
                <w:rFonts w:ascii="Times New Roman" w:hAnsi="Times New Roman"/>
                <w:color w:val="000000"/>
                <w:sz w:val="24"/>
                <w:lang w:val="ru-RU"/>
              </w:rPr>
              <w:t xml:space="preserve">Г.Р.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1154"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Сентябрь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fddc</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10</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Г.Р. Державин. Стихотворения. «Памятник». Философская проблематика и гражданский пафос произведений Г.Р. Державина</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Сентябрь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3</w:t>
              </w:r>
              <w:r>
                <w:rPr>
                  <w:rFonts w:ascii="Times New Roman" w:hAnsi="Times New Roman"/>
                  <w:color w:val="0000FF"/>
                  <w:u w:val="single"/>
                </w:rPr>
                <w:t>fef</w:t>
              </w:r>
              <w:r w:rsidRPr="00613FD4">
                <w:rPr>
                  <w:rFonts w:ascii="Times New Roman" w:hAnsi="Times New Roman"/>
                  <w:color w:val="0000FF"/>
                  <w:u w:val="single"/>
                  <w:lang w:val="ru-RU"/>
                </w:rPr>
                <w:t>4</w:t>
              </w:r>
            </w:hyperlink>
          </w:p>
        </w:tc>
      </w:tr>
      <w:tr w:rsidR="00B90768"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11</w:t>
            </w:r>
          </w:p>
        </w:tc>
        <w:tc>
          <w:tcPr>
            <w:tcW w:w="4036" w:type="dxa"/>
            <w:tcMar>
              <w:top w:w="50" w:type="dxa"/>
              <w:left w:w="100" w:type="dxa"/>
            </w:tcMar>
            <w:vAlign w:val="center"/>
          </w:tcPr>
          <w:p w:rsidR="00B90768" w:rsidRDefault="00B90768">
            <w:pPr>
              <w:spacing w:after="0"/>
              <w:ind w:left="135"/>
            </w:pPr>
            <w:r w:rsidRPr="00613FD4">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1154"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Сентябрь </w:t>
            </w:r>
          </w:p>
        </w:tc>
        <w:tc>
          <w:tcPr>
            <w:tcW w:w="2863" w:type="dxa"/>
            <w:tcMar>
              <w:top w:w="50" w:type="dxa"/>
              <w:left w:w="100" w:type="dxa"/>
            </w:tcMar>
            <w:vAlign w:val="center"/>
          </w:tcPr>
          <w:p w:rsidR="00B90768" w:rsidRDefault="00B90768">
            <w:pPr>
              <w:spacing w:after="0"/>
              <w:ind w:left="135"/>
            </w:pPr>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12</w:t>
            </w:r>
          </w:p>
        </w:tc>
        <w:tc>
          <w:tcPr>
            <w:tcW w:w="4036" w:type="dxa"/>
            <w:tcMar>
              <w:top w:w="50" w:type="dxa"/>
              <w:left w:w="100" w:type="dxa"/>
            </w:tcMar>
            <w:vAlign w:val="center"/>
          </w:tcPr>
          <w:p w:rsidR="00B90768" w:rsidRDefault="00B90768">
            <w:pPr>
              <w:spacing w:after="0"/>
              <w:ind w:left="135"/>
            </w:pPr>
            <w:r w:rsidRPr="00613FD4">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1154"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Сентябрь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40584</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13</w:t>
            </w:r>
          </w:p>
        </w:tc>
        <w:tc>
          <w:tcPr>
            <w:tcW w:w="4036" w:type="dxa"/>
            <w:tcMar>
              <w:top w:w="50" w:type="dxa"/>
              <w:left w:w="100" w:type="dxa"/>
            </w:tcMar>
            <w:vAlign w:val="center"/>
          </w:tcPr>
          <w:p w:rsidR="00B90768" w:rsidRDefault="00B90768">
            <w:pPr>
              <w:spacing w:after="0"/>
              <w:ind w:left="135"/>
            </w:pPr>
            <w:r w:rsidRPr="00613FD4">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Черты сентиментализма в повести</w:t>
            </w:r>
          </w:p>
        </w:tc>
        <w:tc>
          <w:tcPr>
            <w:tcW w:w="1154"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vAlign w:val="center"/>
          </w:tcPr>
          <w:p w:rsidR="00B90768" w:rsidRPr="00D22D7A" w:rsidRDefault="00B90768" w:rsidP="00C9347E">
            <w:pPr>
              <w:spacing w:after="0"/>
              <w:ind w:left="135"/>
              <w:rPr>
                <w:rFonts w:ascii="Times New Roman" w:hAnsi="Times New Roman" w:cs="Times New Roman"/>
              </w:rPr>
            </w:pPr>
            <w:r w:rsidRPr="00D22D7A">
              <w:rPr>
                <w:rFonts w:ascii="Times New Roman" w:hAnsi="Times New Roman" w:cs="Times New Roman"/>
              </w:rPr>
              <w:t xml:space="preserve">Октябрь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40692</w:t>
              </w:r>
            </w:hyperlink>
          </w:p>
        </w:tc>
      </w:tr>
      <w:tr w:rsidR="00B90768"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lastRenderedPageBreak/>
              <w:t>14</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Резервный урок. Основные черты русской литературы первой половины Х</w:t>
            </w:r>
            <w:proofErr w:type="gramStart"/>
            <w:r>
              <w:rPr>
                <w:rFonts w:ascii="Times New Roman" w:hAnsi="Times New Roman"/>
                <w:color w:val="000000"/>
                <w:sz w:val="24"/>
              </w:rPr>
              <w:t>I</w:t>
            </w:r>
            <w:proofErr w:type="gramEnd"/>
            <w:r w:rsidRPr="00613FD4">
              <w:rPr>
                <w:rFonts w:ascii="Times New Roman" w:hAnsi="Times New Roman"/>
                <w:color w:val="000000"/>
                <w:sz w:val="24"/>
                <w:lang w:val="ru-RU"/>
              </w:rPr>
              <w:t>Х века</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Октябрь </w:t>
            </w:r>
          </w:p>
        </w:tc>
        <w:tc>
          <w:tcPr>
            <w:tcW w:w="2863" w:type="dxa"/>
            <w:tcMar>
              <w:top w:w="50" w:type="dxa"/>
              <w:left w:w="100" w:type="dxa"/>
            </w:tcMar>
            <w:vAlign w:val="center"/>
          </w:tcPr>
          <w:p w:rsidR="00B90768" w:rsidRDefault="00B90768">
            <w:pPr>
              <w:spacing w:after="0"/>
              <w:ind w:left="135"/>
            </w:pPr>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15</w:t>
            </w:r>
          </w:p>
        </w:tc>
        <w:tc>
          <w:tcPr>
            <w:tcW w:w="4036" w:type="dxa"/>
            <w:tcMar>
              <w:top w:w="50" w:type="dxa"/>
              <w:left w:w="100" w:type="dxa"/>
            </w:tcMar>
            <w:vAlign w:val="center"/>
          </w:tcPr>
          <w:p w:rsidR="00B90768" w:rsidRDefault="00B90768">
            <w:pPr>
              <w:spacing w:after="0"/>
              <w:ind w:left="135"/>
            </w:pPr>
            <w:r w:rsidRPr="00613FD4">
              <w:rPr>
                <w:rFonts w:ascii="Times New Roman" w:hAnsi="Times New Roman"/>
                <w:color w:val="000000"/>
                <w:sz w:val="24"/>
                <w:lang w:val="ru-RU"/>
              </w:rPr>
              <w:t xml:space="preserve">В.А.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1154"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Октябрь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40</w:t>
              </w:r>
              <w:r>
                <w:rPr>
                  <w:rFonts w:ascii="Times New Roman" w:hAnsi="Times New Roman"/>
                  <w:color w:val="0000FF"/>
                  <w:u w:val="single"/>
                </w:rPr>
                <w:t>ae</w:t>
              </w:r>
              <w:r w:rsidRPr="00613FD4">
                <w:rPr>
                  <w:rFonts w:ascii="Times New Roman" w:hAnsi="Times New Roman"/>
                  <w:color w:val="0000FF"/>
                  <w:u w:val="single"/>
                  <w:lang w:val="ru-RU"/>
                </w:rPr>
                <w:t>8</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16</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Октябрь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40</w:t>
              </w:r>
              <w:r>
                <w:rPr>
                  <w:rFonts w:ascii="Times New Roman" w:hAnsi="Times New Roman"/>
                  <w:color w:val="0000FF"/>
                  <w:u w:val="single"/>
                </w:rPr>
                <w:t>bec</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17</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Особенности художественного языка и стиля в произведениях В.А. Жуковского</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Октябрь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40</w:t>
              </w:r>
              <w:r>
                <w:rPr>
                  <w:rFonts w:ascii="Times New Roman" w:hAnsi="Times New Roman"/>
                  <w:color w:val="0000FF"/>
                  <w:u w:val="single"/>
                </w:rPr>
                <w:t>f</w:t>
              </w:r>
              <w:r w:rsidRPr="00613FD4">
                <w:rPr>
                  <w:rFonts w:ascii="Times New Roman" w:hAnsi="Times New Roman"/>
                  <w:color w:val="0000FF"/>
                  <w:u w:val="single"/>
                  <w:lang w:val="ru-RU"/>
                </w:rPr>
                <w:t>48</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18</w:t>
            </w:r>
          </w:p>
        </w:tc>
        <w:tc>
          <w:tcPr>
            <w:tcW w:w="4036" w:type="dxa"/>
            <w:tcMar>
              <w:top w:w="50" w:type="dxa"/>
              <w:left w:w="100" w:type="dxa"/>
            </w:tcMar>
            <w:vAlign w:val="center"/>
          </w:tcPr>
          <w:p w:rsidR="00B90768" w:rsidRDefault="00B90768">
            <w:pPr>
              <w:spacing w:after="0"/>
              <w:ind w:left="135"/>
            </w:pPr>
            <w:r w:rsidRPr="00613FD4">
              <w:rPr>
                <w:rFonts w:ascii="Times New Roman" w:hAnsi="Times New Roman"/>
                <w:color w:val="000000"/>
                <w:sz w:val="24"/>
                <w:lang w:val="ru-RU"/>
              </w:rPr>
              <w:t xml:space="preserve">А.С. Грибоедов. Жизнь и творчество. </w:t>
            </w:r>
            <w:r>
              <w:rPr>
                <w:rFonts w:ascii="Times New Roman" w:hAnsi="Times New Roman"/>
                <w:color w:val="000000"/>
                <w:sz w:val="24"/>
              </w:rPr>
              <w:t>Комедия «Горе от ума»</w:t>
            </w:r>
          </w:p>
        </w:tc>
        <w:tc>
          <w:tcPr>
            <w:tcW w:w="1154"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Октябрь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4166</w:t>
              </w:r>
              <w:r>
                <w:rPr>
                  <w:rFonts w:ascii="Times New Roman" w:hAnsi="Times New Roman"/>
                  <w:color w:val="0000FF"/>
                  <w:u w:val="single"/>
                </w:rPr>
                <w:t>e</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19</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А.С. Грибоедов. Комедия «Горе от ума». Социальная и нравственная проблематика, своеобразие конфликта в пьесе</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Октябрь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417</w:t>
              </w:r>
              <w:r>
                <w:rPr>
                  <w:rFonts w:ascii="Times New Roman" w:hAnsi="Times New Roman"/>
                  <w:color w:val="0000FF"/>
                  <w:u w:val="single"/>
                </w:rPr>
                <w:t>a</w:t>
              </w:r>
              <w:r w:rsidRPr="00613FD4">
                <w:rPr>
                  <w:rFonts w:ascii="Times New Roman" w:hAnsi="Times New Roman"/>
                  <w:color w:val="0000FF"/>
                  <w:u w:val="single"/>
                  <w:lang w:val="ru-RU"/>
                </w:rPr>
                <w:t>4</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20</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А.С. Грибоедов. Комедия «Горе от ума». Система образов в пьесе. Общественный и личный конфликт в пьесе</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Октябрь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418</w:t>
              </w:r>
              <w:r>
                <w:rPr>
                  <w:rFonts w:ascii="Times New Roman" w:hAnsi="Times New Roman"/>
                  <w:color w:val="0000FF"/>
                  <w:u w:val="single"/>
                </w:rPr>
                <w:t>d</w:t>
              </w:r>
              <w:r w:rsidRPr="00613FD4">
                <w:rPr>
                  <w:rFonts w:ascii="Times New Roman" w:hAnsi="Times New Roman"/>
                  <w:color w:val="0000FF"/>
                  <w:u w:val="single"/>
                  <w:lang w:val="ru-RU"/>
                </w:rPr>
                <w:t>0</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21</w:t>
            </w:r>
          </w:p>
        </w:tc>
        <w:tc>
          <w:tcPr>
            <w:tcW w:w="4036" w:type="dxa"/>
            <w:tcMar>
              <w:top w:w="50" w:type="dxa"/>
              <w:left w:w="100" w:type="dxa"/>
            </w:tcMar>
            <w:vAlign w:val="center"/>
          </w:tcPr>
          <w:p w:rsidR="00B90768" w:rsidRDefault="00B90768">
            <w:pPr>
              <w:spacing w:after="0"/>
              <w:ind w:left="135"/>
            </w:pPr>
            <w:r w:rsidRPr="00613FD4">
              <w:rPr>
                <w:rFonts w:ascii="Times New Roman" w:hAnsi="Times New Roman"/>
                <w:color w:val="000000"/>
                <w:sz w:val="24"/>
                <w:lang w:val="ru-RU"/>
              </w:rPr>
              <w:t xml:space="preserve">А.С. Грибоедов. Комедия «Горе от ума». </w:t>
            </w:r>
            <w:r>
              <w:rPr>
                <w:rFonts w:ascii="Times New Roman" w:hAnsi="Times New Roman"/>
                <w:color w:val="000000"/>
                <w:sz w:val="24"/>
              </w:rPr>
              <w:t>Фамусовская Москва</w:t>
            </w:r>
          </w:p>
        </w:tc>
        <w:tc>
          <w:tcPr>
            <w:tcW w:w="1154"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Октябрь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41</w:t>
              </w:r>
              <w:r>
                <w:rPr>
                  <w:rFonts w:ascii="Times New Roman" w:hAnsi="Times New Roman"/>
                  <w:color w:val="0000FF"/>
                  <w:u w:val="single"/>
                </w:rPr>
                <w:t>aec</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lastRenderedPageBreak/>
              <w:t>22</w:t>
            </w:r>
          </w:p>
        </w:tc>
        <w:tc>
          <w:tcPr>
            <w:tcW w:w="4036" w:type="dxa"/>
            <w:tcMar>
              <w:top w:w="50" w:type="dxa"/>
              <w:left w:w="100" w:type="dxa"/>
            </w:tcMar>
            <w:vAlign w:val="center"/>
          </w:tcPr>
          <w:p w:rsidR="00B90768" w:rsidRDefault="00B90768">
            <w:pPr>
              <w:spacing w:after="0"/>
              <w:ind w:left="135"/>
            </w:pPr>
            <w:r w:rsidRPr="00613FD4">
              <w:rPr>
                <w:rFonts w:ascii="Times New Roman" w:hAnsi="Times New Roman"/>
                <w:color w:val="000000"/>
                <w:sz w:val="24"/>
                <w:lang w:val="ru-RU"/>
              </w:rPr>
              <w:t xml:space="preserve">А.С. Грибоедов. Комедия «Горе от ума». </w:t>
            </w:r>
            <w:r>
              <w:rPr>
                <w:rFonts w:ascii="Times New Roman" w:hAnsi="Times New Roman"/>
                <w:color w:val="000000"/>
                <w:sz w:val="24"/>
              </w:rPr>
              <w:t>Образ Чацкого</w:t>
            </w:r>
          </w:p>
        </w:tc>
        <w:tc>
          <w:tcPr>
            <w:tcW w:w="1154"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Октябрь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41</w:t>
              </w:r>
              <w:r>
                <w:rPr>
                  <w:rFonts w:ascii="Times New Roman" w:hAnsi="Times New Roman"/>
                  <w:color w:val="0000FF"/>
                  <w:u w:val="single"/>
                </w:rPr>
                <w:t>c</w:t>
              </w:r>
              <w:r w:rsidRPr="00613FD4">
                <w:rPr>
                  <w:rFonts w:ascii="Times New Roman" w:hAnsi="Times New Roman"/>
                  <w:color w:val="0000FF"/>
                  <w:u w:val="single"/>
                  <w:lang w:val="ru-RU"/>
                </w:rPr>
                <w:t>18</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23</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Октябрь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41</w:t>
              </w:r>
              <w:r>
                <w:rPr>
                  <w:rFonts w:ascii="Times New Roman" w:hAnsi="Times New Roman"/>
                  <w:color w:val="0000FF"/>
                  <w:u w:val="single"/>
                </w:rPr>
                <w:t>fd</w:t>
              </w:r>
              <w:r w:rsidRPr="00613FD4">
                <w:rPr>
                  <w:rFonts w:ascii="Times New Roman" w:hAnsi="Times New Roman"/>
                  <w:color w:val="0000FF"/>
                  <w:u w:val="single"/>
                  <w:lang w:val="ru-RU"/>
                </w:rPr>
                <w:t>8</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24</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А.С. Грибоедов. Художественное своеобразие комедии «Горе от ума»</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Октябрь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41</w:t>
              </w:r>
              <w:r>
                <w:rPr>
                  <w:rFonts w:ascii="Times New Roman" w:hAnsi="Times New Roman"/>
                  <w:color w:val="0000FF"/>
                  <w:u w:val="single"/>
                </w:rPr>
                <w:t>d</w:t>
              </w:r>
              <w:r w:rsidRPr="00613FD4">
                <w:rPr>
                  <w:rFonts w:ascii="Times New Roman" w:hAnsi="Times New Roman"/>
                  <w:color w:val="0000FF"/>
                  <w:u w:val="single"/>
                  <w:lang w:val="ru-RU"/>
                </w:rPr>
                <w:t>6</w:t>
              </w:r>
              <w:r>
                <w:rPr>
                  <w:rFonts w:ascii="Times New Roman" w:hAnsi="Times New Roman"/>
                  <w:color w:val="0000FF"/>
                  <w:u w:val="single"/>
                </w:rPr>
                <w:t>c</w:t>
              </w:r>
            </w:hyperlink>
          </w:p>
        </w:tc>
      </w:tr>
      <w:tr w:rsidR="00B90768"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25</w:t>
            </w:r>
          </w:p>
        </w:tc>
        <w:tc>
          <w:tcPr>
            <w:tcW w:w="4036" w:type="dxa"/>
            <w:tcMar>
              <w:top w:w="50" w:type="dxa"/>
              <w:left w:w="100" w:type="dxa"/>
            </w:tcMar>
            <w:vAlign w:val="center"/>
          </w:tcPr>
          <w:p w:rsidR="00B90768" w:rsidRDefault="00B90768">
            <w:pPr>
              <w:spacing w:after="0"/>
              <w:ind w:left="135"/>
            </w:pPr>
            <w:r w:rsidRPr="00613FD4">
              <w:rPr>
                <w:rFonts w:ascii="Times New Roman" w:hAnsi="Times New Roman"/>
                <w:color w:val="000000"/>
                <w:sz w:val="24"/>
                <w:lang w:val="ru-RU"/>
              </w:rPr>
              <w:t xml:space="preserve">А.С. Грибоедов. Комедия «Горе от ума». </w:t>
            </w:r>
            <w:r>
              <w:rPr>
                <w:rFonts w:ascii="Times New Roman" w:hAnsi="Times New Roman"/>
                <w:color w:val="000000"/>
                <w:sz w:val="24"/>
              </w:rPr>
              <w:t>Смысл названия произведения</w:t>
            </w:r>
          </w:p>
        </w:tc>
        <w:tc>
          <w:tcPr>
            <w:tcW w:w="1154"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vAlign w:val="center"/>
          </w:tcPr>
          <w:p w:rsidR="00B90768" w:rsidRPr="00D22D7A" w:rsidRDefault="00B90768" w:rsidP="00C9347E">
            <w:pPr>
              <w:spacing w:after="0"/>
              <w:ind w:left="135"/>
              <w:rPr>
                <w:rFonts w:ascii="Times New Roman" w:hAnsi="Times New Roman" w:cs="Times New Roman"/>
              </w:rPr>
            </w:pPr>
            <w:r w:rsidRPr="00D22D7A">
              <w:rPr>
                <w:rFonts w:ascii="Times New Roman" w:hAnsi="Times New Roman" w:cs="Times New Roman"/>
              </w:rPr>
              <w:t xml:space="preserve">Ноябрь </w:t>
            </w:r>
          </w:p>
        </w:tc>
        <w:tc>
          <w:tcPr>
            <w:tcW w:w="2863" w:type="dxa"/>
            <w:tcMar>
              <w:top w:w="50" w:type="dxa"/>
              <w:left w:w="100" w:type="dxa"/>
            </w:tcMar>
            <w:vAlign w:val="center"/>
          </w:tcPr>
          <w:p w:rsidR="00B90768" w:rsidRDefault="00B90768">
            <w:pPr>
              <w:spacing w:after="0"/>
              <w:ind w:left="135"/>
            </w:pPr>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26</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«Горе от ума» в литературной критике</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Ноябрь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41</w:t>
              </w:r>
              <w:r>
                <w:rPr>
                  <w:rFonts w:ascii="Times New Roman" w:hAnsi="Times New Roman"/>
                  <w:color w:val="0000FF"/>
                  <w:u w:val="single"/>
                </w:rPr>
                <w:t>ea</w:t>
              </w:r>
              <w:r w:rsidRPr="00613FD4">
                <w:rPr>
                  <w:rFonts w:ascii="Times New Roman" w:hAnsi="Times New Roman"/>
                  <w:color w:val="0000FF"/>
                  <w:u w:val="single"/>
                  <w:lang w:val="ru-RU"/>
                </w:rPr>
                <w:t>2</w:t>
              </w:r>
            </w:hyperlink>
          </w:p>
        </w:tc>
      </w:tr>
      <w:tr w:rsidR="00B90768"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27</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Развитие речи. Подготовка к домашнему сочинению по «Горе от ума»</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Ноябрь </w:t>
            </w:r>
          </w:p>
        </w:tc>
        <w:tc>
          <w:tcPr>
            <w:tcW w:w="2863" w:type="dxa"/>
            <w:tcMar>
              <w:top w:w="50" w:type="dxa"/>
              <w:left w:w="100" w:type="dxa"/>
            </w:tcMar>
            <w:vAlign w:val="center"/>
          </w:tcPr>
          <w:p w:rsidR="00B90768" w:rsidRDefault="00B90768">
            <w:pPr>
              <w:spacing w:after="0"/>
              <w:ind w:left="135"/>
            </w:pPr>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28</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Поэзия пушкинской эпохи. К.Н. Батюшков, А.А. Дельвиг, Н.М. Языков, Е.А. Баратынский (не менее трёх стихотворений по выбору) Основные темы лирики</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Ноябрь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44328</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29</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Поэзия пушкинской эпохи. К.Н. Батюшков, А.А. Дельвиг, Н.М. Языков, Е.А. Баратынский (не менее трёх стихотворений по выбору) Своеобразие лирики поэта</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Ноябрь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44580</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30</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А.С. Пушкин. Жизнь и творчество. Поэтическое новаторство А.С. </w:t>
            </w:r>
            <w:r w:rsidRPr="00613FD4">
              <w:rPr>
                <w:rFonts w:ascii="Times New Roman" w:hAnsi="Times New Roman"/>
                <w:color w:val="000000"/>
                <w:sz w:val="24"/>
                <w:lang w:val="ru-RU"/>
              </w:rPr>
              <w:lastRenderedPageBreak/>
              <w:t>Пушкина</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Ноябрь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421</w:t>
              </w:r>
              <w:r>
                <w:rPr>
                  <w:rFonts w:ascii="Times New Roman" w:hAnsi="Times New Roman"/>
                  <w:color w:val="0000FF"/>
                  <w:u w:val="single"/>
                </w:rPr>
                <w:t>fe</w:t>
              </w:r>
            </w:hyperlink>
          </w:p>
        </w:tc>
      </w:tr>
      <w:tr w:rsidR="00B90768"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lastRenderedPageBreak/>
              <w:t>31</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А.С. Пушкин. Тематика и проблематика лицейской лирики</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Ноябрь </w:t>
            </w:r>
          </w:p>
        </w:tc>
        <w:tc>
          <w:tcPr>
            <w:tcW w:w="2863" w:type="dxa"/>
            <w:tcMar>
              <w:top w:w="50" w:type="dxa"/>
              <w:left w:w="100" w:type="dxa"/>
            </w:tcMar>
            <w:vAlign w:val="center"/>
          </w:tcPr>
          <w:p w:rsidR="00B90768" w:rsidRDefault="00B90768">
            <w:pPr>
              <w:spacing w:after="0"/>
              <w:ind w:left="135"/>
            </w:pPr>
          </w:p>
        </w:tc>
      </w:tr>
      <w:tr w:rsidR="00B90768"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32</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Резервный урок. А.С. Пушкин. Основные темы лирики южного периода</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Ноябрь </w:t>
            </w:r>
          </w:p>
        </w:tc>
        <w:tc>
          <w:tcPr>
            <w:tcW w:w="2863" w:type="dxa"/>
            <w:tcMar>
              <w:top w:w="50" w:type="dxa"/>
              <w:left w:w="100" w:type="dxa"/>
            </w:tcMar>
            <w:vAlign w:val="center"/>
          </w:tcPr>
          <w:p w:rsidR="00B90768" w:rsidRDefault="00B90768">
            <w:pPr>
              <w:spacing w:after="0"/>
              <w:ind w:left="135"/>
            </w:pPr>
          </w:p>
        </w:tc>
      </w:tr>
      <w:tr w:rsidR="00B90768"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33</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А.С. Пушкин. Художественное своеобразие лирики южного периода</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Ноябрь </w:t>
            </w:r>
          </w:p>
        </w:tc>
        <w:tc>
          <w:tcPr>
            <w:tcW w:w="2863" w:type="dxa"/>
            <w:tcMar>
              <w:top w:w="50" w:type="dxa"/>
              <w:left w:w="100" w:type="dxa"/>
            </w:tcMar>
            <w:vAlign w:val="center"/>
          </w:tcPr>
          <w:p w:rsidR="00B90768" w:rsidRDefault="00B90768">
            <w:pPr>
              <w:spacing w:after="0"/>
              <w:ind w:left="135"/>
            </w:pPr>
          </w:p>
        </w:tc>
      </w:tr>
      <w:tr w:rsidR="00B90768"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34</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А.С. Пушкин. Лирика Михайловского периода</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Ноябрь </w:t>
            </w:r>
          </w:p>
        </w:tc>
        <w:tc>
          <w:tcPr>
            <w:tcW w:w="2863" w:type="dxa"/>
            <w:tcMar>
              <w:top w:w="50" w:type="dxa"/>
              <w:left w:w="100" w:type="dxa"/>
            </w:tcMar>
            <w:vAlign w:val="center"/>
          </w:tcPr>
          <w:p w:rsidR="00B90768" w:rsidRDefault="00B90768">
            <w:pPr>
              <w:spacing w:after="0"/>
              <w:ind w:left="135"/>
            </w:pPr>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35</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А.С. Пушкин. Любовная лирика: «К***» («Я помню чудное мгновенье...»), «Я вас любил; любовь ещё, быть может…», «Мадонна»</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vAlign w:val="center"/>
          </w:tcPr>
          <w:p w:rsidR="00B90768" w:rsidRPr="00D22D7A" w:rsidRDefault="00B90768" w:rsidP="00C9347E">
            <w:pPr>
              <w:spacing w:after="0"/>
              <w:ind w:left="135"/>
              <w:rPr>
                <w:rFonts w:ascii="Times New Roman" w:hAnsi="Times New Roman" w:cs="Times New Roman"/>
              </w:rPr>
            </w:pPr>
            <w:r w:rsidRPr="00D22D7A">
              <w:rPr>
                <w:rFonts w:ascii="Times New Roman" w:hAnsi="Times New Roman" w:cs="Times New Roman"/>
              </w:rPr>
              <w:t>Декабрь</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42618</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36</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А.С. Пушкин. Своеобразие любовной лирики</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Декабрь</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4273</w:t>
              </w:r>
              <w:r>
                <w:rPr>
                  <w:rFonts w:ascii="Times New Roman" w:hAnsi="Times New Roman"/>
                  <w:color w:val="0000FF"/>
                  <w:u w:val="single"/>
                </w:rPr>
                <w:t>a</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37</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А.С. Пушкин. Тема поэта и поэзии: «Пророк», «Поэт» и другие.</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Декабрь</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4285</w:t>
              </w:r>
              <w:r>
                <w:rPr>
                  <w:rFonts w:ascii="Times New Roman" w:hAnsi="Times New Roman"/>
                  <w:color w:val="0000FF"/>
                  <w:u w:val="single"/>
                </w:rPr>
                <w:t>c</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38</w:t>
            </w:r>
          </w:p>
        </w:tc>
        <w:tc>
          <w:tcPr>
            <w:tcW w:w="4036" w:type="dxa"/>
            <w:tcMar>
              <w:top w:w="50" w:type="dxa"/>
              <w:left w:w="100" w:type="dxa"/>
            </w:tcMar>
            <w:vAlign w:val="center"/>
          </w:tcPr>
          <w:p w:rsidR="00B90768" w:rsidRDefault="00B90768">
            <w:pPr>
              <w:spacing w:after="0"/>
              <w:ind w:left="135"/>
            </w:pPr>
            <w:r w:rsidRPr="00613FD4">
              <w:rPr>
                <w:rFonts w:ascii="Times New Roman" w:hAnsi="Times New Roman"/>
                <w:color w:val="000000"/>
                <w:sz w:val="24"/>
                <w:lang w:val="ru-RU"/>
              </w:rPr>
              <w:t xml:space="preserve">Резервный урок. А.С. Пушкин. Стихотворения «Осень» (отрывок), «Я памятник себе воздвиг нерукотворный…» и другие. </w:t>
            </w:r>
            <w:r>
              <w:rPr>
                <w:rFonts w:ascii="Times New Roman" w:hAnsi="Times New Roman"/>
                <w:color w:val="000000"/>
                <w:sz w:val="24"/>
              </w:rPr>
              <w:t>Тема поэта и поэзии</w:t>
            </w:r>
          </w:p>
        </w:tc>
        <w:tc>
          <w:tcPr>
            <w:tcW w:w="1154"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Декабрь</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4297</w:t>
              </w:r>
              <w:r>
                <w:rPr>
                  <w:rFonts w:ascii="Times New Roman" w:hAnsi="Times New Roman"/>
                  <w:color w:val="0000FF"/>
                  <w:u w:val="single"/>
                </w:rPr>
                <w:t>e</w:t>
              </w:r>
            </w:hyperlink>
          </w:p>
        </w:tc>
      </w:tr>
      <w:tr w:rsidR="00B90768"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39</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Развитие речи. Анализ лирического произведения</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Декабрь</w:t>
            </w:r>
          </w:p>
        </w:tc>
        <w:tc>
          <w:tcPr>
            <w:tcW w:w="2863" w:type="dxa"/>
            <w:tcMar>
              <w:top w:w="50" w:type="dxa"/>
              <w:left w:w="100" w:type="dxa"/>
            </w:tcMar>
            <w:vAlign w:val="center"/>
          </w:tcPr>
          <w:p w:rsidR="00B90768" w:rsidRDefault="00B90768">
            <w:pPr>
              <w:spacing w:after="0"/>
              <w:ind w:left="135"/>
            </w:pPr>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40</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А. С. Пушкин. «Брожу ли я вдоль </w:t>
            </w:r>
            <w:r w:rsidRPr="00613FD4">
              <w:rPr>
                <w:rFonts w:ascii="Times New Roman" w:hAnsi="Times New Roman"/>
                <w:color w:val="000000"/>
                <w:sz w:val="24"/>
                <w:lang w:val="ru-RU"/>
              </w:rPr>
              <w:lastRenderedPageBreak/>
              <w:t>улиц шумных…», «Бесы», «Элегия» («Безумных лет угасшее веселье…»)</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Декабрь</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42</w:t>
              </w:r>
              <w:r>
                <w:rPr>
                  <w:rFonts w:ascii="Times New Roman" w:hAnsi="Times New Roman"/>
                  <w:color w:val="0000FF"/>
                  <w:u w:val="single"/>
                </w:rPr>
                <w:t>b</w:t>
              </w:r>
              <w:r w:rsidRPr="00613FD4">
                <w:rPr>
                  <w:rFonts w:ascii="Times New Roman" w:hAnsi="Times New Roman"/>
                  <w:color w:val="0000FF"/>
                  <w:u w:val="single"/>
                  <w:lang w:val="ru-RU"/>
                </w:rPr>
                <w:t>9</w:t>
              </w:r>
              <w:r>
                <w:rPr>
                  <w:rFonts w:ascii="Times New Roman" w:hAnsi="Times New Roman"/>
                  <w:color w:val="0000FF"/>
                  <w:u w:val="single"/>
                </w:rPr>
                <w:t>a</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lastRenderedPageBreak/>
              <w:t>41</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Декабрь</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42</w:t>
              </w:r>
              <w:r>
                <w:rPr>
                  <w:rFonts w:ascii="Times New Roman" w:hAnsi="Times New Roman"/>
                  <w:color w:val="0000FF"/>
                  <w:u w:val="single"/>
                </w:rPr>
                <w:t>d</w:t>
              </w:r>
              <w:r w:rsidRPr="00613FD4">
                <w:rPr>
                  <w:rFonts w:ascii="Times New Roman" w:hAnsi="Times New Roman"/>
                  <w:color w:val="0000FF"/>
                  <w:u w:val="single"/>
                  <w:lang w:val="ru-RU"/>
                </w:rPr>
                <w:t>3</w:t>
              </w:r>
              <w:r>
                <w:rPr>
                  <w:rFonts w:ascii="Times New Roman" w:hAnsi="Times New Roman"/>
                  <w:color w:val="0000FF"/>
                  <w:u w:val="single"/>
                </w:rPr>
                <w:t>e</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42</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Декабрь</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42</w:t>
              </w:r>
              <w:r>
                <w:rPr>
                  <w:rFonts w:ascii="Times New Roman" w:hAnsi="Times New Roman"/>
                  <w:color w:val="0000FF"/>
                  <w:u w:val="single"/>
                </w:rPr>
                <w:t>e</w:t>
              </w:r>
              <w:r w:rsidRPr="00613FD4">
                <w:rPr>
                  <w:rFonts w:ascii="Times New Roman" w:hAnsi="Times New Roman"/>
                  <w:color w:val="0000FF"/>
                  <w:u w:val="single"/>
                  <w:lang w:val="ru-RU"/>
                </w:rPr>
                <w:t>4</w:t>
              </w:r>
              <w:r>
                <w:rPr>
                  <w:rFonts w:ascii="Times New Roman" w:hAnsi="Times New Roman"/>
                  <w:color w:val="0000FF"/>
                  <w:u w:val="single"/>
                </w:rPr>
                <w:t>c</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43</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Развитие речи. Подготовка к сочинению по лирике А.С. Пушкина</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Декабрь</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430</w:t>
              </w:r>
              <w:r>
                <w:rPr>
                  <w:rFonts w:ascii="Times New Roman" w:hAnsi="Times New Roman"/>
                  <w:color w:val="0000FF"/>
                  <w:u w:val="single"/>
                </w:rPr>
                <w:t>ea</w:t>
              </w:r>
            </w:hyperlink>
          </w:p>
        </w:tc>
      </w:tr>
      <w:tr w:rsidR="00B90768"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44</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Развитие речи. Сочинение по лирике А.С. Пушкина</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vAlign w:val="center"/>
          </w:tcPr>
          <w:p w:rsidR="00B90768" w:rsidRPr="00D22D7A" w:rsidRDefault="00B90768" w:rsidP="00C9347E">
            <w:pPr>
              <w:spacing w:after="0"/>
              <w:ind w:left="135"/>
              <w:rPr>
                <w:rFonts w:ascii="Times New Roman" w:hAnsi="Times New Roman" w:cs="Times New Roman"/>
              </w:rPr>
            </w:pPr>
            <w:r w:rsidRPr="00D22D7A">
              <w:rPr>
                <w:rFonts w:ascii="Times New Roman" w:hAnsi="Times New Roman" w:cs="Times New Roman"/>
              </w:rPr>
              <w:t xml:space="preserve">Январь </w:t>
            </w:r>
          </w:p>
        </w:tc>
        <w:tc>
          <w:tcPr>
            <w:tcW w:w="2863" w:type="dxa"/>
            <w:tcMar>
              <w:top w:w="50" w:type="dxa"/>
              <w:left w:w="100" w:type="dxa"/>
            </w:tcMar>
            <w:vAlign w:val="center"/>
          </w:tcPr>
          <w:p w:rsidR="00B90768" w:rsidRDefault="00B90768">
            <w:pPr>
              <w:spacing w:after="0"/>
              <w:ind w:left="135"/>
            </w:pPr>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45</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А.С. Пушкин. Поэма «Медный всадник». Человек и история в поэме</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Январь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4336</w:t>
              </w:r>
              <w:r>
                <w:rPr>
                  <w:rFonts w:ascii="Times New Roman" w:hAnsi="Times New Roman"/>
                  <w:color w:val="0000FF"/>
                  <w:u w:val="single"/>
                </w:rPr>
                <w:t>a</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46</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А.С. Пушкин. Поэма «Медный всадник»: образ Евгения в поэме</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Январь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434</w:t>
              </w:r>
              <w:r>
                <w:rPr>
                  <w:rFonts w:ascii="Times New Roman" w:hAnsi="Times New Roman"/>
                  <w:color w:val="0000FF"/>
                  <w:u w:val="single"/>
                </w:rPr>
                <w:t>be</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47</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613FD4">
              <w:rPr>
                <w:rFonts w:ascii="Times New Roman" w:hAnsi="Times New Roman"/>
                <w:color w:val="000000"/>
                <w:sz w:val="24"/>
                <w:lang w:val="ru-RU"/>
              </w:rPr>
              <w:t xml:space="preserve"> в поэме</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Январь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43658</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48</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Подготовка к контрольной работе</w:t>
            </w:r>
            <w:proofErr w:type="gramStart"/>
            <w:r w:rsidRPr="00613FD4">
              <w:rPr>
                <w:rFonts w:ascii="Times New Roman" w:hAnsi="Times New Roman"/>
                <w:color w:val="000000"/>
                <w:sz w:val="24"/>
                <w:lang w:val="ru-RU"/>
              </w:rPr>
              <w:t xml:space="preserve"> О</w:t>
            </w:r>
            <w:proofErr w:type="gramEnd"/>
            <w:r w:rsidRPr="00613FD4">
              <w:rPr>
                <w:rFonts w:ascii="Times New Roman" w:hAnsi="Times New Roman"/>
                <w:color w:val="000000"/>
                <w:sz w:val="24"/>
                <w:lang w:val="ru-RU"/>
              </w:rPr>
              <w:t xml:space="preserve">т древнерусской литературы до литературы первой четверти </w:t>
            </w:r>
            <w:r>
              <w:rPr>
                <w:rFonts w:ascii="Times New Roman" w:hAnsi="Times New Roman"/>
                <w:color w:val="000000"/>
                <w:sz w:val="24"/>
              </w:rPr>
              <w:t>XIX</w:t>
            </w:r>
            <w:r w:rsidRPr="00613FD4">
              <w:rPr>
                <w:rFonts w:ascii="Times New Roman" w:hAnsi="Times New Roman"/>
                <w:color w:val="000000"/>
                <w:sz w:val="24"/>
                <w:lang w:val="ru-RU"/>
              </w:rPr>
              <w:t xml:space="preserve"> века (письменный ответ, тесты, творческая работа, сочинение)</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Январь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43770</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lastRenderedPageBreak/>
              <w:t>49</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Итоговая контрольная работа</w:t>
            </w:r>
            <w:proofErr w:type="gramStart"/>
            <w:r w:rsidRPr="00613FD4">
              <w:rPr>
                <w:rFonts w:ascii="Times New Roman" w:hAnsi="Times New Roman"/>
                <w:color w:val="000000"/>
                <w:sz w:val="24"/>
                <w:lang w:val="ru-RU"/>
              </w:rPr>
              <w:t xml:space="preserve"> О</w:t>
            </w:r>
            <w:proofErr w:type="gramEnd"/>
            <w:r w:rsidRPr="00613FD4">
              <w:rPr>
                <w:rFonts w:ascii="Times New Roman" w:hAnsi="Times New Roman"/>
                <w:color w:val="000000"/>
                <w:sz w:val="24"/>
                <w:lang w:val="ru-RU"/>
              </w:rPr>
              <w:t xml:space="preserve">т древнерусской литературы до литературы первой четверти </w:t>
            </w:r>
            <w:r>
              <w:rPr>
                <w:rFonts w:ascii="Times New Roman" w:hAnsi="Times New Roman"/>
                <w:color w:val="000000"/>
                <w:sz w:val="24"/>
              </w:rPr>
              <w:t>XIX</w:t>
            </w:r>
            <w:r w:rsidRPr="00613FD4">
              <w:rPr>
                <w:rFonts w:ascii="Times New Roman" w:hAnsi="Times New Roman"/>
                <w:color w:val="000000"/>
                <w:sz w:val="24"/>
                <w:lang w:val="ru-RU"/>
              </w:rPr>
              <w:t xml:space="preserve"> века (письменный ответ, тесты, творческая работа, сочинение)</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Январь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45</w:t>
              </w:r>
              <w:r>
                <w:rPr>
                  <w:rFonts w:ascii="Times New Roman" w:hAnsi="Times New Roman"/>
                  <w:color w:val="0000FF"/>
                  <w:u w:val="single"/>
                </w:rPr>
                <w:t>fe</w:t>
              </w:r>
              <w:r w:rsidRPr="00613FD4">
                <w:rPr>
                  <w:rFonts w:ascii="Times New Roman" w:hAnsi="Times New Roman"/>
                  <w:color w:val="0000FF"/>
                  <w:u w:val="single"/>
                  <w:lang w:val="ru-RU"/>
                </w:rPr>
                <w:t>8</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50</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А.С. Пушкин. Роман в стихах «Евгений Онегин» как новаторское произведение</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Январь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4387</w:t>
              </w:r>
              <w:r>
                <w:rPr>
                  <w:rFonts w:ascii="Times New Roman" w:hAnsi="Times New Roman"/>
                  <w:color w:val="0000FF"/>
                  <w:u w:val="single"/>
                </w:rPr>
                <w:t>e</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51</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Резервный урок. А.С. Пушкин. Роман в стихах «Евгений Онегин». Главные мужские образы романа. Образ Евгения Онегина</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Январь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43982</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52</w:t>
            </w:r>
          </w:p>
        </w:tc>
        <w:tc>
          <w:tcPr>
            <w:tcW w:w="4036" w:type="dxa"/>
            <w:tcMar>
              <w:top w:w="50" w:type="dxa"/>
              <w:left w:w="100" w:type="dxa"/>
            </w:tcMar>
            <w:vAlign w:val="center"/>
          </w:tcPr>
          <w:p w:rsidR="00B90768" w:rsidRDefault="00B90768">
            <w:pPr>
              <w:spacing w:after="0"/>
              <w:ind w:left="135"/>
            </w:pPr>
            <w:r w:rsidRPr="00613FD4">
              <w:rPr>
                <w:rFonts w:ascii="Times New Roman" w:hAnsi="Times New Roman"/>
                <w:color w:val="000000"/>
                <w:sz w:val="24"/>
                <w:lang w:val="ru-RU"/>
              </w:rPr>
              <w:t xml:space="preserve">А.С.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1154"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Январь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43</w:t>
              </w:r>
              <w:r>
                <w:rPr>
                  <w:rFonts w:ascii="Times New Roman" w:hAnsi="Times New Roman"/>
                  <w:color w:val="0000FF"/>
                  <w:u w:val="single"/>
                </w:rPr>
                <w:t>a</w:t>
              </w:r>
              <w:r w:rsidRPr="00613FD4">
                <w:rPr>
                  <w:rFonts w:ascii="Times New Roman" w:hAnsi="Times New Roman"/>
                  <w:color w:val="0000FF"/>
                  <w:u w:val="single"/>
                  <w:lang w:val="ru-RU"/>
                </w:rPr>
                <w:t>9</w:t>
              </w:r>
              <w:r>
                <w:rPr>
                  <w:rFonts w:ascii="Times New Roman" w:hAnsi="Times New Roman"/>
                  <w:color w:val="0000FF"/>
                  <w:u w:val="single"/>
                </w:rPr>
                <w:t>a</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53</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А.С. Пушкин. Роман в стихах «Евгений Онегин»: взаимоотношения главных героев</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vAlign w:val="center"/>
          </w:tcPr>
          <w:p w:rsidR="00B90768" w:rsidRPr="00D22D7A" w:rsidRDefault="00B90768" w:rsidP="00C9347E">
            <w:pPr>
              <w:spacing w:after="0"/>
              <w:ind w:left="135"/>
              <w:rPr>
                <w:rFonts w:ascii="Times New Roman" w:hAnsi="Times New Roman" w:cs="Times New Roman"/>
              </w:rPr>
            </w:pPr>
            <w:r w:rsidRPr="00D22D7A">
              <w:rPr>
                <w:rFonts w:ascii="Times New Roman" w:hAnsi="Times New Roman" w:cs="Times New Roman"/>
              </w:rPr>
              <w:t xml:space="preserve">Февраль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43</w:t>
              </w:r>
              <w:r>
                <w:rPr>
                  <w:rFonts w:ascii="Times New Roman" w:hAnsi="Times New Roman"/>
                  <w:color w:val="0000FF"/>
                  <w:u w:val="single"/>
                </w:rPr>
                <w:t>bb</w:t>
              </w:r>
              <w:r w:rsidRPr="00613FD4">
                <w:rPr>
                  <w:rFonts w:ascii="Times New Roman" w:hAnsi="Times New Roman"/>
                  <w:color w:val="0000FF"/>
                  <w:u w:val="single"/>
                  <w:lang w:val="ru-RU"/>
                </w:rPr>
                <w:t>2</w:t>
              </w:r>
            </w:hyperlink>
          </w:p>
        </w:tc>
      </w:tr>
      <w:tr w:rsidR="00B90768"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54</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Развитие речи. Письменный ответ на проблемный вопрос</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Февраль </w:t>
            </w:r>
          </w:p>
        </w:tc>
        <w:tc>
          <w:tcPr>
            <w:tcW w:w="2863" w:type="dxa"/>
            <w:tcMar>
              <w:top w:w="50" w:type="dxa"/>
              <w:left w:w="100" w:type="dxa"/>
            </w:tcMar>
            <w:vAlign w:val="center"/>
          </w:tcPr>
          <w:p w:rsidR="00B90768" w:rsidRDefault="00B90768">
            <w:pPr>
              <w:spacing w:after="0"/>
              <w:ind w:left="135"/>
            </w:pPr>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55</w:t>
            </w:r>
          </w:p>
        </w:tc>
        <w:tc>
          <w:tcPr>
            <w:tcW w:w="4036" w:type="dxa"/>
            <w:tcMar>
              <w:top w:w="50" w:type="dxa"/>
              <w:left w:w="100" w:type="dxa"/>
            </w:tcMar>
            <w:vAlign w:val="center"/>
          </w:tcPr>
          <w:p w:rsidR="00B90768" w:rsidRDefault="00B90768">
            <w:pPr>
              <w:spacing w:after="0"/>
              <w:ind w:left="135"/>
            </w:pPr>
            <w:r w:rsidRPr="00613FD4">
              <w:rPr>
                <w:rFonts w:ascii="Times New Roman" w:hAnsi="Times New Roman"/>
                <w:color w:val="000000"/>
                <w:sz w:val="24"/>
                <w:lang w:val="ru-RU"/>
              </w:rPr>
              <w:t xml:space="preserve">Резервный урок. А.С.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1154"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Февраль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43</w:t>
              </w:r>
              <w:r>
                <w:rPr>
                  <w:rFonts w:ascii="Times New Roman" w:hAnsi="Times New Roman"/>
                  <w:color w:val="0000FF"/>
                  <w:u w:val="single"/>
                </w:rPr>
                <w:t>e</w:t>
              </w:r>
              <w:r w:rsidRPr="00613FD4">
                <w:rPr>
                  <w:rFonts w:ascii="Times New Roman" w:hAnsi="Times New Roman"/>
                  <w:color w:val="0000FF"/>
                  <w:u w:val="single"/>
                  <w:lang w:val="ru-RU"/>
                </w:rPr>
                <w:t>3</w:t>
              </w:r>
              <w:r>
                <w:rPr>
                  <w:rFonts w:ascii="Times New Roman" w:hAnsi="Times New Roman"/>
                  <w:color w:val="0000FF"/>
                  <w:u w:val="single"/>
                </w:rPr>
                <w:t>c</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56</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Развитие речи. Подготовка к сочинению по роману «Евгений Онегин»</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Февраль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43</w:t>
              </w:r>
              <w:r>
                <w:rPr>
                  <w:rFonts w:ascii="Times New Roman" w:hAnsi="Times New Roman"/>
                  <w:color w:val="0000FF"/>
                  <w:u w:val="single"/>
                </w:rPr>
                <w:t>fcc</w:t>
              </w:r>
            </w:hyperlink>
          </w:p>
        </w:tc>
      </w:tr>
      <w:tr w:rsidR="00B90768"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lastRenderedPageBreak/>
              <w:t>57</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Развитие речи. Сочинение по роману «Евгений Онегин»</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Февраль </w:t>
            </w:r>
          </w:p>
        </w:tc>
        <w:tc>
          <w:tcPr>
            <w:tcW w:w="2863" w:type="dxa"/>
            <w:tcMar>
              <w:top w:w="50" w:type="dxa"/>
              <w:left w:w="100" w:type="dxa"/>
            </w:tcMar>
            <w:vAlign w:val="center"/>
          </w:tcPr>
          <w:p w:rsidR="00B90768" w:rsidRDefault="00B90768">
            <w:pPr>
              <w:spacing w:after="0"/>
              <w:ind w:left="135"/>
            </w:pPr>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58</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Резервный урок. Итоговый урок по роману в стихах А.С. Пушкина «Евгений Онегин»</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Февраль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440</w:t>
              </w:r>
              <w:r>
                <w:rPr>
                  <w:rFonts w:ascii="Times New Roman" w:hAnsi="Times New Roman"/>
                  <w:color w:val="0000FF"/>
                  <w:u w:val="single"/>
                </w:rPr>
                <w:t>e</w:t>
              </w:r>
              <w:r w:rsidRPr="00613FD4">
                <w:rPr>
                  <w:rFonts w:ascii="Times New Roman" w:hAnsi="Times New Roman"/>
                  <w:color w:val="0000FF"/>
                  <w:u w:val="single"/>
                  <w:lang w:val="ru-RU"/>
                </w:rPr>
                <w:t>4</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59</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М.Ю. Лермонтов. Жизнь и творчество. Тематика и проблематика лирики поэта</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Февраль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449</w:t>
              </w:r>
              <w:r>
                <w:rPr>
                  <w:rFonts w:ascii="Times New Roman" w:hAnsi="Times New Roman"/>
                  <w:color w:val="0000FF"/>
                  <w:u w:val="single"/>
                </w:rPr>
                <w:t>ea</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60</w:t>
            </w:r>
          </w:p>
        </w:tc>
        <w:tc>
          <w:tcPr>
            <w:tcW w:w="4036" w:type="dxa"/>
            <w:tcMar>
              <w:top w:w="50" w:type="dxa"/>
              <w:left w:w="100" w:type="dxa"/>
            </w:tcMar>
            <w:vAlign w:val="center"/>
          </w:tcPr>
          <w:p w:rsidR="00B90768" w:rsidRDefault="00B90768">
            <w:pPr>
              <w:spacing w:after="0"/>
              <w:ind w:left="135"/>
            </w:pPr>
            <w:r w:rsidRPr="00613FD4">
              <w:rPr>
                <w:rFonts w:ascii="Times New Roman" w:hAnsi="Times New Roman"/>
                <w:color w:val="000000"/>
                <w:sz w:val="24"/>
                <w:lang w:val="ru-RU"/>
              </w:rPr>
              <w:t>М.Ю. Лермонтов</w:t>
            </w:r>
            <w:proofErr w:type="gramStart"/>
            <w:r w:rsidRPr="00613FD4">
              <w:rPr>
                <w:rFonts w:ascii="Times New Roman" w:hAnsi="Times New Roman"/>
                <w:color w:val="000000"/>
                <w:sz w:val="24"/>
                <w:lang w:val="ru-RU"/>
              </w:rPr>
              <w:t>.Т</w:t>
            </w:r>
            <w:proofErr w:type="gramEnd"/>
            <w:r w:rsidRPr="00613FD4">
              <w:rPr>
                <w:rFonts w:ascii="Times New Roman" w:hAnsi="Times New Roman"/>
                <w:color w:val="000000"/>
                <w:sz w:val="24"/>
                <w:lang w:val="ru-RU"/>
              </w:rPr>
              <w:t xml:space="preserve">ема назначения поэта и поэзии. </w:t>
            </w:r>
            <w:r>
              <w:rPr>
                <w:rFonts w:ascii="Times New Roman" w:hAnsi="Times New Roman"/>
                <w:color w:val="000000"/>
                <w:sz w:val="24"/>
              </w:rPr>
              <w:t>Стихотворение «Смерть поэта»</w:t>
            </w:r>
          </w:p>
        </w:tc>
        <w:tc>
          <w:tcPr>
            <w:tcW w:w="1154"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Февраль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44</w:t>
              </w:r>
              <w:r>
                <w:rPr>
                  <w:rFonts w:ascii="Times New Roman" w:hAnsi="Times New Roman"/>
                  <w:color w:val="0000FF"/>
                  <w:u w:val="single"/>
                </w:rPr>
                <w:t>bca</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61</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М.Ю. Лермонтов. Образ поэта-пророка в лирике поэта</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Февраль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44</w:t>
              </w:r>
              <w:r>
                <w:rPr>
                  <w:rFonts w:ascii="Times New Roman" w:hAnsi="Times New Roman"/>
                  <w:color w:val="0000FF"/>
                  <w:u w:val="single"/>
                </w:rPr>
                <w:t>d</w:t>
              </w:r>
              <w:r w:rsidRPr="00613FD4">
                <w:rPr>
                  <w:rFonts w:ascii="Times New Roman" w:hAnsi="Times New Roman"/>
                  <w:color w:val="0000FF"/>
                  <w:u w:val="single"/>
                  <w:lang w:val="ru-RU"/>
                </w:rPr>
                <w:t>00</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62</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М.Ю. Лермонтов. Тема любви в лирике поэта</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Февраль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44</w:t>
              </w:r>
              <w:r>
                <w:rPr>
                  <w:rFonts w:ascii="Times New Roman" w:hAnsi="Times New Roman"/>
                  <w:color w:val="0000FF"/>
                  <w:u w:val="single"/>
                </w:rPr>
                <w:t>e</w:t>
              </w:r>
              <w:r w:rsidRPr="00613FD4">
                <w:rPr>
                  <w:rFonts w:ascii="Times New Roman" w:hAnsi="Times New Roman"/>
                  <w:color w:val="0000FF"/>
                  <w:u w:val="single"/>
                  <w:lang w:val="ru-RU"/>
                </w:rPr>
                <w:t>0</w:t>
              </w:r>
              <w:r>
                <w:rPr>
                  <w:rFonts w:ascii="Times New Roman" w:hAnsi="Times New Roman"/>
                  <w:color w:val="0000FF"/>
                  <w:u w:val="single"/>
                </w:rPr>
                <w:t>e</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63</w:t>
            </w:r>
          </w:p>
        </w:tc>
        <w:tc>
          <w:tcPr>
            <w:tcW w:w="4036" w:type="dxa"/>
            <w:tcMar>
              <w:top w:w="50" w:type="dxa"/>
              <w:left w:w="100" w:type="dxa"/>
            </w:tcMar>
            <w:vAlign w:val="center"/>
          </w:tcPr>
          <w:p w:rsidR="00B90768" w:rsidRDefault="00B90768">
            <w:pPr>
              <w:spacing w:after="0"/>
              <w:ind w:left="135"/>
            </w:pPr>
            <w:r w:rsidRPr="00613FD4">
              <w:rPr>
                <w:rFonts w:ascii="Times New Roman" w:hAnsi="Times New Roman"/>
                <w:color w:val="000000"/>
                <w:sz w:val="24"/>
                <w:lang w:val="ru-RU"/>
              </w:rPr>
              <w:t xml:space="preserve">М.Ю. Лермонтов. Тема родины в лирике поэта. </w:t>
            </w:r>
            <w:r>
              <w:rPr>
                <w:rFonts w:ascii="Times New Roman" w:hAnsi="Times New Roman"/>
                <w:color w:val="000000"/>
                <w:sz w:val="24"/>
              </w:rPr>
              <w:t>Стихотворения «Дума», «Родина»</w:t>
            </w:r>
          </w:p>
        </w:tc>
        <w:tc>
          <w:tcPr>
            <w:tcW w:w="1154"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Февраль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45034</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64</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М.Ю. Лермонтов. Философский характер лирики поэта. «Выхожу один я на дорогу…»</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Февраль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4514</w:t>
              </w:r>
              <w:r>
                <w:rPr>
                  <w:rFonts w:ascii="Times New Roman" w:hAnsi="Times New Roman"/>
                  <w:color w:val="0000FF"/>
                  <w:u w:val="single"/>
                </w:rPr>
                <w:t>c</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65</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Развитие речи. Анализ лирического произведения</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Февраль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45264</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66</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Резервный урок. Итоговый урок по лирике М.Ю. Лермонтова</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vAlign w:val="center"/>
          </w:tcPr>
          <w:p w:rsidR="00B90768" w:rsidRPr="00D22D7A" w:rsidRDefault="00B90768" w:rsidP="00C9347E">
            <w:pPr>
              <w:spacing w:after="0"/>
              <w:ind w:left="135"/>
              <w:rPr>
                <w:rFonts w:ascii="Times New Roman" w:hAnsi="Times New Roman" w:cs="Times New Roman"/>
              </w:rPr>
            </w:pPr>
            <w:r w:rsidRPr="00D22D7A">
              <w:rPr>
                <w:rFonts w:ascii="Times New Roman" w:hAnsi="Times New Roman" w:cs="Times New Roman"/>
              </w:rPr>
              <w:t xml:space="preserve">Март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45372</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67</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М.Ю. Лермонтов. Роман «Герой нашего времени». Тема, идея, проблематика. Своеобразние </w:t>
            </w:r>
            <w:r w:rsidRPr="00613FD4">
              <w:rPr>
                <w:rFonts w:ascii="Times New Roman" w:hAnsi="Times New Roman"/>
                <w:color w:val="000000"/>
                <w:sz w:val="24"/>
                <w:lang w:val="ru-RU"/>
              </w:rPr>
              <w:lastRenderedPageBreak/>
              <w:t>сюжета и композиции</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Март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454</w:t>
              </w:r>
              <w:r>
                <w:rPr>
                  <w:rFonts w:ascii="Times New Roman" w:hAnsi="Times New Roman"/>
                  <w:color w:val="0000FF"/>
                  <w:u w:val="single"/>
                </w:rPr>
                <w:t>f</w:t>
              </w:r>
              <w:r w:rsidRPr="00613FD4">
                <w:rPr>
                  <w:rFonts w:ascii="Times New Roman" w:hAnsi="Times New Roman"/>
                  <w:color w:val="0000FF"/>
                  <w:u w:val="single"/>
                  <w:lang w:val="ru-RU"/>
                </w:rPr>
                <w:t>8</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lastRenderedPageBreak/>
              <w:t>68</w:t>
            </w:r>
          </w:p>
        </w:tc>
        <w:tc>
          <w:tcPr>
            <w:tcW w:w="4036" w:type="dxa"/>
            <w:tcMar>
              <w:top w:w="50" w:type="dxa"/>
              <w:left w:w="100" w:type="dxa"/>
            </w:tcMar>
            <w:vAlign w:val="center"/>
          </w:tcPr>
          <w:p w:rsidR="00B90768" w:rsidRDefault="00B90768">
            <w:pPr>
              <w:spacing w:after="0"/>
              <w:ind w:left="135"/>
            </w:pPr>
            <w:r w:rsidRPr="00613FD4">
              <w:rPr>
                <w:rFonts w:ascii="Times New Roman" w:hAnsi="Times New Roman"/>
                <w:color w:val="000000"/>
                <w:sz w:val="24"/>
                <w:lang w:val="ru-RU"/>
              </w:rPr>
              <w:t xml:space="preserve">М.Ю. Лермонтов. Роман «Герой нашего времени». </w:t>
            </w:r>
            <w:r>
              <w:rPr>
                <w:rFonts w:ascii="Times New Roman" w:hAnsi="Times New Roman"/>
                <w:color w:val="000000"/>
                <w:sz w:val="24"/>
              </w:rPr>
              <w:t>Загадки образа Печорина</w:t>
            </w:r>
          </w:p>
        </w:tc>
        <w:tc>
          <w:tcPr>
            <w:tcW w:w="1154"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Март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4561</w:t>
              </w:r>
              <w:r>
                <w:rPr>
                  <w:rFonts w:ascii="Times New Roman" w:hAnsi="Times New Roman"/>
                  <w:color w:val="0000FF"/>
                  <w:u w:val="single"/>
                </w:rPr>
                <w:t>a</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69</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М.Ю. Лермонтов. Роман «Герой нашего времени». Роль «Журнала Печорина» в раскрытии характера главного героя</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Март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45</w:t>
              </w:r>
              <w:r>
                <w:rPr>
                  <w:rFonts w:ascii="Times New Roman" w:hAnsi="Times New Roman"/>
                  <w:color w:val="0000FF"/>
                  <w:u w:val="single"/>
                </w:rPr>
                <w:t>a</w:t>
              </w:r>
              <w:r w:rsidRPr="00613FD4">
                <w:rPr>
                  <w:rFonts w:ascii="Times New Roman" w:hAnsi="Times New Roman"/>
                  <w:color w:val="0000FF"/>
                  <w:u w:val="single"/>
                  <w:lang w:val="ru-RU"/>
                </w:rPr>
                <w:t>52</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70</w:t>
            </w:r>
          </w:p>
        </w:tc>
        <w:tc>
          <w:tcPr>
            <w:tcW w:w="4036" w:type="dxa"/>
            <w:tcMar>
              <w:top w:w="50" w:type="dxa"/>
              <w:left w:w="100" w:type="dxa"/>
            </w:tcMar>
            <w:vAlign w:val="center"/>
          </w:tcPr>
          <w:p w:rsidR="00B90768" w:rsidRDefault="00B90768">
            <w:pPr>
              <w:spacing w:after="0"/>
              <w:ind w:left="135"/>
            </w:pPr>
            <w:r w:rsidRPr="00613FD4">
              <w:rPr>
                <w:rFonts w:ascii="Times New Roman" w:hAnsi="Times New Roman"/>
                <w:color w:val="000000"/>
                <w:sz w:val="24"/>
                <w:lang w:val="ru-RU"/>
              </w:rPr>
              <w:t xml:space="preserve">М.Ю. Лермонтов. Роман «Герой нашего времени». </w:t>
            </w:r>
            <w:r>
              <w:rPr>
                <w:rFonts w:ascii="Times New Roman" w:hAnsi="Times New Roman"/>
                <w:color w:val="000000"/>
                <w:sz w:val="24"/>
              </w:rPr>
              <w:t>Значение главы «Фаталист»</w:t>
            </w:r>
          </w:p>
        </w:tc>
        <w:tc>
          <w:tcPr>
            <w:tcW w:w="1154"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Март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45</w:t>
              </w:r>
              <w:r>
                <w:rPr>
                  <w:rFonts w:ascii="Times New Roman" w:hAnsi="Times New Roman"/>
                  <w:color w:val="0000FF"/>
                  <w:u w:val="single"/>
                </w:rPr>
                <w:t>b</w:t>
              </w:r>
              <w:r w:rsidRPr="00613FD4">
                <w:rPr>
                  <w:rFonts w:ascii="Times New Roman" w:hAnsi="Times New Roman"/>
                  <w:color w:val="0000FF"/>
                  <w:u w:val="single"/>
                  <w:lang w:val="ru-RU"/>
                </w:rPr>
                <w:t>92</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71</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Резервный урок. М.Ю. Лермонтов. Роман «Герой нашего времени». Дружба в жизни Печорина</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Март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45</w:t>
              </w:r>
              <w:r>
                <w:rPr>
                  <w:rFonts w:ascii="Times New Roman" w:hAnsi="Times New Roman"/>
                  <w:color w:val="0000FF"/>
                  <w:u w:val="single"/>
                </w:rPr>
                <w:t>ca</w:t>
              </w:r>
              <w:r w:rsidRPr="00613FD4">
                <w:rPr>
                  <w:rFonts w:ascii="Times New Roman" w:hAnsi="Times New Roman"/>
                  <w:color w:val="0000FF"/>
                  <w:u w:val="single"/>
                  <w:lang w:val="ru-RU"/>
                </w:rPr>
                <w:t>0</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72</w:t>
            </w:r>
          </w:p>
        </w:tc>
        <w:tc>
          <w:tcPr>
            <w:tcW w:w="4036" w:type="dxa"/>
            <w:tcMar>
              <w:top w:w="50" w:type="dxa"/>
              <w:left w:w="100" w:type="dxa"/>
            </w:tcMar>
            <w:vAlign w:val="center"/>
          </w:tcPr>
          <w:p w:rsidR="00B90768" w:rsidRDefault="00B90768">
            <w:pPr>
              <w:spacing w:after="0"/>
              <w:ind w:left="135"/>
            </w:pPr>
            <w:r w:rsidRPr="00613FD4">
              <w:rPr>
                <w:rFonts w:ascii="Times New Roman" w:hAnsi="Times New Roman"/>
                <w:color w:val="000000"/>
                <w:sz w:val="24"/>
                <w:lang w:val="ru-RU"/>
              </w:rPr>
              <w:t xml:space="preserve">М.Ю. Лермонтов. Роман «Герой нашего времени». </w:t>
            </w:r>
            <w:r>
              <w:rPr>
                <w:rFonts w:ascii="Times New Roman" w:hAnsi="Times New Roman"/>
                <w:color w:val="000000"/>
                <w:sz w:val="24"/>
              </w:rPr>
              <w:t>Любовь в жизни Печорина</w:t>
            </w:r>
          </w:p>
        </w:tc>
        <w:tc>
          <w:tcPr>
            <w:tcW w:w="1154"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Март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45</w:t>
              </w:r>
              <w:r>
                <w:rPr>
                  <w:rFonts w:ascii="Times New Roman" w:hAnsi="Times New Roman"/>
                  <w:color w:val="0000FF"/>
                  <w:u w:val="single"/>
                </w:rPr>
                <w:t>dae</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73</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Резервный урок. Роман «Герой нашего времени» в литературной критике</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Март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45</w:t>
              </w:r>
              <w:r>
                <w:rPr>
                  <w:rFonts w:ascii="Times New Roman" w:hAnsi="Times New Roman"/>
                  <w:color w:val="0000FF"/>
                  <w:u w:val="single"/>
                </w:rPr>
                <w:t>ed</w:t>
              </w:r>
              <w:r w:rsidRPr="00613FD4">
                <w:rPr>
                  <w:rFonts w:ascii="Times New Roman" w:hAnsi="Times New Roman"/>
                  <w:color w:val="0000FF"/>
                  <w:u w:val="single"/>
                  <w:lang w:val="ru-RU"/>
                </w:rPr>
                <w:t>0</w:t>
              </w:r>
            </w:hyperlink>
          </w:p>
        </w:tc>
      </w:tr>
      <w:tr w:rsidR="00B90768"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74</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Март </w:t>
            </w:r>
          </w:p>
        </w:tc>
        <w:tc>
          <w:tcPr>
            <w:tcW w:w="2863" w:type="dxa"/>
            <w:tcMar>
              <w:top w:w="50" w:type="dxa"/>
              <w:left w:w="100" w:type="dxa"/>
            </w:tcMar>
            <w:vAlign w:val="center"/>
          </w:tcPr>
          <w:p w:rsidR="00B90768" w:rsidRDefault="00B90768">
            <w:pPr>
              <w:spacing w:after="0"/>
              <w:ind w:left="135"/>
            </w:pPr>
          </w:p>
        </w:tc>
      </w:tr>
      <w:tr w:rsidR="00B90768"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75</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Внеклассное чтение. Любимые стихотворения поэтов первой половины Х</w:t>
            </w:r>
            <w:proofErr w:type="gramStart"/>
            <w:r>
              <w:rPr>
                <w:rFonts w:ascii="Times New Roman" w:hAnsi="Times New Roman"/>
                <w:color w:val="000000"/>
                <w:sz w:val="24"/>
              </w:rPr>
              <w:t>I</w:t>
            </w:r>
            <w:proofErr w:type="gramEnd"/>
            <w:r w:rsidRPr="00613FD4">
              <w:rPr>
                <w:rFonts w:ascii="Times New Roman" w:hAnsi="Times New Roman"/>
                <w:color w:val="000000"/>
                <w:sz w:val="24"/>
                <w:lang w:val="ru-RU"/>
              </w:rPr>
              <w:t>Х века</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Март </w:t>
            </w:r>
          </w:p>
        </w:tc>
        <w:tc>
          <w:tcPr>
            <w:tcW w:w="2863" w:type="dxa"/>
            <w:tcMar>
              <w:top w:w="50" w:type="dxa"/>
              <w:left w:w="100" w:type="dxa"/>
            </w:tcMar>
            <w:vAlign w:val="center"/>
          </w:tcPr>
          <w:p w:rsidR="00B90768" w:rsidRDefault="00B90768">
            <w:pPr>
              <w:spacing w:after="0"/>
              <w:ind w:left="135"/>
            </w:pPr>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76</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Н.В. Гоголь. Жизнь и творчество. История создания поэмы «Мёртвые </w:t>
            </w:r>
            <w:r w:rsidRPr="00613FD4">
              <w:rPr>
                <w:rFonts w:ascii="Times New Roman" w:hAnsi="Times New Roman"/>
                <w:color w:val="000000"/>
                <w:sz w:val="24"/>
                <w:lang w:val="ru-RU"/>
              </w:rPr>
              <w:lastRenderedPageBreak/>
              <w:t>души»</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vAlign w:val="center"/>
          </w:tcPr>
          <w:p w:rsidR="00B90768" w:rsidRPr="00D22D7A" w:rsidRDefault="00B90768" w:rsidP="00C9347E">
            <w:pPr>
              <w:spacing w:after="0"/>
              <w:ind w:left="135"/>
              <w:rPr>
                <w:rFonts w:ascii="Times New Roman" w:hAnsi="Times New Roman" w:cs="Times New Roman"/>
              </w:rPr>
            </w:pPr>
            <w:r w:rsidRPr="00D22D7A">
              <w:rPr>
                <w:rFonts w:ascii="Times New Roman" w:hAnsi="Times New Roman" w:cs="Times New Roman"/>
              </w:rPr>
              <w:t xml:space="preserve">Апрель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46146</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lastRenderedPageBreak/>
              <w:t>77</w:t>
            </w:r>
          </w:p>
        </w:tc>
        <w:tc>
          <w:tcPr>
            <w:tcW w:w="4036" w:type="dxa"/>
            <w:tcMar>
              <w:top w:w="50" w:type="dxa"/>
              <w:left w:w="100" w:type="dxa"/>
            </w:tcMar>
            <w:vAlign w:val="center"/>
          </w:tcPr>
          <w:p w:rsidR="00B90768" w:rsidRDefault="00B90768">
            <w:pPr>
              <w:spacing w:after="0"/>
              <w:ind w:left="135"/>
            </w:pPr>
            <w:r w:rsidRPr="00613FD4">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Образы помещиков</w:t>
            </w:r>
          </w:p>
        </w:tc>
        <w:tc>
          <w:tcPr>
            <w:tcW w:w="1154"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Апрель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46254</w:t>
              </w:r>
            </w:hyperlink>
          </w:p>
        </w:tc>
      </w:tr>
      <w:tr w:rsidR="00B90768"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78</w:t>
            </w:r>
          </w:p>
        </w:tc>
        <w:tc>
          <w:tcPr>
            <w:tcW w:w="4036" w:type="dxa"/>
            <w:tcMar>
              <w:top w:w="50" w:type="dxa"/>
              <w:left w:w="100" w:type="dxa"/>
            </w:tcMar>
            <w:vAlign w:val="center"/>
          </w:tcPr>
          <w:p w:rsidR="00B90768" w:rsidRDefault="00B90768">
            <w:pPr>
              <w:spacing w:after="0"/>
              <w:ind w:left="135"/>
            </w:pPr>
            <w:r w:rsidRPr="00613FD4">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Образы чиновников</w:t>
            </w:r>
          </w:p>
        </w:tc>
        <w:tc>
          <w:tcPr>
            <w:tcW w:w="1154"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Апрель </w:t>
            </w:r>
          </w:p>
        </w:tc>
        <w:tc>
          <w:tcPr>
            <w:tcW w:w="2863" w:type="dxa"/>
            <w:tcMar>
              <w:top w:w="50" w:type="dxa"/>
              <w:left w:w="100" w:type="dxa"/>
            </w:tcMar>
            <w:vAlign w:val="center"/>
          </w:tcPr>
          <w:p w:rsidR="00B90768" w:rsidRDefault="00B90768">
            <w:pPr>
              <w:spacing w:after="0"/>
              <w:ind w:left="135"/>
            </w:pPr>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79</w:t>
            </w:r>
          </w:p>
        </w:tc>
        <w:tc>
          <w:tcPr>
            <w:tcW w:w="4036" w:type="dxa"/>
            <w:tcMar>
              <w:top w:w="50" w:type="dxa"/>
              <w:left w:w="100" w:type="dxa"/>
            </w:tcMar>
            <w:vAlign w:val="center"/>
          </w:tcPr>
          <w:p w:rsidR="00B90768" w:rsidRDefault="00B90768">
            <w:pPr>
              <w:spacing w:after="0"/>
              <w:ind w:left="135"/>
            </w:pPr>
            <w:r w:rsidRPr="00613FD4">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Образ города</w:t>
            </w:r>
          </w:p>
        </w:tc>
        <w:tc>
          <w:tcPr>
            <w:tcW w:w="1154"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Апрель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4648</w:t>
              </w:r>
              <w:r>
                <w:rPr>
                  <w:rFonts w:ascii="Times New Roman" w:hAnsi="Times New Roman"/>
                  <w:color w:val="0000FF"/>
                  <w:u w:val="single"/>
                </w:rPr>
                <w:t>e</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80</w:t>
            </w:r>
          </w:p>
        </w:tc>
        <w:tc>
          <w:tcPr>
            <w:tcW w:w="4036" w:type="dxa"/>
            <w:tcMar>
              <w:top w:w="50" w:type="dxa"/>
              <w:left w:w="100" w:type="dxa"/>
            </w:tcMar>
            <w:vAlign w:val="center"/>
          </w:tcPr>
          <w:p w:rsidR="00B90768" w:rsidRDefault="00B90768">
            <w:pPr>
              <w:spacing w:after="0"/>
              <w:ind w:left="135"/>
            </w:pPr>
            <w:r w:rsidRPr="00613FD4">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Образ Чичикова</w:t>
            </w:r>
          </w:p>
        </w:tc>
        <w:tc>
          <w:tcPr>
            <w:tcW w:w="1154"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Апрель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465</w:t>
              </w:r>
              <w:r>
                <w:rPr>
                  <w:rFonts w:ascii="Times New Roman" w:hAnsi="Times New Roman"/>
                  <w:color w:val="0000FF"/>
                  <w:u w:val="single"/>
                </w:rPr>
                <w:t>a</w:t>
              </w:r>
              <w:r w:rsidRPr="00613FD4">
                <w:rPr>
                  <w:rFonts w:ascii="Times New Roman" w:hAnsi="Times New Roman"/>
                  <w:color w:val="0000FF"/>
                  <w:u w:val="single"/>
                  <w:lang w:val="ru-RU"/>
                </w:rPr>
                <w:t>6</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81</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Н.В. Гоголь. Поэма «Мёртвые души». Образ России, народа и автора в поэме</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Апрель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466</w:t>
              </w:r>
              <w:r>
                <w:rPr>
                  <w:rFonts w:ascii="Times New Roman" w:hAnsi="Times New Roman"/>
                  <w:color w:val="0000FF"/>
                  <w:u w:val="single"/>
                </w:rPr>
                <w:t>aa</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82</w:t>
            </w:r>
          </w:p>
        </w:tc>
        <w:tc>
          <w:tcPr>
            <w:tcW w:w="4036" w:type="dxa"/>
            <w:tcMar>
              <w:top w:w="50" w:type="dxa"/>
              <w:left w:w="100" w:type="dxa"/>
            </w:tcMar>
            <w:vAlign w:val="center"/>
          </w:tcPr>
          <w:p w:rsidR="00B90768" w:rsidRDefault="00B90768">
            <w:pPr>
              <w:spacing w:after="0"/>
              <w:ind w:left="135"/>
            </w:pPr>
            <w:r w:rsidRPr="00613FD4">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Лирические отступления и автора</w:t>
            </w:r>
          </w:p>
        </w:tc>
        <w:tc>
          <w:tcPr>
            <w:tcW w:w="1154"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Апрель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4636</w:t>
              </w:r>
              <w:r>
                <w:rPr>
                  <w:rFonts w:ascii="Times New Roman" w:hAnsi="Times New Roman"/>
                  <w:color w:val="0000FF"/>
                  <w:u w:val="single"/>
                </w:rPr>
                <w:t>c</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83</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Н.В. Гоголь. Поэма «Мёртвые души»: специфика жанра, художественные особенности</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Апрель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467</w:t>
              </w:r>
              <w:r>
                <w:rPr>
                  <w:rFonts w:ascii="Times New Roman" w:hAnsi="Times New Roman"/>
                  <w:color w:val="0000FF"/>
                  <w:u w:val="single"/>
                </w:rPr>
                <w:t>ae</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84</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Н.В. Гоголь. Поэма «Мёртвые души» в литературной критике</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Апрель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46</w:t>
              </w:r>
              <w:r>
                <w:rPr>
                  <w:rFonts w:ascii="Times New Roman" w:hAnsi="Times New Roman"/>
                  <w:color w:val="0000FF"/>
                  <w:u w:val="single"/>
                </w:rPr>
                <w:t>a</w:t>
              </w:r>
              <w:r w:rsidRPr="00613FD4">
                <w:rPr>
                  <w:rFonts w:ascii="Times New Roman" w:hAnsi="Times New Roman"/>
                  <w:color w:val="0000FF"/>
                  <w:u w:val="single"/>
                  <w:lang w:val="ru-RU"/>
                </w:rPr>
                <w:t>7</w:t>
              </w:r>
              <w:r>
                <w:rPr>
                  <w:rFonts w:ascii="Times New Roman" w:hAnsi="Times New Roman"/>
                  <w:color w:val="0000FF"/>
                  <w:u w:val="single"/>
                </w:rPr>
                <w:t>e</w:t>
              </w:r>
            </w:hyperlink>
          </w:p>
        </w:tc>
      </w:tr>
      <w:tr w:rsidR="00B90768"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85</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Развитие речи. Подготовка к домашнему сочинению по «Мертвым душам»</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Апрель </w:t>
            </w:r>
          </w:p>
        </w:tc>
        <w:tc>
          <w:tcPr>
            <w:tcW w:w="2863" w:type="dxa"/>
            <w:tcMar>
              <w:top w:w="50" w:type="dxa"/>
              <w:left w:w="100" w:type="dxa"/>
            </w:tcMar>
            <w:vAlign w:val="center"/>
          </w:tcPr>
          <w:p w:rsidR="00B90768" w:rsidRDefault="00B90768">
            <w:pPr>
              <w:spacing w:after="0"/>
              <w:ind w:left="135"/>
            </w:pPr>
          </w:p>
        </w:tc>
      </w:tr>
      <w:tr w:rsidR="00B90768"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86</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Внеклассное чтение. В мире литературы первой половины Х</w:t>
            </w:r>
            <w:proofErr w:type="gramStart"/>
            <w:r>
              <w:rPr>
                <w:rFonts w:ascii="Times New Roman" w:hAnsi="Times New Roman"/>
                <w:color w:val="000000"/>
                <w:sz w:val="24"/>
              </w:rPr>
              <w:t>I</w:t>
            </w:r>
            <w:proofErr w:type="gramEnd"/>
            <w:r w:rsidRPr="00613FD4">
              <w:rPr>
                <w:rFonts w:ascii="Times New Roman" w:hAnsi="Times New Roman"/>
                <w:color w:val="000000"/>
                <w:sz w:val="24"/>
                <w:lang w:val="ru-RU"/>
              </w:rPr>
              <w:t>Х века</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Апрель </w:t>
            </w:r>
          </w:p>
        </w:tc>
        <w:tc>
          <w:tcPr>
            <w:tcW w:w="2863" w:type="dxa"/>
            <w:tcMar>
              <w:top w:w="50" w:type="dxa"/>
              <w:left w:w="100" w:type="dxa"/>
            </w:tcMar>
            <w:vAlign w:val="center"/>
          </w:tcPr>
          <w:p w:rsidR="00B90768" w:rsidRDefault="00B90768">
            <w:pPr>
              <w:spacing w:after="0"/>
              <w:ind w:left="135"/>
            </w:pPr>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87</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Специфика отечественной прозы первой половины Х</w:t>
            </w:r>
            <w:proofErr w:type="gramStart"/>
            <w:r>
              <w:rPr>
                <w:rFonts w:ascii="Times New Roman" w:hAnsi="Times New Roman"/>
                <w:color w:val="000000"/>
                <w:sz w:val="24"/>
              </w:rPr>
              <w:t>I</w:t>
            </w:r>
            <w:proofErr w:type="gramEnd"/>
            <w:r w:rsidRPr="00613FD4">
              <w:rPr>
                <w:rFonts w:ascii="Times New Roman" w:hAnsi="Times New Roman"/>
                <w:color w:val="000000"/>
                <w:sz w:val="24"/>
                <w:lang w:val="ru-RU"/>
              </w:rPr>
              <w:t xml:space="preserve">Х века, ее </w:t>
            </w:r>
            <w:r w:rsidRPr="00613FD4">
              <w:rPr>
                <w:rFonts w:ascii="Times New Roman" w:hAnsi="Times New Roman"/>
                <w:color w:val="000000"/>
                <w:sz w:val="24"/>
                <w:lang w:val="ru-RU"/>
              </w:rPr>
              <w:lastRenderedPageBreak/>
              <w:t>значение для русской литературы</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Апрель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46</w:t>
              </w:r>
              <w:r>
                <w:rPr>
                  <w:rFonts w:ascii="Times New Roman" w:hAnsi="Times New Roman"/>
                  <w:color w:val="0000FF"/>
                  <w:u w:val="single"/>
                </w:rPr>
                <w:t>c</w:t>
              </w:r>
              <w:r w:rsidRPr="00613FD4">
                <w:rPr>
                  <w:rFonts w:ascii="Times New Roman" w:hAnsi="Times New Roman"/>
                  <w:color w:val="0000FF"/>
                  <w:u w:val="single"/>
                  <w:lang w:val="ru-RU"/>
                </w:rPr>
                <w:t>9</w:t>
              </w:r>
              <w:r>
                <w:rPr>
                  <w:rFonts w:ascii="Times New Roman" w:hAnsi="Times New Roman"/>
                  <w:color w:val="0000FF"/>
                  <w:u w:val="single"/>
                </w:rPr>
                <w:t>a</w:t>
              </w:r>
            </w:hyperlink>
          </w:p>
        </w:tc>
      </w:tr>
      <w:tr w:rsidR="00B90768"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lastRenderedPageBreak/>
              <w:t>88</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Подготовка </w:t>
            </w:r>
            <w:proofErr w:type="gramStart"/>
            <w:r w:rsidRPr="00613FD4">
              <w:rPr>
                <w:rFonts w:ascii="Times New Roman" w:hAnsi="Times New Roman"/>
                <w:color w:val="000000"/>
                <w:sz w:val="24"/>
                <w:lang w:val="ru-RU"/>
              </w:rPr>
              <w:t>к</w:t>
            </w:r>
            <w:proofErr w:type="gramEnd"/>
            <w:r w:rsidRPr="00613FD4">
              <w:rPr>
                <w:rFonts w:ascii="Times New Roman" w:hAnsi="Times New Roman"/>
                <w:color w:val="000000"/>
                <w:sz w:val="24"/>
                <w:lang w:val="ru-RU"/>
              </w:rPr>
              <w:t xml:space="preserve"> контрольная работа Литература середины </w:t>
            </w:r>
            <w:r>
              <w:rPr>
                <w:rFonts w:ascii="Times New Roman" w:hAnsi="Times New Roman"/>
                <w:color w:val="000000"/>
                <w:sz w:val="24"/>
              </w:rPr>
              <w:t>XIX</w:t>
            </w:r>
            <w:r w:rsidRPr="00613FD4">
              <w:rPr>
                <w:rFonts w:ascii="Times New Roman" w:hAnsi="Times New Roman"/>
                <w:color w:val="000000"/>
                <w:sz w:val="24"/>
                <w:lang w:val="ru-RU"/>
              </w:rPr>
              <w:t xml:space="preserve"> века (письменный ответ, тесты, творческая работа, сочинение)</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vAlign w:val="center"/>
          </w:tcPr>
          <w:p w:rsidR="00B90768" w:rsidRPr="00D22D7A" w:rsidRDefault="00B90768" w:rsidP="00C9347E">
            <w:pPr>
              <w:spacing w:after="0"/>
              <w:ind w:left="135"/>
              <w:rPr>
                <w:rFonts w:ascii="Times New Roman" w:hAnsi="Times New Roman" w:cs="Times New Roman"/>
              </w:rPr>
            </w:pPr>
            <w:r w:rsidRPr="00D22D7A">
              <w:rPr>
                <w:rFonts w:ascii="Times New Roman" w:hAnsi="Times New Roman" w:cs="Times New Roman"/>
              </w:rPr>
              <w:t xml:space="preserve">Май </w:t>
            </w:r>
          </w:p>
        </w:tc>
        <w:tc>
          <w:tcPr>
            <w:tcW w:w="2863" w:type="dxa"/>
            <w:tcMar>
              <w:top w:w="50" w:type="dxa"/>
              <w:left w:w="100" w:type="dxa"/>
            </w:tcMar>
            <w:vAlign w:val="center"/>
          </w:tcPr>
          <w:p w:rsidR="00B90768" w:rsidRDefault="00B90768">
            <w:pPr>
              <w:spacing w:after="0"/>
              <w:ind w:left="135"/>
            </w:pPr>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89</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Итоговая контрольная работа Литература середины </w:t>
            </w:r>
            <w:r>
              <w:rPr>
                <w:rFonts w:ascii="Times New Roman" w:hAnsi="Times New Roman"/>
                <w:color w:val="000000"/>
                <w:sz w:val="24"/>
              </w:rPr>
              <w:t>XIX</w:t>
            </w:r>
            <w:r w:rsidRPr="00613FD4">
              <w:rPr>
                <w:rFonts w:ascii="Times New Roman" w:hAnsi="Times New Roman"/>
                <w:color w:val="000000"/>
                <w:sz w:val="24"/>
                <w:lang w:val="ru-RU"/>
              </w:rPr>
              <w:t xml:space="preserve"> века (письменный ответ, тесты, творческая работа, сочинение)</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Май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4749</w:t>
              </w:r>
              <w:r>
                <w:rPr>
                  <w:rFonts w:ascii="Times New Roman" w:hAnsi="Times New Roman"/>
                  <w:color w:val="0000FF"/>
                  <w:u w:val="single"/>
                </w:rPr>
                <w:t>c</w:t>
              </w:r>
            </w:hyperlink>
          </w:p>
        </w:tc>
      </w:tr>
      <w:tr w:rsidR="00B90768"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90</w:t>
            </w:r>
          </w:p>
        </w:tc>
        <w:tc>
          <w:tcPr>
            <w:tcW w:w="4036"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Внеклассное чтение. Писатели и поэты о Великой Отечественной войне</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Май </w:t>
            </w:r>
          </w:p>
        </w:tc>
        <w:tc>
          <w:tcPr>
            <w:tcW w:w="2863" w:type="dxa"/>
            <w:tcMar>
              <w:top w:w="50" w:type="dxa"/>
              <w:left w:w="100" w:type="dxa"/>
            </w:tcMar>
            <w:vAlign w:val="center"/>
          </w:tcPr>
          <w:p w:rsidR="00B90768" w:rsidRDefault="00B90768">
            <w:pPr>
              <w:spacing w:after="0"/>
              <w:ind w:left="135"/>
            </w:pPr>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91</w:t>
            </w:r>
          </w:p>
        </w:tc>
        <w:tc>
          <w:tcPr>
            <w:tcW w:w="4036" w:type="dxa"/>
            <w:tcMar>
              <w:top w:w="50" w:type="dxa"/>
              <w:left w:w="100" w:type="dxa"/>
            </w:tcMar>
            <w:vAlign w:val="center"/>
          </w:tcPr>
          <w:p w:rsidR="00B90768" w:rsidRDefault="00B90768">
            <w:pPr>
              <w:spacing w:after="0"/>
              <w:ind w:left="135"/>
            </w:pPr>
            <w:r w:rsidRPr="00613FD4">
              <w:rPr>
                <w:rFonts w:ascii="Times New Roman" w:hAnsi="Times New Roman"/>
                <w:color w:val="000000"/>
                <w:sz w:val="24"/>
                <w:lang w:val="ru-RU"/>
              </w:rPr>
              <w:t xml:space="preserve">Данте Алигьери. «Божественная комедия». Особенности жанра и композиции комедии. </w:t>
            </w:r>
            <w:r>
              <w:rPr>
                <w:rFonts w:ascii="Times New Roman" w:hAnsi="Times New Roman"/>
                <w:color w:val="000000"/>
                <w:sz w:val="24"/>
              </w:rPr>
              <w:t>Сюжет и персонажи</w:t>
            </w:r>
          </w:p>
        </w:tc>
        <w:tc>
          <w:tcPr>
            <w:tcW w:w="1154"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Май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46</w:t>
              </w:r>
              <w:r>
                <w:rPr>
                  <w:rFonts w:ascii="Times New Roman" w:hAnsi="Times New Roman"/>
                  <w:color w:val="0000FF"/>
                  <w:u w:val="single"/>
                </w:rPr>
                <w:t>db</w:t>
              </w:r>
              <w:r w:rsidRPr="00613FD4">
                <w:rPr>
                  <w:rFonts w:ascii="Times New Roman" w:hAnsi="Times New Roman"/>
                  <w:color w:val="0000FF"/>
                  <w:u w:val="single"/>
                  <w:lang w:val="ru-RU"/>
                </w:rPr>
                <w:t>2</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92</w:t>
            </w:r>
          </w:p>
        </w:tc>
        <w:tc>
          <w:tcPr>
            <w:tcW w:w="4036" w:type="dxa"/>
            <w:tcMar>
              <w:top w:w="50" w:type="dxa"/>
              <w:left w:w="100" w:type="dxa"/>
            </w:tcMar>
            <w:vAlign w:val="center"/>
          </w:tcPr>
          <w:p w:rsidR="00B90768" w:rsidRDefault="00B90768">
            <w:pPr>
              <w:spacing w:after="0"/>
              <w:ind w:left="135"/>
            </w:pPr>
            <w:r w:rsidRPr="00613FD4">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1154"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Май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46</w:t>
              </w:r>
              <w:r>
                <w:rPr>
                  <w:rFonts w:ascii="Times New Roman" w:hAnsi="Times New Roman"/>
                  <w:color w:val="0000FF"/>
                  <w:u w:val="single"/>
                </w:rPr>
                <w:t>ed</w:t>
              </w:r>
              <w:r w:rsidRPr="00613FD4">
                <w:rPr>
                  <w:rFonts w:ascii="Times New Roman" w:hAnsi="Times New Roman"/>
                  <w:color w:val="0000FF"/>
                  <w:u w:val="single"/>
                  <w:lang w:val="ru-RU"/>
                </w:rPr>
                <w:t>4</w:t>
              </w:r>
            </w:hyperlink>
          </w:p>
        </w:tc>
      </w:tr>
      <w:tr w:rsidR="00B90768"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93</w:t>
            </w:r>
          </w:p>
        </w:tc>
        <w:tc>
          <w:tcPr>
            <w:tcW w:w="4036" w:type="dxa"/>
            <w:tcMar>
              <w:top w:w="50" w:type="dxa"/>
              <w:left w:w="100" w:type="dxa"/>
            </w:tcMar>
            <w:vAlign w:val="center"/>
          </w:tcPr>
          <w:p w:rsidR="00B90768" w:rsidRDefault="00B90768">
            <w:pPr>
              <w:spacing w:after="0"/>
              <w:ind w:left="135"/>
            </w:pPr>
            <w:r w:rsidRPr="00613FD4">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1154"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Май </w:t>
            </w:r>
          </w:p>
        </w:tc>
        <w:tc>
          <w:tcPr>
            <w:tcW w:w="2863" w:type="dxa"/>
            <w:tcMar>
              <w:top w:w="50" w:type="dxa"/>
              <w:left w:w="100" w:type="dxa"/>
            </w:tcMar>
            <w:vAlign w:val="center"/>
          </w:tcPr>
          <w:p w:rsidR="00B90768" w:rsidRDefault="00B90768">
            <w:pPr>
              <w:spacing w:after="0"/>
              <w:ind w:left="135"/>
            </w:pPr>
          </w:p>
        </w:tc>
      </w:tr>
      <w:tr w:rsidR="00B90768"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94</w:t>
            </w:r>
          </w:p>
        </w:tc>
        <w:tc>
          <w:tcPr>
            <w:tcW w:w="4036" w:type="dxa"/>
            <w:tcMar>
              <w:top w:w="50" w:type="dxa"/>
              <w:left w:w="100" w:type="dxa"/>
            </w:tcMar>
            <w:vAlign w:val="center"/>
          </w:tcPr>
          <w:p w:rsidR="00B90768" w:rsidRDefault="00B90768">
            <w:pPr>
              <w:spacing w:after="0"/>
              <w:ind w:left="135"/>
            </w:pPr>
            <w:r w:rsidRPr="00613FD4">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1154"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Май </w:t>
            </w:r>
          </w:p>
        </w:tc>
        <w:tc>
          <w:tcPr>
            <w:tcW w:w="2863" w:type="dxa"/>
            <w:tcMar>
              <w:top w:w="50" w:type="dxa"/>
              <w:left w:w="100" w:type="dxa"/>
            </w:tcMar>
            <w:vAlign w:val="center"/>
          </w:tcPr>
          <w:p w:rsidR="00B90768" w:rsidRDefault="00B90768">
            <w:pPr>
              <w:spacing w:after="0"/>
              <w:ind w:left="135"/>
            </w:pPr>
          </w:p>
        </w:tc>
      </w:tr>
      <w:tr w:rsidR="00B90768"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lastRenderedPageBreak/>
              <w:t>95</w:t>
            </w:r>
          </w:p>
        </w:tc>
        <w:tc>
          <w:tcPr>
            <w:tcW w:w="4036" w:type="dxa"/>
            <w:tcMar>
              <w:top w:w="50" w:type="dxa"/>
              <w:left w:w="100" w:type="dxa"/>
            </w:tcMar>
            <w:vAlign w:val="center"/>
          </w:tcPr>
          <w:p w:rsidR="00B90768" w:rsidRDefault="00B90768">
            <w:pPr>
              <w:spacing w:after="0"/>
              <w:ind w:left="135"/>
            </w:pPr>
            <w:r w:rsidRPr="00613FD4">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1154"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Май </w:t>
            </w:r>
          </w:p>
        </w:tc>
        <w:tc>
          <w:tcPr>
            <w:tcW w:w="2863" w:type="dxa"/>
            <w:tcMar>
              <w:top w:w="50" w:type="dxa"/>
              <w:left w:w="100" w:type="dxa"/>
            </w:tcMar>
            <w:vAlign w:val="center"/>
          </w:tcPr>
          <w:p w:rsidR="00B90768" w:rsidRDefault="00B90768">
            <w:pPr>
              <w:spacing w:after="0"/>
              <w:ind w:left="135"/>
            </w:pPr>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96</w:t>
            </w:r>
          </w:p>
        </w:tc>
        <w:tc>
          <w:tcPr>
            <w:tcW w:w="4036" w:type="dxa"/>
            <w:tcMar>
              <w:top w:w="50" w:type="dxa"/>
              <w:left w:w="100" w:type="dxa"/>
            </w:tcMar>
            <w:vAlign w:val="center"/>
          </w:tcPr>
          <w:p w:rsidR="00B90768" w:rsidRDefault="00B90768">
            <w:pPr>
              <w:spacing w:after="0"/>
              <w:ind w:left="135"/>
            </w:pPr>
            <w:r w:rsidRPr="00613FD4">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1154"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Май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4728</w:t>
              </w:r>
              <w:r>
                <w:rPr>
                  <w:rFonts w:ascii="Times New Roman" w:hAnsi="Times New Roman"/>
                  <w:color w:val="0000FF"/>
                  <w:u w:val="single"/>
                </w:rPr>
                <w:t>a</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97</w:t>
            </w:r>
          </w:p>
        </w:tc>
        <w:tc>
          <w:tcPr>
            <w:tcW w:w="4036" w:type="dxa"/>
            <w:tcMar>
              <w:top w:w="50" w:type="dxa"/>
              <w:left w:w="100" w:type="dxa"/>
            </w:tcMar>
            <w:vAlign w:val="center"/>
          </w:tcPr>
          <w:p w:rsidR="00B90768" w:rsidRDefault="00B90768">
            <w:pPr>
              <w:spacing w:after="0"/>
              <w:ind w:left="135"/>
            </w:pPr>
            <w:r w:rsidRPr="00613FD4">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1154"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Май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47398</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98</w:t>
            </w:r>
          </w:p>
        </w:tc>
        <w:tc>
          <w:tcPr>
            <w:tcW w:w="4036" w:type="dxa"/>
            <w:tcMar>
              <w:top w:w="50" w:type="dxa"/>
              <w:left w:w="100" w:type="dxa"/>
            </w:tcMar>
            <w:vAlign w:val="center"/>
          </w:tcPr>
          <w:p w:rsidR="00B90768" w:rsidRDefault="00B90768">
            <w:pPr>
              <w:spacing w:after="0"/>
              <w:ind w:left="135"/>
            </w:pPr>
            <w:r w:rsidRPr="00613FD4">
              <w:rPr>
                <w:rFonts w:ascii="Times New Roman" w:hAnsi="Times New Roman"/>
                <w:color w:val="000000"/>
                <w:sz w:val="24"/>
                <w:lang w:val="ru-RU"/>
              </w:rPr>
              <w:t>Дж. Г. Байрон. Стихотворения (одно по выбору). Например</w:t>
            </w:r>
            <w:proofErr w:type="gramStart"/>
            <w:r w:rsidRPr="00613FD4">
              <w:rPr>
                <w:rFonts w:ascii="Times New Roman" w:hAnsi="Times New Roman"/>
                <w:color w:val="000000"/>
                <w:sz w:val="24"/>
                <w:lang w:val="ru-RU"/>
              </w:rPr>
              <w:t>,«</w:t>
            </w:r>
            <w:proofErr w:type="gramEnd"/>
            <w:r w:rsidRPr="00613FD4">
              <w:rPr>
                <w:rFonts w:ascii="Times New Roman" w:hAnsi="Times New Roman"/>
                <w:color w:val="000000"/>
                <w:sz w:val="24"/>
                <w:lang w:val="ru-RU"/>
              </w:rPr>
              <w:t xml:space="preserve">Душа моя мрачна. Скорей, певец, скорей!..», «Прощание Наполеона» и другие. </w:t>
            </w:r>
            <w:r>
              <w:rPr>
                <w:rFonts w:ascii="Times New Roman" w:hAnsi="Times New Roman"/>
                <w:color w:val="000000"/>
                <w:sz w:val="24"/>
              </w:rPr>
              <w:t>Тематика и проблематика лирики поэта</w:t>
            </w:r>
          </w:p>
        </w:tc>
        <w:tc>
          <w:tcPr>
            <w:tcW w:w="1154"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Май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408</w:t>
              </w:r>
              <w:r>
                <w:rPr>
                  <w:rFonts w:ascii="Times New Roman" w:hAnsi="Times New Roman"/>
                  <w:color w:val="0000FF"/>
                  <w:u w:val="single"/>
                </w:rPr>
                <w:t>c</w:t>
              </w:r>
              <w:r w:rsidRPr="00613FD4">
                <w:rPr>
                  <w:rFonts w:ascii="Times New Roman" w:hAnsi="Times New Roman"/>
                  <w:color w:val="0000FF"/>
                  <w:u w:val="single"/>
                  <w:lang w:val="ru-RU"/>
                </w:rPr>
                <w:t>2</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99</w:t>
            </w:r>
          </w:p>
        </w:tc>
        <w:tc>
          <w:tcPr>
            <w:tcW w:w="4036" w:type="dxa"/>
            <w:tcMar>
              <w:top w:w="50" w:type="dxa"/>
              <w:left w:w="100" w:type="dxa"/>
            </w:tcMar>
            <w:vAlign w:val="center"/>
          </w:tcPr>
          <w:p w:rsidR="00B90768" w:rsidRDefault="00B90768">
            <w:pPr>
              <w:spacing w:after="0"/>
              <w:ind w:left="135"/>
            </w:pPr>
            <w:r w:rsidRPr="00613FD4">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1154"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tcPr>
          <w:p w:rsidR="00B90768" w:rsidRPr="00D22D7A" w:rsidRDefault="00B90768" w:rsidP="00C9347E">
            <w:r w:rsidRPr="00D22D7A">
              <w:rPr>
                <w:rFonts w:ascii="Times New Roman" w:hAnsi="Times New Roman" w:cs="Times New Roman"/>
              </w:rPr>
              <w:t xml:space="preserve">Май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409</w:t>
              </w:r>
              <w:r>
                <w:rPr>
                  <w:rFonts w:ascii="Times New Roman" w:hAnsi="Times New Roman"/>
                  <w:color w:val="0000FF"/>
                  <w:u w:val="single"/>
                </w:rPr>
                <w:t>d</w:t>
              </w:r>
              <w:r w:rsidRPr="00613FD4">
                <w:rPr>
                  <w:rFonts w:ascii="Times New Roman" w:hAnsi="Times New Roman"/>
                  <w:color w:val="0000FF"/>
                  <w:u w:val="single"/>
                  <w:lang w:val="ru-RU"/>
                </w:rPr>
                <w:t>0</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100</w:t>
            </w:r>
          </w:p>
        </w:tc>
        <w:tc>
          <w:tcPr>
            <w:tcW w:w="4036" w:type="dxa"/>
            <w:tcMar>
              <w:top w:w="50" w:type="dxa"/>
              <w:left w:w="100" w:type="dxa"/>
            </w:tcMar>
            <w:vAlign w:val="center"/>
          </w:tcPr>
          <w:p w:rsidR="00B90768" w:rsidRDefault="00B90768">
            <w:pPr>
              <w:spacing w:after="0"/>
              <w:ind w:left="135"/>
            </w:pPr>
            <w:r w:rsidRPr="00613FD4">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613FD4">
              <w:rPr>
                <w:rFonts w:ascii="Times New Roman" w:hAnsi="Times New Roman"/>
                <w:color w:val="000000"/>
                <w:sz w:val="24"/>
                <w:lang w:val="ru-RU"/>
              </w:rPr>
              <w:t xml:space="preserve"> в. (одно произведение по выбору). Например, произведения Э.Т.А. Гофмана, В. Гюго, В. Скотта. </w:t>
            </w:r>
            <w:r>
              <w:rPr>
                <w:rFonts w:ascii="Times New Roman" w:hAnsi="Times New Roman"/>
                <w:color w:val="000000"/>
                <w:sz w:val="24"/>
              </w:rPr>
              <w:t>Тема, идея произведения</w:t>
            </w:r>
          </w:p>
        </w:tc>
        <w:tc>
          <w:tcPr>
            <w:tcW w:w="1154"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vAlign w:val="center"/>
          </w:tcPr>
          <w:p w:rsidR="00B90768" w:rsidRPr="00B90768" w:rsidRDefault="00B90768" w:rsidP="00C9347E">
            <w:pPr>
              <w:spacing w:after="0"/>
              <w:ind w:left="135"/>
              <w:rPr>
                <w:lang w:val="ru-RU"/>
              </w:rPr>
            </w:pPr>
            <w:r>
              <w:rPr>
                <w:lang w:val="ru-RU"/>
              </w:rPr>
              <w:t xml:space="preserve">Май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475</w:t>
              </w:r>
              <w:r>
                <w:rPr>
                  <w:rFonts w:ascii="Times New Roman" w:hAnsi="Times New Roman"/>
                  <w:color w:val="0000FF"/>
                  <w:u w:val="single"/>
                </w:rPr>
                <w:t>aa</w:t>
              </w:r>
            </w:hyperlink>
          </w:p>
        </w:tc>
      </w:tr>
      <w:tr w:rsidR="00B90768" w:rsidRPr="00613FD4"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lastRenderedPageBreak/>
              <w:t>101</w:t>
            </w:r>
          </w:p>
        </w:tc>
        <w:tc>
          <w:tcPr>
            <w:tcW w:w="4036" w:type="dxa"/>
            <w:tcMar>
              <w:top w:w="50" w:type="dxa"/>
              <w:left w:w="100" w:type="dxa"/>
            </w:tcMar>
            <w:vAlign w:val="center"/>
          </w:tcPr>
          <w:p w:rsidR="00B90768" w:rsidRDefault="00B90768">
            <w:pPr>
              <w:spacing w:after="0"/>
              <w:ind w:left="135"/>
            </w:pPr>
            <w:r w:rsidRPr="00613FD4">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613FD4">
              <w:rPr>
                <w:rFonts w:ascii="Times New Roman" w:hAnsi="Times New Roman"/>
                <w:color w:val="000000"/>
                <w:sz w:val="24"/>
                <w:lang w:val="ru-RU"/>
              </w:rPr>
              <w:t xml:space="preserve"> в. Например, произведения Э.Т.А. Гофмана, В. Гюго, В. Скотта. </w:t>
            </w:r>
            <w:r>
              <w:rPr>
                <w:rFonts w:ascii="Times New Roman" w:hAnsi="Times New Roman"/>
                <w:color w:val="000000"/>
                <w:sz w:val="24"/>
              </w:rPr>
              <w:t>Сюжет, проблематика.</w:t>
            </w:r>
          </w:p>
        </w:tc>
        <w:tc>
          <w:tcPr>
            <w:tcW w:w="1154"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vAlign w:val="center"/>
          </w:tcPr>
          <w:p w:rsidR="00B90768" w:rsidRPr="00B90768" w:rsidRDefault="00B90768" w:rsidP="00C9347E">
            <w:pPr>
              <w:spacing w:after="0"/>
              <w:ind w:left="135"/>
              <w:rPr>
                <w:lang w:val="ru-RU"/>
              </w:rPr>
            </w:pPr>
            <w:r>
              <w:rPr>
                <w:lang w:val="ru-RU"/>
              </w:rPr>
              <w:t xml:space="preserve">Май </w:t>
            </w:r>
          </w:p>
        </w:tc>
        <w:tc>
          <w:tcPr>
            <w:tcW w:w="2863" w:type="dxa"/>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613FD4">
                <w:rPr>
                  <w:rFonts w:ascii="Times New Roman" w:hAnsi="Times New Roman"/>
                  <w:color w:val="0000FF"/>
                  <w:u w:val="single"/>
                  <w:lang w:val="ru-RU"/>
                </w:rPr>
                <w:t>://</w:t>
              </w:r>
              <w:r>
                <w:rPr>
                  <w:rFonts w:ascii="Times New Roman" w:hAnsi="Times New Roman"/>
                  <w:color w:val="0000FF"/>
                  <w:u w:val="single"/>
                </w:rPr>
                <w:t>m</w:t>
              </w:r>
              <w:r w:rsidRPr="00613FD4">
                <w:rPr>
                  <w:rFonts w:ascii="Times New Roman" w:hAnsi="Times New Roman"/>
                  <w:color w:val="0000FF"/>
                  <w:u w:val="single"/>
                  <w:lang w:val="ru-RU"/>
                </w:rPr>
                <w:t>.</w:t>
              </w:r>
              <w:r>
                <w:rPr>
                  <w:rFonts w:ascii="Times New Roman" w:hAnsi="Times New Roman"/>
                  <w:color w:val="0000FF"/>
                  <w:u w:val="single"/>
                </w:rPr>
                <w:t>edsoo</w:t>
              </w:r>
              <w:r w:rsidRPr="00613FD4">
                <w:rPr>
                  <w:rFonts w:ascii="Times New Roman" w:hAnsi="Times New Roman"/>
                  <w:color w:val="0000FF"/>
                  <w:u w:val="single"/>
                  <w:lang w:val="ru-RU"/>
                </w:rPr>
                <w:t>.</w:t>
              </w:r>
              <w:r>
                <w:rPr>
                  <w:rFonts w:ascii="Times New Roman" w:hAnsi="Times New Roman"/>
                  <w:color w:val="0000FF"/>
                  <w:u w:val="single"/>
                </w:rPr>
                <w:t>ru</w:t>
              </w:r>
              <w:r w:rsidRPr="00613FD4">
                <w:rPr>
                  <w:rFonts w:ascii="Times New Roman" w:hAnsi="Times New Roman"/>
                  <w:color w:val="0000FF"/>
                  <w:u w:val="single"/>
                  <w:lang w:val="ru-RU"/>
                </w:rPr>
                <w:t>/8</w:t>
              </w:r>
              <w:r>
                <w:rPr>
                  <w:rFonts w:ascii="Times New Roman" w:hAnsi="Times New Roman"/>
                  <w:color w:val="0000FF"/>
                  <w:u w:val="single"/>
                </w:rPr>
                <w:t>bc</w:t>
              </w:r>
              <w:r w:rsidRPr="00613FD4">
                <w:rPr>
                  <w:rFonts w:ascii="Times New Roman" w:hAnsi="Times New Roman"/>
                  <w:color w:val="0000FF"/>
                  <w:u w:val="single"/>
                  <w:lang w:val="ru-RU"/>
                </w:rPr>
                <w:t>476</w:t>
              </w:r>
              <w:r>
                <w:rPr>
                  <w:rFonts w:ascii="Times New Roman" w:hAnsi="Times New Roman"/>
                  <w:color w:val="0000FF"/>
                  <w:u w:val="single"/>
                </w:rPr>
                <w:t>c</w:t>
              </w:r>
              <w:r w:rsidRPr="00613FD4">
                <w:rPr>
                  <w:rFonts w:ascii="Times New Roman" w:hAnsi="Times New Roman"/>
                  <w:color w:val="0000FF"/>
                  <w:u w:val="single"/>
                  <w:lang w:val="ru-RU"/>
                </w:rPr>
                <w:t>2</w:t>
              </w:r>
            </w:hyperlink>
          </w:p>
        </w:tc>
      </w:tr>
      <w:tr w:rsidR="00B90768" w:rsidTr="00B90768">
        <w:trPr>
          <w:trHeight w:val="144"/>
          <w:tblCellSpacing w:w="0" w:type="dxa"/>
        </w:trPr>
        <w:tc>
          <w:tcPr>
            <w:tcW w:w="885" w:type="dxa"/>
            <w:tcMar>
              <w:top w:w="50" w:type="dxa"/>
              <w:left w:w="100" w:type="dxa"/>
            </w:tcMar>
            <w:vAlign w:val="center"/>
          </w:tcPr>
          <w:p w:rsidR="00B90768" w:rsidRDefault="00B90768">
            <w:pPr>
              <w:spacing w:after="0"/>
            </w:pPr>
            <w:r>
              <w:rPr>
                <w:rFonts w:ascii="Times New Roman" w:hAnsi="Times New Roman"/>
                <w:color w:val="000000"/>
                <w:sz w:val="24"/>
              </w:rPr>
              <w:t>102</w:t>
            </w:r>
          </w:p>
        </w:tc>
        <w:tc>
          <w:tcPr>
            <w:tcW w:w="4036" w:type="dxa"/>
            <w:tcMar>
              <w:top w:w="50" w:type="dxa"/>
              <w:left w:w="100" w:type="dxa"/>
            </w:tcMar>
            <w:vAlign w:val="center"/>
          </w:tcPr>
          <w:p w:rsidR="00B90768" w:rsidRDefault="00B90768">
            <w:pPr>
              <w:spacing w:after="0"/>
              <w:ind w:left="135"/>
            </w:pPr>
            <w:r w:rsidRPr="00613FD4">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613FD4">
              <w:rPr>
                <w:rFonts w:ascii="Times New Roman" w:hAnsi="Times New Roman"/>
                <w:color w:val="000000"/>
                <w:sz w:val="24"/>
                <w:lang w:val="ru-RU"/>
              </w:rPr>
              <w:t xml:space="preserve"> в. Например, произведения Э.Т.А. Гофмана, В. Гюго, В. Скотта. </w:t>
            </w:r>
            <w:r>
              <w:rPr>
                <w:rFonts w:ascii="Times New Roman" w:hAnsi="Times New Roman"/>
                <w:color w:val="000000"/>
                <w:sz w:val="24"/>
              </w:rPr>
              <w:t>Образ главного героя</w:t>
            </w:r>
          </w:p>
        </w:tc>
        <w:tc>
          <w:tcPr>
            <w:tcW w:w="1154"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90768" w:rsidRDefault="00B90768">
            <w:pPr>
              <w:spacing w:after="0"/>
              <w:ind w:left="135"/>
              <w:jc w:val="center"/>
            </w:pPr>
          </w:p>
        </w:tc>
        <w:tc>
          <w:tcPr>
            <w:tcW w:w="1912" w:type="dxa"/>
            <w:tcMar>
              <w:top w:w="50" w:type="dxa"/>
              <w:left w:w="100" w:type="dxa"/>
            </w:tcMar>
            <w:vAlign w:val="center"/>
          </w:tcPr>
          <w:p w:rsidR="00B90768" w:rsidRDefault="00B90768">
            <w:pPr>
              <w:spacing w:after="0"/>
              <w:ind w:left="135"/>
              <w:jc w:val="center"/>
            </w:pPr>
          </w:p>
        </w:tc>
        <w:tc>
          <w:tcPr>
            <w:tcW w:w="1349" w:type="dxa"/>
            <w:tcMar>
              <w:top w:w="50" w:type="dxa"/>
              <w:left w:w="100" w:type="dxa"/>
            </w:tcMar>
            <w:vAlign w:val="center"/>
          </w:tcPr>
          <w:p w:rsidR="00B90768" w:rsidRPr="00B90768" w:rsidRDefault="00B90768" w:rsidP="00C9347E">
            <w:pPr>
              <w:spacing w:after="0"/>
              <w:ind w:left="135"/>
              <w:rPr>
                <w:lang w:val="ru-RU"/>
              </w:rPr>
            </w:pPr>
            <w:r>
              <w:rPr>
                <w:lang w:val="ru-RU"/>
              </w:rPr>
              <w:t xml:space="preserve"> Май </w:t>
            </w:r>
          </w:p>
        </w:tc>
        <w:tc>
          <w:tcPr>
            <w:tcW w:w="2863" w:type="dxa"/>
            <w:tcMar>
              <w:top w:w="50" w:type="dxa"/>
              <w:left w:w="100" w:type="dxa"/>
            </w:tcMar>
            <w:vAlign w:val="center"/>
          </w:tcPr>
          <w:p w:rsidR="00B90768" w:rsidRDefault="00B90768">
            <w:pPr>
              <w:spacing w:after="0"/>
              <w:ind w:left="135"/>
            </w:pPr>
          </w:p>
        </w:tc>
      </w:tr>
      <w:tr w:rsidR="00B90768" w:rsidTr="00B90768">
        <w:trPr>
          <w:trHeight w:val="144"/>
          <w:tblCellSpacing w:w="0" w:type="dxa"/>
        </w:trPr>
        <w:tc>
          <w:tcPr>
            <w:tcW w:w="0" w:type="auto"/>
            <w:gridSpan w:val="2"/>
            <w:tcMar>
              <w:top w:w="50" w:type="dxa"/>
              <w:left w:w="100" w:type="dxa"/>
            </w:tcMar>
            <w:vAlign w:val="center"/>
          </w:tcPr>
          <w:p w:rsidR="00B90768" w:rsidRPr="00613FD4" w:rsidRDefault="00B90768">
            <w:pPr>
              <w:spacing w:after="0"/>
              <w:ind w:left="135"/>
              <w:rPr>
                <w:lang w:val="ru-RU"/>
              </w:rPr>
            </w:pPr>
            <w:r w:rsidRPr="00613FD4">
              <w:rPr>
                <w:rFonts w:ascii="Times New Roman" w:hAnsi="Times New Roman"/>
                <w:color w:val="000000"/>
                <w:sz w:val="24"/>
                <w:lang w:val="ru-RU"/>
              </w:rPr>
              <w:t>ОБЩЕЕ КОЛИЧЕСТВО ЧАСОВ ПО ПРОГРАММЕ</w:t>
            </w:r>
          </w:p>
        </w:tc>
        <w:tc>
          <w:tcPr>
            <w:tcW w:w="1154" w:type="dxa"/>
            <w:tcMar>
              <w:top w:w="50" w:type="dxa"/>
              <w:left w:w="100" w:type="dxa"/>
            </w:tcMar>
            <w:vAlign w:val="center"/>
          </w:tcPr>
          <w:p w:rsidR="00B90768" w:rsidRDefault="00B90768">
            <w:pPr>
              <w:spacing w:after="0"/>
              <w:ind w:left="135"/>
              <w:jc w:val="center"/>
            </w:pPr>
            <w:r w:rsidRPr="00613FD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3"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4 </w:t>
            </w:r>
          </w:p>
        </w:tc>
        <w:tc>
          <w:tcPr>
            <w:tcW w:w="1912" w:type="dxa"/>
            <w:tcMar>
              <w:top w:w="50" w:type="dxa"/>
              <w:left w:w="100" w:type="dxa"/>
            </w:tcMar>
            <w:vAlign w:val="center"/>
          </w:tcPr>
          <w:p w:rsidR="00B90768" w:rsidRDefault="00B9076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90768" w:rsidRDefault="00B90768"/>
        </w:tc>
      </w:tr>
    </w:tbl>
    <w:p w:rsidR="007A4DBD" w:rsidRDefault="007A4DBD">
      <w:pPr>
        <w:sectPr w:rsidR="007A4DBD">
          <w:pgSz w:w="16383" w:h="11906" w:orient="landscape"/>
          <w:pgMar w:top="1134" w:right="850" w:bottom="1134" w:left="1701" w:header="720" w:footer="720" w:gutter="0"/>
          <w:cols w:space="720"/>
        </w:sectPr>
      </w:pPr>
    </w:p>
    <w:p w:rsidR="007A4DBD" w:rsidRPr="00613FD4" w:rsidRDefault="00613FD4">
      <w:pPr>
        <w:spacing w:before="199" w:after="199" w:line="336" w:lineRule="auto"/>
        <w:ind w:left="120"/>
        <w:jc w:val="both"/>
        <w:rPr>
          <w:lang w:val="ru-RU"/>
        </w:rPr>
      </w:pPr>
      <w:r w:rsidRPr="00613FD4">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7A4DBD" w:rsidRPr="00613FD4" w:rsidRDefault="007A4DBD">
      <w:pPr>
        <w:spacing w:before="199" w:after="199" w:line="336" w:lineRule="auto"/>
        <w:ind w:left="120"/>
        <w:jc w:val="both"/>
        <w:rPr>
          <w:lang w:val="ru-RU"/>
        </w:rPr>
      </w:pPr>
    </w:p>
    <w:p w:rsidR="007A4DBD" w:rsidRDefault="00613FD4">
      <w:pPr>
        <w:spacing w:before="199" w:after="199" w:line="336" w:lineRule="auto"/>
        <w:ind w:left="120"/>
      </w:pPr>
      <w:r>
        <w:rPr>
          <w:rFonts w:ascii="Times New Roman" w:hAnsi="Times New Roman"/>
          <w:b/>
          <w:color w:val="000000"/>
          <w:sz w:val="28"/>
        </w:rPr>
        <w:t>5 КЛАСС</w:t>
      </w:r>
    </w:p>
    <w:p w:rsidR="007A4DBD" w:rsidRDefault="007A4DBD">
      <w:pPr>
        <w:spacing w:after="0"/>
        <w:ind w:left="120"/>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8"/>
        <w:gridCol w:w="7687"/>
      </w:tblGrid>
      <w:tr w:rsidR="007A4DBD" w:rsidRPr="00613FD4">
        <w:trPr>
          <w:trHeight w:val="144"/>
          <w:tblCellSpacing w:w="0" w:type="dxa"/>
        </w:trPr>
        <w:tc>
          <w:tcPr>
            <w:tcW w:w="1896" w:type="dxa"/>
            <w:tcMar>
              <w:top w:w="50" w:type="dxa"/>
              <w:left w:w="100" w:type="dxa"/>
            </w:tcMar>
            <w:vAlign w:val="center"/>
          </w:tcPr>
          <w:p w:rsidR="007A4DBD" w:rsidRDefault="00613FD4">
            <w:pPr>
              <w:spacing w:after="0"/>
              <w:ind w:left="135"/>
            </w:pPr>
            <w:r>
              <w:rPr>
                <w:rFonts w:ascii="Times New Roman" w:hAnsi="Times New Roman"/>
                <w:b/>
                <w:color w:val="000000"/>
                <w:sz w:val="24"/>
              </w:rPr>
              <w:t xml:space="preserve"> Код проверяемого результата </w:t>
            </w:r>
          </w:p>
        </w:tc>
        <w:tc>
          <w:tcPr>
            <w:tcW w:w="12147"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7A4DBD" w:rsidRPr="00613FD4">
        <w:trPr>
          <w:trHeight w:val="144"/>
          <w:tblCellSpacing w:w="0" w:type="dxa"/>
        </w:trPr>
        <w:tc>
          <w:tcPr>
            <w:tcW w:w="1896"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1</w:t>
            </w:r>
          </w:p>
        </w:tc>
        <w:tc>
          <w:tcPr>
            <w:tcW w:w="12147" w:type="dxa"/>
            <w:tcMar>
              <w:top w:w="50" w:type="dxa"/>
              <w:left w:w="100" w:type="dxa"/>
            </w:tcMar>
            <w:vAlign w:val="center"/>
          </w:tcPr>
          <w:p w:rsidR="007A4DBD" w:rsidRPr="00613FD4" w:rsidRDefault="00613FD4">
            <w:pPr>
              <w:spacing w:after="0" w:line="312" w:lineRule="auto"/>
              <w:ind w:left="228"/>
              <w:jc w:val="both"/>
              <w:rPr>
                <w:lang w:val="ru-RU"/>
              </w:rPr>
            </w:pPr>
            <w:proofErr w:type="gramStart"/>
            <w:r w:rsidRPr="00613FD4">
              <w:rPr>
                <w:rFonts w:ascii="Times New Roman" w:hAnsi="Times New Roman"/>
                <w:color w:val="000000"/>
                <w:sz w:val="24"/>
                <w:lang w:val="ru-RU"/>
              </w:rPr>
              <w:t>Обучающийся</w:t>
            </w:r>
            <w:proofErr w:type="gramEnd"/>
            <w:r w:rsidRPr="00613FD4">
              <w:rPr>
                <w:rFonts w:ascii="Times New Roman" w:hAnsi="Times New Roman"/>
                <w:color w:val="000000"/>
                <w:sz w:val="24"/>
                <w:lang w:val="ru-RU"/>
              </w:rPr>
              <w:t xml:space="preserve"> научится начальным представлениям об общечеловеческой ценности литературы и её роли в воспитании любви к Родине и дружбы между народами Российской Федерации</w:t>
            </w:r>
          </w:p>
        </w:tc>
      </w:tr>
      <w:tr w:rsidR="007A4DBD" w:rsidRPr="00613FD4">
        <w:trPr>
          <w:trHeight w:val="144"/>
          <w:tblCellSpacing w:w="0" w:type="dxa"/>
        </w:trPr>
        <w:tc>
          <w:tcPr>
            <w:tcW w:w="1896"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2</w:t>
            </w:r>
          </w:p>
        </w:tc>
        <w:tc>
          <w:tcPr>
            <w:tcW w:w="12147"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понимать, что литература – это вид искусства и что художественный текст отличается от текста научного, делового, публицистического</w:t>
            </w:r>
          </w:p>
        </w:tc>
      </w:tr>
      <w:tr w:rsidR="007A4DBD" w:rsidRPr="00613FD4">
        <w:trPr>
          <w:trHeight w:val="144"/>
          <w:tblCellSpacing w:w="0" w:type="dxa"/>
        </w:trPr>
        <w:tc>
          <w:tcPr>
            <w:tcW w:w="1896"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3</w:t>
            </w:r>
          </w:p>
        </w:tc>
        <w:tc>
          <w:tcPr>
            <w:tcW w:w="12147"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владеть элементарными умениями воспринимать, анализировать, интерпретировать и оценивать прочитанные произведения:</w:t>
            </w:r>
          </w:p>
        </w:tc>
      </w:tr>
      <w:tr w:rsidR="007A4DBD" w:rsidRPr="00613FD4">
        <w:trPr>
          <w:trHeight w:val="144"/>
          <w:tblCellSpacing w:w="0" w:type="dxa"/>
        </w:trPr>
        <w:tc>
          <w:tcPr>
            <w:tcW w:w="1896"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3.1</w:t>
            </w:r>
          </w:p>
        </w:tc>
        <w:tc>
          <w:tcPr>
            <w:tcW w:w="12147"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tc>
      </w:tr>
      <w:tr w:rsidR="007A4DBD" w:rsidRPr="00613FD4">
        <w:trPr>
          <w:trHeight w:val="144"/>
          <w:tblCellSpacing w:w="0" w:type="dxa"/>
        </w:trPr>
        <w:tc>
          <w:tcPr>
            <w:tcW w:w="1896"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3.2</w:t>
            </w:r>
          </w:p>
        </w:tc>
        <w:tc>
          <w:tcPr>
            <w:tcW w:w="12147" w:type="dxa"/>
            <w:tcMar>
              <w:top w:w="50" w:type="dxa"/>
              <w:left w:w="100" w:type="dxa"/>
            </w:tcMar>
            <w:vAlign w:val="center"/>
          </w:tcPr>
          <w:p w:rsidR="007A4DBD" w:rsidRPr="00613FD4" w:rsidRDefault="00613FD4">
            <w:pPr>
              <w:spacing w:after="0" w:line="312" w:lineRule="auto"/>
              <w:ind w:left="228"/>
              <w:jc w:val="both"/>
              <w:rPr>
                <w:lang w:val="ru-RU"/>
              </w:rPr>
            </w:pPr>
            <w:proofErr w:type="gramStart"/>
            <w:r w:rsidRPr="00613FD4">
              <w:rPr>
                <w:rFonts w:ascii="Times New Roman" w:hAnsi="Times New Roman"/>
                <w:color w:val="000000"/>
                <w:sz w:val="24"/>
                <w:lang w:val="ru-RU"/>
              </w:rPr>
              <w:t>понимать смысловое наполнение теоретико-литературных понятий и использовать в процессе анализа и интерпретации произведений таких теоретико-литературных понятий, как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w:t>
            </w:r>
            <w:proofErr w:type="gramEnd"/>
            <w:r w:rsidRPr="00613FD4">
              <w:rPr>
                <w:rFonts w:ascii="Times New Roman" w:hAnsi="Times New Roman"/>
                <w:color w:val="000000"/>
                <w:sz w:val="24"/>
                <w:lang w:val="ru-RU"/>
              </w:rPr>
              <w:t xml:space="preserve"> ритм, рифма</w:t>
            </w:r>
          </w:p>
        </w:tc>
      </w:tr>
      <w:tr w:rsidR="007A4DBD" w:rsidRPr="00613FD4">
        <w:trPr>
          <w:trHeight w:val="144"/>
          <w:tblCellSpacing w:w="0" w:type="dxa"/>
        </w:trPr>
        <w:tc>
          <w:tcPr>
            <w:tcW w:w="1896"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3.3</w:t>
            </w:r>
          </w:p>
        </w:tc>
        <w:tc>
          <w:tcPr>
            <w:tcW w:w="12147"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сопоставлять темы и сюжеты произведений, образы персонажей</w:t>
            </w:r>
          </w:p>
        </w:tc>
      </w:tr>
      <w:tr w:rsidR="007A4DBD" w:rsidRPr="00613FD4">
        <w:trPr>
          <w:trHeight w:val="144"/>
          <w:tblCellSpacing w:w="0" w:type="dxa"/>
        </w:trPr>
        <w:tc>
          <w:tcPr>
            <w:tcW w:w="1896"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3.4</w:t>
            </w:r>
          </w:p>
        </w:tc>
        <w:tc>
          <w:tcPr>
            <w:tcW w:w="12147"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 xml:space="preserve">сопоставлять с помощью </w:t>
            </w:r>
            <w:proofErr w:type="gramStart"/>
            <w:r w:rsidRPr="00613FD4">
              <w:rPr>
                <w:rFonts w:ascii="Times New Roman" w:hAnsi="Times New Roman"/>
                <w:color w:val="000000"/>
                <w:sz w:val="24"/>
                <w:lang w:val="ru-RU"/>
              </w:rPr>
              <w:t>учителя</w:t>
            </w:r>
            <w:proofErr w:type="gramEnd"/>
            <w:r w:rsidRPr="00613FD4">
              <w:rPr>
                <w:rFonts w:ascii="Times New Roman" w:hAnsi="Times New Roman"/>
                <w:color w:val="000000"/>
                <w:sz w:val="24"/>
                <w:lang w:val="ru-RU"/>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tc>
      </w:tr>
      <w:tr w:rsidR="007A4DBD">
        <w:trPr>
          <w:trHeight w:val="144"/>
          <w:tblCellSpacing w:w="0" w:type="dxa"/>
        </w:trPr>
        <w:tc>
          <w:tcPr>
            <w:tcW w:w="1896"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4</w:t>
            </w:r>
          </w:p>
        </w:tc>
        <w:tc>
          <w:tcPr>
            <w:tcW w:w="12147" w:type="dxa"/>
            <w:tcMar>
              <w:top w:w="50" w:type="dxa"/>
              <w:left w:w="100" w:type="dxa"/>
            </w:tcMar>
            <w:vAlign w:val="center"/>
          </w:tcPr>
          <w:p w:rsidR="007A4DBD" w:rsidRDefault="00613FD4">
            <w:pPr>
              <w:spacing w:after="0" w:line="312" w:lineRule="auto"/>
              <w:ind w:left="228"/>
              <w:jc w:val="both"/>
            </w:pPr>
            <w:r w:rsidRPr="00613FD4">
              <w:rPr>
                <w:rFonts w:ascii="Times New Roman" w:hAnsi="Times New Roman"/>
                <w:color w:val="000000"/>
                <w:sz w:val="24"/>
                <w:lang w:val="ru-RU"/>
              </w:rPr>
              <w:t xml:space="preserve">выразительно читать, в том числе наизусть (не менее 5 поэтических </w:t>
            </w:r>
            <w:r w:rsidRPr="00613FD4">
              <w:rPr>
                <w:rFonts w:ascii="Times New Roman" w:hAnsi="Times New Roman"/>
                <w:color w:val="000000"/>
                <w:sz w:val="24"/>
                <w:lang w:val="ru-RU"/>
              </w:rPr>
              <w:lastRenderedPageBreak/>
              <w:t xml:space="preserve">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 индивидуальных особенностей обучающихся)</w:t>
            </w:r>
          </w:p>
        </w:tc>
      </w:tr>
      <w:tr w:rsidR="007A4DBD" w:rsidRPr="00613FD4">
        <w:trPr>
          <w:trHeight w:val="144"/>
          <w:tblCellSpacing w:w="0" w:type="dxa"/>
        </w:trPr>
        <w:tc>
          <w:tcPr>
            <w:tcW w:w="1896"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lastRenderedPageBreak/>
              <w:t>5</w:t>
            </w:r>
          </w:p>
        </w:tc>
        <w:tc>
          <w:tcPr>
            <w:tcW w:w="12147"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tc>
      </w:tr>
      <w:tr w:rsidR="007A4DBD" w:rsidRPr="00613FD4">
        <w:trPr>
          <w:trHeight w:val="144"/>
          <w:tblCellSpacing w:w="0" w:type="dxa"/>
        </w:trPr>
        <w:tc>
          <w:tcPr>
            <w:tcW w:w="1896"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6</w:t>
            </w:r>
          </w:p>
        </w:tc>
        <w:tc>
          <w:tcPr>
            <w:tcW w:w="12147"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 xml:space="preserve">участвовать в беседе и диалоге о прочитанном произведении, подбирать аргументы для оценки прочитанного (с учётом литературного развития </w:t>
            </w:r>
            <w:proofErr w:type="gramStart"/>
            <w:r w:rsidRPr="00613FD4">
              <w:rPr>
                <w:rFonts w:ascii="Times New Roman" w:hAnsi="Times New Roman"/>
                <w:color w:val="000000"/>
                <w:sz w:val="24"/>
                <w:lang w:val="ru-RU"/>
              </w:rPr>
              <w:t>обучающихся</w:t>
            </w:r>
            <w:proofErr w:type="gramEnd"/>
            <w:r w:rsidRPr="00613FD4">
              <w:rPr>
                <w:rFonts w:ascii="Times New Roman" w:hAnsi="Times New Roman"/>
                <w:color w:val="000000"/>
                <w:sz w:val="24"/>
                <w:lang w:val="ru-RU"/>
              </w:rPr>
              <w:t>)</w:t>
            </w:r>
          </w:p>
        </w:tc>
      </w:tr>
      <w:tr w:rsidR="007A4DBD" w:rsidRPr="00613FD4">
        <w:trPr>
          <w:trHeight w:val="144"/>
          <w:tblCellSpacing w:w="0" w:type="dxa"/>
        </w:trPr>
        <w:tc>
          <w:tcPr>
            <w:tcW w:w="1896"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7</w:t>
            </w:r>
          </w:p>
        </w:tc>
        <w:tc>
          <w:tcPr>
            <w:tcW w:w="12147"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создавать устные и письменные высказывания разных жанров объёмом не менее 70 слов (с учётом литературного развития обучающихся)</w:t>
            </w:r>
          </w:p>
        </w:tc>
      </w:tr>
      <w:tr w:rsidR="007A4DBD" w:rsidRPr="00613FD4">
        <w:trPr>
          <w:trHeight w:val="144"/>
          <w:tblCellSpacing w:w="0" w:type="dxa"/>
        </w:trPr>
        <w:tc>
          <w:tcPr>
            <w:tcW w:w="1896"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8</w:t>
            </w:r>
          </w:p>
        </w:tc>
        <w:tc>
          <w:tcPr>
            <w:tcW w:w="12147"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 xml:space="preserve">владеть начальными умениями интерпретации и </w:t>
            </w:r>
            <w:proofErr w:type="gramStart"/>
            <w:r w:rsidRPr="00613FD4">
              <w:rPr>
                <w:rFonts w:ascii="Times New Roman" w:hAnsi="Times New Roman"/>
                <w:color w:val="000000"/>
                <w:sz w:val="24"/>
                <w:lang w:val="ru-RU"/>
              </w:rPr>
              <w:t>оценки</w:t>
            </w:r>
            <w:proofErr w:type="gramEnd"/>
            <w:r w:rsidRPr="00613FD4">
              <w:rPr>
                <w:rFonts w:ascii="Times New Roman" w:hAnsi="Times New Roman"/>
                <w:color w:val="000000"/>
                <w:sz w:val="24"/>
                <w:lang w:val="ru-RU"/>
              </w:rPr>
              <w:t xml:space="preserve"> текстуально изученных произведений фольклора и литературы</w:t>
            </w:r>
          </w:p>
        </w:tc>
      </w:tr>
      <w:tr w:rsidR="007A4DBD" w:rsidRPr="00613FD4">
        <w:trPr>
          <w:trHeight w:val="144"/>
          <w:tblCellSpacing w:w="0" w:type="dxa"/>
        </w:trPr>
        <w:tc>
          <w:tcPr>
            <w:tcW w:w="1896"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9</w:t>
            </w:r>
          </w:p>
        </w:tc>
        <w:tc>
          <w:tcPr>
            <w:tcW w:w="12147"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7A4DBD" w:rsidRPr="00613FD4">
        <w:trPr>
          <w:trHeight w:val="144"/>
          <w:tblCellSpacing w:w="0" w:type="dxa"/>
        </w:trPr>
        <w:tc>
          <w:tcPr>
            <w:tcW w:w="1896"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10</w:t>
            </w:r>
          </w:p>
        </w:tc>
        <w:tc>
          <w:tcPr>
            <w:tcW w:w="12147"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pacing w:val="-4"/>
                <w:sz w:val="24"/>
                <w:lang w:val="ru-RU"/>
              </w:rPr>
              <w:t>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tc>
      </w:tr>
      <w:tr w:rsidR="007A4DBD" w:rsidRPr="00613FD4">
        <w:trPr>
          <w:trHeight w:val="144"/>
          <w:tblCellSpacing w:w="0" w:type="dxa"/>
        </w:trPr>
        <w:tc>
          <w:tcPr>
            <w:tcW w:w="1896"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11</w:t>
            </w:r>
          </w:p>
        </w:tc>
        <w:tc>
          <w:tcPr>
            <w:tcW w:w="12147"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 xml:space="preserve">участвовать в создании элементарных учебных проектов под руководством учителя и учиться </w:t>
            </w:r>
            <w:proofErr w:type="gramStart"/>
            <w:r w:rsidRPr="00613FD4">
              <w:rPr>
                <w:rFonts w:ascii="Times New Roman" w:hAnsi="Times New Roman"/>
                <w:color w:val="000000"/>
                <w:sz w:val="24"/>
                <w:lang w:val="ru-RU"/>
              </w:rPr>
              <w:t>публично</w:t>
            </w:r>
            <w:proofErr w:type="gramEnd"/>
            <w:r w:rsidRPr="00613FD4">
              <w:rPr>
                <w:rFonts w:ascii="Times New Roman" w:hAnsi="Times New Roman"/>
                <w:color w:val="000000"/>
                <w:sz w:val="24"/>
                <w:lang w:val="ru-RU"/>
              </w:rPr>
              <w:t xml:space="preserve"> представлять их результаты (с учётом литературного развития обучающихся)</w:t>
            </w:r>
          </w:p>
        </w:tc>
      </w:tr>
      <w:tr w:rsidR="007A4DBD" w:rsidRPr="00613FD4">
        <w:trPr>
          <w:trHeight w:val="144"/>
          <w:tblCellSpacing w:w="0" w:type="dxa"/>
        </w:trPr>
        <w:tc>
          <w:tcPr>
            <w:tcW w:w="1896"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12</w:t>
            </w:r>
          </w:p>
        </w:tc>
        <w:tc>
          <w:tcPr>
            <w:tcW w:w="12147"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 xml:space="preserve">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7A4DBD" w:rsidRPr="00613FD4" w:rsidRDefault="007A4DBD">
      <w:pPr>
        <w:spacing w:after="0"/>
        <w:ind w:left="120"/>
        <w:rPr>
          <w:lang w:val="ru-RU"/>
        </w:rPr>
      </w:pPr>
    </w:p>
    <w:p w:rsidR="007A4DBD" w:rsidRDefault="00613FD4">
      <w:pPr>
        <w:spacing w:before="199" w:after="199" w:line="336" w:lineRule="auto"/>
        <w:ind w:left="120"/>
      </w:pPr>
      <w:r>
        <w:rPr>
          <w:rFonts w:ascii="Times New Roman" w:hAnsi="Times New Roman"/>
          <w:b/>
          <w:color w:val="000000"/>
          <w:sz w:val="28"/>
        </w:rPr>
        <w:t>6 КЛАСС</w:t>
      </w:r>
    </w:p>
    <w:p w:rsidR="007A4DBD" w:rsidRDefault="007A4DBD">
      <w:pPr>
        <w:spacing w:after="0"/>
        <w:ind w:left="120"/>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6"/>
        <w:gridCol w:w="7709"/>
      </w:tblGrid>
      <w:tr w:rsidR="007A4DBD" w:rsidRPr="00613FD4">
        <w:trPr>
          <w:trHeight w:val="144"/>
          <w:tblCellSpacing w:w="0" w:type="dxa"/>
        </w:trPr>
        <w:tc>
          <w:tcPr>
            <w:tcW w:w="1780" w:type="dxa"/>
            <w:tcMar>
              <w:top w:w="50" w:type="dxa"/>
              <w:left w:w="100" w:type="dxa"/>
            </w:tcMar>
            <w:vAlign w:val="center"/>
          </w:tcPr>
          <w:p w:rsidR="007A4DBD" w:rsidRDefault="00613FD4">
            <w:pPr>
              <w:spacing w:after="0"/>
              <w:ind w:left="135"/>
            </w:pPr>
            <w:r>
              <w:rPr>
                <w:rFonts w:ascii="Times New Roman" w:hAnsi="Times New Roman"/>
                <w:b/>
                <w:color w:val="000000"/>
                <w:sz w:val="24"/>
              </w:rPr>
              <w:t xml:space="preserve"> Код проверяемого результата </w:t>
            </w:r>
          </w:p>
        </w:tc>
        <w:tc>
          <w:tcPr>
            <w:tcW w:w="12329"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7A4DBD" w:rsidRPr="00613FD4">
        <w:trPr>
          <w:trHeight w:val="144"/>
          <w:tblCellSpacing w:w="0" w:type="dxa"/>
        </w:trPr>
        <w:tc>
          <w:tcPr>
            <w:tcW w:w="1780"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1</w:t>
            </w:r>
          </w:p>
        </w:tc>
        <w:tc>
          <w:tcPr>
            <w:tcW w:w="12329" w:type="dxa"/>
            <w:tcMar>
              <w:top w:w="50" w:type="dxa"/>
              <w:left w:w="100" w:type="dxa"/>
            </w:tcMar>
            <w:vAlign w:val="center"/>
          </w:tcPr>
          <w:p w:rsidR="007A4DBD" w:rsidRPr="00613FD4" w:rsidRDefault="00613FD4">
            <w:pPr>
              <w:spacing w:after="0" w:line="312" w:lineRule="auto"/>
              <w:ind w:left="228"/>
              <w:jc w:val="both"/>
              <w:rPr>
                <w:lang w:val="ru-RU"/>
              </w:rPr>
            </w:pPr>
            <w:proofErr w:type="gramStart"/>
            <w:r w:rsidRPr="00613FD4">
              <w:rPr>
                <w:rFonts w:ascii="Times New Roman" w:hAnsi="Times New Roman"/>
                <w:color w:val="000000"/>
                <w:sz w:val="24"/>
                <w:lang w:val="ru-RU"/>
              </w:rPr>
              <w:t>Обучающийся</w:t>
            </w:r>
            <w:proofErr w:type="gramEnd"/>
            <w:r w:rsidRPr="00613FD4">
              <w:rPr>
                <w:rFonts w:ascii="Times New Roman" w:hAnsi="Times New Roman"/>
                <w:color w:val="000000"/>
                <w:sz w:val="24"/>
                <w:lang w:val="ru-RU"/>
              </w:rPr>
              <w:t xml:space="preserve"> научится понимать общечеловеческую и духовно-нравственную ценность литературы, осознавать её роль в воспитании </w:t>
            </w:r>
            <w:r w:rsidRPr="00613FD4">
              <w:rPr>
                <w:rFonts w:ascii="Times New Roman" w:hAnsi="Times New Roman"/>
                <w:color w:val="000000"/>
                <w:sz w:val="24"/>
                <w:lang w:val="ru-RU"/>
              </w:rPr>
              <w:lastRenderedPageBreak/>
              <w:t>любви к Родине и укреплении единства многонационального народа Российской Федерации</w:t>
            </w:r>
          </w:p>
        </w:tc>
      </w:tr>
      <w:tr w:rsidR="007A4DBD" w:rsidRPr="00613FD4">
        <w:trPr>
          <w:trHeight w:val="144"/>
          <w:tblCellSpacing w:w="0" w:type="dxa"/>
        </w:trPr>
        <w:tc>
          <w:tcPr>
            <w:tcW w:w="1780"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lastRenderedPageBreak/>
              <w:t>2</w:t>
            </w:r>
          </w:p>
        </w:tc>
        <w:tc>
          <w:tcPr>
            <w:tcW w:w="12329"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понимать особенности литературы как вида словесного искусства, отличать художественный текст от текста научного, делового, публицистического</w:t>
            </w:r>
          </w:p>
        </w:tc>
      </w:tr>
      <w:tr w:rsidR="007A4DBD" w:rsidRPr="00613FD4">
        <w:trPr>
          <w:trHeight w:val="144"/>
          <w:tblCellSpacing w:w="0" w:type="dxa"/>
        </w:trPr>
        <w:tc>
          <w:tcPr>
            <w:tcW w:w="1780"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3</w:t>
            </w:r>
          </w:p>
        </w:tc>
        <w:tc>
          <w:tcPr>
            <w:tcW w:w="12329"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 xml:space="preserve">осуществлять </w:t>
            </w:r>
            <w:proofErr w:type="gramStart"/>
            <w:r w:rsidRPr="00613FD4">
              <w:rPr>
                <w:rFonts w:ascii="Times New Roman" w:hAnsi="Times New Roman"/>
                <w:color w:val="000000"/>
                <w:sz w:val="24"/>
                <w:lang w:val="ru-RU"/>
              </w:rPr>
              <w:t>элементарный</w:t>
            </w:r>
            <w:proofErr w:type="gramEnd"/>
            <w:r w:rsidRPr="00613FD4">
              <w:rPr>
                <w:rFonts w:ascii="Times New Roman" w:hAnsi="Times New Roman"/>
                <w:color w:val="000000"/>
                <w:sz w:val="24"/>
                <w:lang w:val="ru-RU"/>
              </w:rPr>
              <w:t xml:space="preserve">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tc>
      </w:tr>
      <w:tr w:rsidR="007A4DBD" w:rsidRPr="00613FD4">
        <w:trPr>
          <w:trHeight w:val="144"/>
          <w:tblCellSpacing w:w="0" w:type="dxa"/>
        </w:trPr>
        <w:tc>
          <w:tcPr>
            <w:tcW w:w="1780"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3.1</w:t>
            </w:r>
          </w:p>
        </w:tc>
        <w:tc>
          <w:tcPr>
            <w:tcW w:w="12329"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tc>
      </w:tr>
      <w:tr w:rsidR="007A4DBD" w:rsidRPr="00613FD4">
        <w:trPr>
          <w:trHeight w:val="144"/>
          <w:tblCellSpacing w:w="0" w:type="dxa"/>
        </w:trPr>
        <w:tc>
          <w:tcPr>
            <w:tcW w:w="1780"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3.2</w:t>
            </w:r>
          </w:p>
        </w:tc>
        <w:tc>
          <w:tcPr>
            <w:tcW w:w="12329" w:type="dxa"/>
            <w:tcMar>
              <w:top w:w="50" w:type="dxa"/>
              <w:left w:w="100" w:type="dxa"/>
            </w:tcMar>
            <w:vAlign w:val="center"/>
          </w:tcPr>
          <w:p w:rsidR="007A4DBD" w:rsidRPr="00613FD4" w:rsidRDefault="00613FD4">
            <w:pPr>
              <w:spacing w:after="0" w:line="312" w:lineRule="auto"/>
              <w:ind w:left="228"/>
              <w:jc w:val="both"/>
              <w:rPr>
                <w:lang w:val="ru-RU"/>
              </w:rPr>
            </w:pPr>
            <w:proofErr w:type="gramStart"/>
            <w:r w:rsidRPr="00613FD4">
              <w:rPr>
                <w:rFonts w:ascii="Times New Roman" w:hAnsi="Times New Roman"/>
                <w:color w:val="000000"/>
                <w:spacing w:val="-2"/>
                <w:sz w:val="24"/>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sidRPr="00613FD4">
              <w:rPr>
                <w:rFonts w:ascii="Times New Roman" w:hAnsi="Times New Roman"/>
                <w:color w:val="000000"/>
                <w:spacing w:val="-2"/>
                <w:sz w:val="24"/>
                <w:lang w:val="ru-RU"/>
              </w:rPr>
              <w:t xml:space="preserve"> </w:t>
            </w:r>
            <w:proofErr w:type="gramStart"/>
            <w:r w:rsidRPr="00613FD4">
              <w:rPr>
                <w:rFonts w:ascii="Times New Roman" w:hAnsi="Times New Roman"/>
                <w:color w:val="000000"/>
                <w:spacing w:val="-2"/>
                <w:sz w:val="24"/>
                <w:lang w:val="ru-RU"/>
              </w:rPr>
              <w:t>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roofErr w:type="gramEnd"/>
          </w:p>
        </w:tc>
      </w:tr>
      <w:tr w:rsidR="007A4DBD" w:rsidRPr="00613FD4">
        <w:trPr>
          <w:trHeight w:val="144"/>
          <w:tblCellSpacing w:w="0" w:type="dxa"/>
        </w:trPr>
        <w:tc>
          <w:tcPr>
            <w:tcW w:w="1780"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3.3</w:t>
            </w:r>
          </w:p>
        </w:tc>
        <w:tc>
          <w:tcPr>
            <w:tcW w:w="12329"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выделять в произведениях элементы художественной формы и обнаруживать связи между ними</w:t>
            </w:r>
          </w:p>
        </w:tc>
      </w:tr>
      <w:tr w:rsidR="007A4DBD" w:rsidRPr="00613FD4">
        <w:trPr>
          <w:trHeight w:val="144"/>
          <w:tblCellSpacing w:w="0" w:type="dxa"/>
        </w:trPr>
        <w:tc>
          <w:tcPr>
            <w:tcW w:w="1780"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3.4</w:t>
            </w:r>
          </w:p>
        </w:tc>
        <w:tc>
          <w:tcPr>
            <w:tcW w:w="12329"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tc>
      </w:tr>
      <w:tr w:rsidR="007A4DBD" w:rsidRPr="00613FD4">
        <w:trPr>
          <w:trHeight w:val="144"/>
          <w:tblCellSpacing w:w="0" w:type="dxa"/>
        </w:trPr>
        <w:tc>
          <w:tcPr>
            <w:tcW w:w="1780"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3.5</w:t>
            </w:r>
          </w:p>
        </w:tc>
        <w:tc>
          <w:tcPr>
            <w:tcW w:w="12329"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 xml:space="preserve">сопоставлять с помощью </w:t>
            </w:r>
            <w:proofErr w:type="gramStart"/>
            <w:r w:rsidRPr="00613FD4">
              <w:rPr>
                <w:rFonts w:ascii="Times New Roman" w:hAnsi="Times New Roman"/>
                <w:color w:val="000000"/>
                <w:sz w:val="24"/>
                <w:lang w:val="ru-RU"/>
              </w:rPr>
              <w:t>учителя</w:t>
            </w:r>
            <w:proofErr w:type="gramEnd"/>
            <w:r w:rsidRPr="00613FD4">
              <w:rPr>
                <w:rFonts w:ascii="Times New Roman" w:hAnsi="Times New Roman"/>
                <w:color w:val="000000"/>
                <w:sz w:val="24"/>
                <w:lang w:val="ru-RU"/>
              </w:rP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7A4DBD">
        <w:trPr>
          <w:trHeight w:val="144"/>
          <w:tblCellSpacing w:w="0" w:type="dxa"/>
        </w:trPr>
        <w:tc>
          <w:tcPr>
            <w:tcW w:w="1780"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4</w:t>
            </w:r>
          </w:p>
        </w:tc>
        <w:tc>
          <w:tcPr>
            <w:tcW w:w="12329" w:type="dxa"/>
            <w:tcMar>
              <w:top w:w="50" w:type="dxa"/>
              <w:left w:w="100" w:type="dxa"/>
            </w:tcMar>
            <w:vAlign w:val="center"/>
          </w:tcPr>
          <w:p w:rsidR="007A4DBD" w:rsidRDefault="00613FD4">
            <w:pPr>
              <w:spacing w:after="0" w:line="312" w:lineRule="auto"/>
              <w:ind w:left="228"/>
              <w:jc w:val="both"/>
            </w:pPr>
            <w:r w:rsidRPr="00613FD4">
              <w:rPr>
                <w:rFonts w:ascii="Times New Roman" w:hAnsi="Times New Roman"/>
                <w:color w:val="000000"/>
                <w:sz w:val="24"/>
                <w:lang w:val="ru-RU"/>
              </w:rPr>
              <w:t xml:space="preserve">выразительно читать стихи и прозу, в том числе наизусть (не менее 7 </w:t>
            </w:r>
            <w:r w:rsidRPr="00613FD4">
              <w:rPr>
                <w:rFonts w:ascii="Times New Roman" w:hAnsi="Times New Roman"/>
                <w:color w:val="000000"/>
                <w:sz w:val="24"/>
                <w:lang w:val="ru-RU"/>
              </w:rPr>
              <w:lastRenderedPageBreak/>
              <w:t xml:space="preserve">поэтических 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индивидуальных особенностей обучающихся)</w:t>
            </w:r>
          </w:p>
        </w:tc>
      </w:tr>
      <w:tr w:rsidR="007A4DBD" w:rsidRPr="00613FD4">
        <w:trPr>
          <w:trHeight w:val="144"/>
          <w:tblCellSpacing w:w="0" w:type="dxa"/>
        </w:trPr>
        <w:tc>
          <w:tcPr>
            <w:tcW w:w="1780"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lastRenderedPageBreak/>
              <w:t>5</w:t>
            </w:r>
          </w:p>
        </w:tc>
        <w:tc>
          <w:tcPr>
            <w:tcW w:w="12329"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tc>
      </w:tr>
      <w:tr w:rsidR="007A4DBD" w:rsidRPr="00613FD4">
        <w:trPr>
          <w:trHeight w:val="144"/>
          <w:tblCellSpacing w:w="0" w:type="dxa"/>
        </w:trPr>
        <w:tc>
          <w:tcPr>
            <w:tcW w:w="1780"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6</w:t>
            </w:r>
          </w:p>
        </w:tc>
        <w:tc>
          <w:tcPr>
            <w:tcW w:w="12329"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 xml:space="preserve">участвовать в беседе и диалоге о прочитанном произведении, давать аргументированную оценку </w:t>
            </w:r>
            <w:proofErr w:type="gramStart"/>
            <w:r w:rsidRPr="00613FD4">
              <w:rPr>
                <w:rFonts w:ascii="Times New Roman" w:hAnsi="Times New Roman"/>
                <w:color w:val="000000"/>
                <w:sz w:val="24"/>
                <w:lang w:val="ru-RU"/>
              </w:rPr>
              <w:t>прочитанному</w:t>
            </w:r>
            <w:proofErr w:type="gramEnd"/>
          </w:p>
        </w:tc>
      </w:tr>
      <w:tr w:rsidR="007A4DBD" w:rsidRPr="00613FD4">
        <w:trPr>
          <w:trHeight w:val="144"/>
          <w:tblCellSpacing w:w="0" w:type="dxa"/>
        </w:trPr>
        <w:tc>
          <w:tcPr>
            <w:tcW w:w="1780"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7</w:t>
            </w:r>
          </w:p>
        </w:tc>
        <w:tc>
          <w:tcPr>
            <w:tcW w:w="12329"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создавать устные и письменные высказывания разных жанров (объёмом не менее 100 слов), писать сочинение-рассуждение по заданной теме с использованием прочитанных произведений, аннотаций, отзывов</w:t>
            </w:r>
          </w:p>
        </w:tc>
      </w:tr>
      <w:tr w:rsidR="007A4DBD" w:rsidRPr="00613FD4">
        <w:trPr>
          <w:trHeight w:val="144"/>
          <w:tblCellSpacing w:w="0" w:type="dxa"/>
        </w:trPr>
        <w:tc>
          <w:tcPr>
            <w:tcW w:w="1780"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8</w:t>
            </w:r>
          </w:p>
        </w:tc>
        <w:tc>
          <w:tcPr>
            <w:tcW w:w="12329"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 xml:space="preserve">владеть умениями интерпретации и </w:t>
            </w:r>
            <w:proofErr w:type="gramStart"/>
            <w:r w:rsidRPr="00613FD4">
              <w:rPr>
                <w:rFonts w:ascii="Times New Roman" w:hAnsi="Times New Roman"/>
                <w:color w:val="000000"/>
                <w:sz w:val="24"/>
                <w:lang w:val="ru-RU"/>
              </w:rPr>
              <w:t>оценки</w:t>
            </w:r>
            <w:proofErr w:type="gramEnd"/>
            <w:r w:rsidRPr="00613FD4">
              <w:rPr>
                <w:rFonts w:ascii="Times New Roman" w:hAnsi="Times New Roman"/>
                <w:color w:val="000000"/>
                <w:sz w:val="24"/>
                <w:lang w:val="ru-RU"/>
              </w:rPr>
              <w:t xml:space="preserve">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7A4DBD" w:rsidRPr="00613FD4">
        <w:trPr>
          <w:trHeight w:val="144"/>
          <w:tblCellSpacing w:w="0" w:type="dxa"/>
        </w:trPr>
        <w:tc>
          <w:tcPr>
            <w:tcW w:w="1780"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9</w:t>
            </w:r>
          </w:p>
        </w:tc>
        <w:tc>
          <w:tcPr>
            <w:tcW w:w="12329"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7A4DBD" w:rsidRPr="00613FD4">
        <w:trPr>
          <w:trHeight w:val="144"/>
          <w:tblCellSpacing w:w="0" w:type="dxa"/>
        </w:trPr>
        <w:tc>
          <w:tcPr>
            <w:tcW w:w="1780"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10</w:t>
            </w:r>
          </w:p>
        </w:tc>
        <w:tc>
          <w:tcPr>
            <w:tcW w:w="12329"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tc>
      </w:tr>
      <w:tr w:rsidR="007A4DBD" w:rsidRPr="00613FD4">
        <w:trPr>
          <w:trHeight w:val="144"/>
          <w:tblCellSpacing w:w="0" w:type="dxa"/>
        </w:trPr>
        <w:tc>
          <w:tcPr>
            <w:tcW w:w="1780"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11</w:t>
            </w:r>
          </w:p>
        </w:tc>
        <w:tc>
          <w:tcPr>
            <w:tcW w:w="12329"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 xml:space="preserve">развивать умения коллективной проектной или исследовательской деятельности под руководством учителя и учиться </w:t>
            </w:r>
            <w:proofErr w:type="gramStart"/>
            <w:r w:rsidRPr="00613FD4">
              <w:rPr>
                <w:rFonts w:ascii="Times New Roman" w:hAnsi="Times New Roman"/>
                <w:color w:val="000000"/>
                <w:sz w:val="24"/>
                <w:lang w:val="ru-RU"/>
              </w:rPr>
              <w:t>публично</w:t>
            </w:r>
            <w:proofErr w:type="gramEnd"/>
            <w:r w:rsidRPr="00613FD4">
              <w:rPr>
                <w:rFonts w:ascii="Times New Roman" w:hAnsi="Times New Roman"/>
                <w:color w:val="000000"/>
                <w:sz w:val="24"/>
                <w:lang w:val="ru-RU"/>
              </w:rPr>
              <w:t xml:space="preserve"> представлять полученные результаты</w:t>
            </w:r>
          </w:p>
        </w:tc>
      </w:tr>
      <w:tr w:rsidR="007A4DBD" w:rsidRPr="00613FD4">
        <w:trPr>
          <w:trHeight w:val="144"/>
          <w:tblCellSpacing w:w="0" w:type="dxa"/>
        </w:trPr>
        <w:tc>
          <w:tcPr>
            <w:tcW w:w="1780"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12</w:t>
            </w:r>
          </w:p>
        </w:tc>
        <w:tc>
          <w:tcPr>
            <w:tcW w:w="12329"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tc>
      </w:tr>
    </w:tbl>
    <w:p w:rsidR="007A4DBD" w:rsidRPr="00613FD4" w:rsidRDefault="007A4DBD">
      <w:pPr>
        <w:spacing w:after="0" w:line="336" w:lineRule="auto"/>
        <w:ind w:left="120"/>
        <w:rPr>
          <w:lang w:val="ru-RU"/>
        </w:rPr>
      </w:pPr>
    </w:p>
    <w:p w:rsidR="007A4DBD" w:rsidRDefault="00613FD4">
      <w:pPr>
        <w:spacing w:before="199" w:after="199"/>
        <w:ind w:left="120"/>
      </w:pPr>
      <w:r>
        <w:rPr>
          <w:rFonts w:ascii="Times New Roman" w:hAnsi="Times New Roman"/>
          <w:b/>
          <w:color w:val="000000"/>
          <w:sz w:val="28"/>
        </w:rPr>
        <w:t>7 КЛАСС</w:t>
      </w:r>
    </w:p>
    <w:p w:rsidR="007A4DBD" w:rsidRDefault="007A4DBD">
      <w:pPr>
        <w:spacing w:after="0"/>
        <w:ind w:left="120"/>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7"/>
        <w:gridCol w:w="7688"/>
      </w:tblGrid>
      <w:tr w:rsidR="007A4DBD" w:rsidRPr="00613FD4">
        <w:trPr>
          <w:trHeight w:val="144"/>
          <w:tblCellSpacing w:w="0" w:type="dxa"/>
        </w:trPr>
        <w:tc>
          <w:tcPr>
            <w:tcW w:w="1895" w:type="dxa"/>
            <w:tcMar>
              <w:top w:w="50" w:type="dxa"/>
              <w:left w:w="100" w:type="dxa"/>
            </w:tcMar>
            <w:vAlign w:val="center"/>
          </w:tcPr>
          <w:p w:rsidR="007A4DBD" w:rsidRDefault="00613FD4">
            <w:pPr>
              <w:spacing w:after="0"/>
              <w:ind w:left="135"/>
            </w:pPr>
            <w:r>
              <w:rPr>
                <w:rFonts w:ascii="Times New Roman" w:hAnsi="Times New Roman"/>
                <w:b/>
                <w:color w:val="000000"/>
                <w:sz w:val="24"/>
              </w:rPr>
              <w:t xml:space="preserve"> Код проверяемого </w:t>
            </w:r>
            <w:r>
              <w:rPr>
                <w:rFonts w:ascii="Times New Roman" w:hAnsi="Times New Roman"/>
                <w:b/>
                <w:color w:val="000000"/>
                <w:sz w:val="24"/>
              </w:rPr>
              <w:lastRenderedPageBreak/>
              <w:t xml:space="preserve">результата </w:t>
            </w:r>
          </w:p>
        </w:tc>
        <w:tc>
          <w:tcPr>
            <w:tcW w:w="12148"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b/>
                <w:color w:val="000000"/>
                <w:sz w:val="24"/>
                <w:lang w:val="ru-RU"/>
              </w:rPr>
              <w:lastRenderedPageBreak/>
              <w:t xml:space="preserve"> Проверяемые предметные результаты освоения основной образовательной программы основного общего образования </w:t>
            </w:r>
          </w:p>
        </w:tc>
      </w:tr>
      <w:tr w:rsidR="007A4DBD" w:rsidRPr="00613FD4">
        <w:trPr>
          <w:trHeight w:val="144"/>
          <w:tblCellSpacing w:w="0" w:type="dxa"/>
        </w:trPr>
        <w:tc>
          <w:tcPr>
            <w:tcW w:w="1895"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lastRenderedPageBreak/>
              <w:t>1.</w:t>
            </w:r>
          </w:p>
        </w:tc>
        <w:tc>
          <w:tcPr>
            <w:tcW w:w="12148" w:type="dxa"/>
            <w:tcMar>
              <w:top w:w="50" w:type="dxa"/>
              <w:left w:w="100" w:type="dxa"/>
            </w:tcMar>
            <w:vAlign w:val="center"/>
          </w:tcPr>
          <w:p w:rsidR="007A4DBD" w:rsidRPr="00613FD4" w:rsidRDefault="00613FD4">
            <w:pPr>
              <w:spacing w:after="0" w:line="312" w:lineRule="auto"/>
              <w:ind w:left="228"/>
              <w:jc w:val="both"/>
              <w:rPr>
                <w:lang w:val="ru-RU"/>
              </w:rPr>
            </w:pPr>
            <w:proofErr w:type="gramStart"/>
            <w:r w:rsidRPr="00613FD4">
              <w:rPr>
                <w:rFonts w:ascii="Times New Roman" w:hAnsi="Times New Roman"/>
                <w:color w:val="000000"/>
                <w:sz w:val="24"/>
                <w:lang w:val="ru-RU"/>
              </w:rPr>
              <w:t>Обучающийся</w:t>
            </w:r>
            <w:proofErr w:type="gramEnd"/>
            <w:r w:rsidRPr="00613FD4">
              <w:rPr>
                <w:rFonts w:ascii="Times New Roman" w:hAnsi="Times New Roman"/>
                <w:color w:val="000000"/>
                <w:sz w:val="24"/>
                <w:lang w:val="ru-RU"/>
              </w:rPr>
              <w:t xml:space="preserve"> научится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tc>
      </w:tr>
      <w:tr w:rsidR="007A4DBD" w:rsidRPr="00613FD4">
        <w:trPr>
          <w:trHeight w:val="144"/>
          <w:tblCellSpacing w:w="0" w:type="dxa"/>
        </w:trPr>
        <w:tc>
          <w:tcPr>
            <w:tcW w:w="1895"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2</w:t>
            </w:r>
          </w:p>
        </w:tc>
        <w:tc>
          <w:tcPr>
            <w:tcW w:w="12148"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 xml:space="preserve">понимать специфику литературы как вида словесного искусства, выявлять отличия художественного текста от текста научного, делового, публицистического </w:t>
            </w:r>
          </w:p>
        </w:tc>
      </w:tr>
      <w:tr w:rsidR="007A4DBD" w:rsidRPr="00613FD4">
        <w:trPr>
          <w:trHeight w:val="144"/>
          <w:tblCellSpacing w:w="0" w:type="dxa"/>
        </w:trPr>
        <w:tc>
          <w:tcPr>
            <w:tcW w:w="1895"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3</w:t>
            </w:r>
          </w:p>
        </w:tc>
        <w:tc>
          <w:tcPr>
            <w:tcW w:w="12148"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 xml:space="preserve">проводить смысловой и </w:t>
            </w:r>
            <w:proofErr w:type="gramStart"/>
            <w:r w:rsidRPr="00613FD4">
              <w:rPr>
                <w:rFonts w:ascii="Times New Roman" w:hAnsi="Times New Roman"/>
                <w:color w:val="000000"/>
                <w:sz w:val="24"/>
                <w:lang w:val="ru-RU"/>
              </w:rPr>
              <w:t>эстетический</w:t>
            </w:r>
            <w:proofErr w:type="gramEnd"/>
            <w:r w:rsidRPr="00613FD4">
              <w:rPr>
                <w:rFonts w:ascii="Times New Roman" w:hAnsi="Times New Roman"/>
                <w:color w:val="000000"/>
                <w:sz w:val="24"/>
                <w:lang w:val="ru-RU"/>
              </w:rPr>
              <w:t xml:space="preserve"> анализы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tc>
      </w:tr>
      <w:tr w:rsidR="007A4DBD" w:rsidRPr="00613FD4">
        <w:trPr>
          <w:trHeight w:val="144"/>
          <w:tblCellSpacing w:w="0" w:type="dxa"/>
        </w:trPr>
        <w:tc>
          <w:tcPr>
            <w:tcW w:w="1895"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3.1</w:t>
            </w:r>
          </w:p>
        </w:tc>
        <w:tc>
          <w:tcPr>
            <w:tcW w:w="12148"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tc>
      </w:tr>
      <w:tr w:rsidR="007A4DBD" w:rsidRPr="00613FD4">
        <w:trPr>
          <w:trHeight w:val="144"/>
          <w:tblCellSpacing w:w="0" w:type="dxa"/>
        </w:trPr>
        <w:tc>
          <w:tcPr>
            <w:tcW w:w="1895"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3.2</w:t>
            </w:r>
          </w:p>
        </w:tc>
        <w:tc>
          <w:tcPr>
            <w:tcW w:w="12148"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 xml:space="preserve">понимать сущность и элементарные смысловые функции теоретико-литературных понятий и учиться </w:t>
            </w:r>
            <w:proofErr w:type="gramStart"/>
            <w:r w:rsidRPr="00613FD4">
              <w:rPr>
                <w:rFonts w:ascii="Times New Roman" w:hAnsi="Times New Roman"/>
                <w:color w:val="000000"/>
                <w:sz w:val="24"/>
                <w:lang w:val="ru-RU"/>
              </w:rPr>
              <w:t>самостоятельно</w:t>
            </w:r>
            <w:proofErr w:type="gramEnd"/>
            <w:r w:rsidRPr="00613FD4">
              <w:rPr>
                <w:rFonts w:ascii="Times New Roman" w:hAnsi="Times New Roman"/>
                <w:color w:val="000000"/>
                <w:sz w:val="24"/>
                <w:lang w:val="ru-RU"/>
              </w:rPr>
              <w:t xml:space="preserve">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w:t>
            </w:r>
            <w:proofErr w:type="gramStart"/>
            <w:r w:rsidRPr="00613FD4">
              <w:rPr>
                <w:rFonts w:ascii="Times New Roman" w:hAnsi="Times New Roman"/>
                <w:color w:val="000000"/>
                <w:sz w:val="24"/>
                <w:lang w:val="ru-RU"/>
              </w:rPr>
              <w:t xml:space="preserve">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w:t>
            </w:r>
            <w:r w:rsidRPr="00613FD4">
              <w:rPr>
                <w:rFonts w:ascii="Times New Roman" w:hAnsi="Times New Roman"/>
                <w:color w:val="000000"/>
                <w:sz w:val="24"/>
                <w:lang w:val="ru-RU"/>
              </w:rPr>
              <w:lastRenderedPageBreak/>
              <w:t>(персонаж),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roofErr w:type="gramEnd"/>
          </w:p>
        </w:tc>
      </w:tr>
      <w:tr w:rsidR="007A4DBD" w:rsidRPr="00613FD4">
        <w:trPr>
          <w:trHeight w:val="144"/>
          <w:tblCellSpacing w:w="0" w:type="dxa"/>
        </w:trPr>
        <w:tc>
          <w:tcPr>
            <w:tcW w:w="1895"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lastRenderedPageBreak/>
              <w:t>3.3</w:t>
            </w:r>
          </w:p>
        </w:tc>
        <w:tc>
          <w:tcPr>
            <w:tcW w:w="12148"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выделять в произведениях элементы художественной формы и обнаруживать связи между ними</w:t>
            </w:r>
          </w:p>
        </w:tc>
      </w:tr>
      <w:tr w:rsidR="007A4DBD" w:rsidRPr="00613FD4">
        <w:trPr>
          <w:trHeight w:val="144"/>
          <w:tblCellSpacing w:w="0" w:type="dxa"/>
        </w:trPr>
        <w:tc>
          <w:tcPr>
            <w:tcW w:w="1895"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3.4</w:t>
            </w:r>
          </w:p>
        </w:tc>
        <w:tc>
          <w:tcPr>
            <w:tcW w:w="12148" w:type="dxa"/>
            <w:tcMar>
              <w:top w:w="50" w:type="dxa"/>
              <w:left w:w="100" w:type="dxa"/>
            </w:tcMar>
            <w:vAlign w:val="center"/>
          </w:tcPr>
          <w:p w:rsidR="007A4DBD" w:rsidRPr="00613FD4" w:rsidRDefault="00613FD4">
            <w:pPr>
              <w:spacing w:after="0" w:line="312" w:lineRule="auto"/>
              <w:ind w:left="228"/>
              <w:jc w:val="both"/>
              <w:rPr>
                <w:lang w:val="ru-RU"/>
              </w:rPr>
            </w:pPr>
            <w:proofErr w:type="gramStart"/>
            <w:r w:rsidRPr="00613FD4">
              <w:rPr>
                <w:rFonts w:ascii="Times New Roman" w:hAnsi="Times New Roman"/>
                <w:color w:val="000000"/>
                <w:sz w:val="24"/>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roofErr w:type="gramEnd"/>
          </w:p>
        </w:tc>
      </w:tr>
      <w:tr w:rsidR="007A4DBD" w:rsidRPr="00613FD4">
        <w:trPr>
          <w:trHeight w:val="144"/>
          <w:tblCellSpacing w:w="0" w:type="dxa"/>
        </w:trPr>
        <w:tc>
          <w:tcPr>
            <w:tcW w:w="1895"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3.5</w:t>
            </w:r>
          </w:p>
        </w:tc>
        <w:tc>
          <w:tcPr>
            <w:tcW w:w="12148"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7A4DBD">
        <w:trPr>
          <w:trHeight w:val="144"/>
          <w:tblCellSpacing w:w="0" w:type="dxa"/>
        </w:trPr>
        <w:tc>
          <w:tcPr>
            <w:tcW w:w="1895"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4</w:t>
            </w:r>
          </w:p>
        </w:tc>
        <w:tc>
          <w:tcPr>
            <w:tcW w:w="12148" w:type="dxa"/>
            <w:tcMar>
              <w:top w:w="50" w:type="dxa"/>
              <w:left w:w="100" w:type="dxa"/>
            </w:tcMar>
            <w:vAlign w:val="center"/>
          </w:tcPr>
          <w:p w:rsidR="007A4DBD" w:rsidRDefault="00613FD4">
            <w:pPr>
              <w:spacing w:after="0" w:line="312" w:lineRule="auto"/>
              <w:ind w:left="228"/>
              <w:jc w:val="both"/>
            </w:pPr>
            <w:r w:rsidRPr="00613FD4">
              <w:rPr>
                <w:rFonts w:ascii="Times New Roman" w:hAnsi="Times New Roman"/>
                <w:color w:val="000000"/>
                <w:sz w:val="24"/>
                <w:lang w:val="ru-RU"/>
              </w:rPr>
              <w:t xml:space="preserve">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индивидуальных особенностей обучающихся)</w:t>
            </w:r>
          </w:p>
        </w:tc>
      </w:tr>
      <w:tr w:rsidR="007A4DBD" w:rsidRPr="00613FD4">
        <w:trPr>
          <w:trHeight w:val="144"/>
          <w:tblCellSpacing w:w="0" w:type="dxa"/>
        </w:trPr>
        <w:tc>
          <w:tcPr>
            <w:tcW w:w="1895"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5</w:t>
            </w:r>
          </w:p>
        </w:tc>
        <w:tc>
          <w:tcPr>
            <w:tcW w:w="12148"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 xml:space="preserve">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w:t>
            </w:r>
          </w:p>
        </w:tc>
      </w:tr>
      <w:tr w:rsidR="007A4DBD" w:rsidRPr="00613FD4">
        <w:trPr>
          <w:trHeight w:val="144"/>
          <w:tblCellSpacing w:w="0" w:type="dxa"/>
        </w:trPr>
        <w:tc>
          <w:tcPr>
            <w:tcW w:w="1895"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6</w:t>
            </w:r>
          </w:p>
        </w:tc>
        <w:tc>
          <w:tcPr>
            <w:tcW w:w="12148"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 xml:space="preserve">участвовать в беседе и диалоге о прочитанном произведении, соотносить собственную позицию с позицией автора, давать аргументированную оценку </w:t>
            </w:r>
            <w:proofErr w:type="gramStart"/>
            <w:r w:rsidRPr="00613FD4">
              <w:rPr>
                <w:rFonts w:ascii="Times New Roman" w:hAnsi="Times New Roman"/>
                <w:color w:val="000000"/>
                <w:sz w:val="24"/>
                <w:lang w:val="ru-RU"/>
              </w:rPr>
              <w:t>прочитанному</w:t>
            </w:r>
            <w:proofErr w:type="gramEnd"/>
          </w:p>
        </w:tc>
      </w:tr>
      <w:tr w:rsidR="007A4DBD" w:rsidRPr="00613FD4">
        <w:trPr>
          <w:trHeight w:val="144"/>
          <w:tblCellSpacing w:w="0" w:type="dxa"/>
        </w:trPr>
        <w:tc>
          <w:tcPr>
            <w:tcW w:w="1895"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7</w:t>
            </w:r>
          </w:p>
        </w:tc>
        <w:tc>
          <w:tcPr>
            <w:tcW w:w="12148" w:type="dxa"/>
            <w:tcMar>
              <w:top w:w="50" w:type="dxa"/>
              <w:left w:w="100" w:type="dxa"/>
            </w:tcMar>
            <w:vAlign w:val="center"/>
          </w:tcPr>
          <w:p w:rsidR="007A4DBD" w:rsidRPr="00613FD4" w:rsidRDefault="00613FD4">
            <w:pPr>
              <w:spacing w:after="0" w:line="312" w:lineRule="auto"/>
              <w:ind w:left="228"/>
              <w:jc w:val="both"/>
              <w:rPr>
                <w:lang w:val="ru-RU"/>
              </w:rPr>
            </w:pPr>
            <w:proofErr w:type="gramStart"/>
            <w:r w:rsidRPr="00613FD4">
              <w:rPr>
                <w:rFonts w:ascii="Times New Roman" w:hAnsi="Times New Roman"/>
                <w:color w:val="000000"/>
                <w:sz w:val="24"/>
                <w:lang w:val="ru-RU"/>
              </w:rPr>
              <w:t>создавать устные и письменные высказывания разных жанров (объёмом не менее 150 слов), писать сочинение-рассуждение по заданной теме с использованием прочитанных произведений, под руководством учителя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roofErr w:type="gramEnd"/>
          </w:p>
        </w:tc>
      </w:tr>
      <w:tr w:rsidR="007A4DBD" w:rsidRPr="00613FD4">
        <w:trPr>
          <w:trHeight w:val="144"/>
          <w:tblCellSpacing w:w="0" w:type="dxa"/>
        </w:trPr>
        <w:tc>
          <w:tcPr>
            <w:tcW w:w="1895"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8</w:t>
            </w:r>
          </w:p>
        </w:tc>
        <w:tc>
          <w:tcPr>
            <w:tcW w:w="12148"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7A4DBD" w:rsidRPr="00613FD4">
        <w:trPr>
          <w:trHeight w:val="144"/>
          <w:tblCellSpacing w:w="0" w:type="dxa"/>
        </w:trPr>
        <w:tc>
          <w:tcPr>
            <w:tcW w:w="1895"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lastRenderedPageBreak/>
              <w:t>9</w:t>
            </w:r>
          </w:p>
        </w:tc>
        <w:tc>
          <w:tcPr>
            <w:tcW w:w="12148"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tc>
      </w:tr>
      <w:tr w:rsidR="007A4DBD" w:rsidRPr="00613FD4">
        <w:trPr>
          <w:trHeight w:val="144"/>
          <w:tblCellSpacing w:w="0" w:type="dxa"/>
        </w:trPr>
        <w:tc>
          <w:tcPr>
            <w:tcW w:w="1895"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10</w:t>
            </w:r>
          </w:p>
        </w:tc>
        <w:tc>
          <w:tcPr>
            <w:tcW w:w="12148"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планировать своё чтение, обогащать свой круг чтения по рекомендациям учителя и обучающихся, в том числе за счёт произведений современной литературы для детей и подростков</w:t>
            </w:r>
          </w:p>
        </w:tc>
      </w:tr>
      <w:tr w:rsidR="007A4DBD" w:rsidRPr="00613FD4">
        <w:trPr>
          <w:trHeight w:val="144"/>
          <w:tblCellSpacing w:w="0" w:type="dxa"/>
        </w:trPr>
        <w:tc>
          <w:tcPr>
            <w:tcW w:w="1895"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11</w:t>
            </w:r>
          </w:p>
        </w:tc>
        <w:tc>
          <w:tcPr>
            <w:tcW w:w="12148"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rsidR="007A4DBD" w:rsidRPr="00613FD4">
        <w:trPr>
          <w:trHeight w:val="144"/>
          <w:tblCellSpacing w:w="0" w:type="dxa"/>
        </w:trPr>
        <w:tc>
          <w:tcPr>
            <w:tcW w:w="1895"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12</w:t>
            </w:r>
          </w:p>
        </w:tc>
        <w:tc>
          <w:tcPr>
            <w:tcW w:w="12148"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 xml:space="preserve">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7A4DBD" w:rsidRPr="00613FD4" w:rsidRDefault="007A4DBD">
      <w:pPr>
        <w:spacing w:after="0"/>
        <w:ind w:left="120"/>
        <w:rPr>
          <w:lang w:val="ru-RU"/>
        </w:rPr>
      </w:pPr>
    </w:p>
    <w:p w:rsidR="007A4DBD" w:rsidRDefault="00613FD4">
      <w:pPr>
        <w:spacing w:before="199" w:after="199"/>
        <w:ind w:left="120"/>
      </w:pPr>
      <w:r>
        <w:rPr>
          <w:rFonts w:ascii="Times New Roman" w:hAnsi="Times New Roman"/>
          <w:b/>
          <w:color w:val="000000"/>
          <w:sz w:val="28"/>
        </w:rPr>
        <w:t>8 КЛАСС</w:t>
      </w:r>
    </w:p>
    <w:p w:rsidR="007A4DBD" w:rsidRDefault="007A4DBD">
      <w:pPr>
        <w:spacing w:after="0"/>
        <w:ind w:left="120"/>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6"/>
        <w:gridCol w:w="7709"/>
      </w:tblGrid>
      <w:tr w:rsidR="007A4DBD" w:rsidRPr="00613FD4">
        <w:trPr>
          <w:trHeight w:val="144"/>
          <w:tblCellSpacing w:w="0" w:type="dxa"/>
        </w:trPr>
        <w:tc>
          <w:tcPr>
            <w:tcW w:w="1780" w:type="dxa"/>
            <w:tcMar>
              <w:top w:w="50" w:type="dxa"/>
              <w:left w:w="100" w:type="dxa"/>
            </w:tcMar>
            <w:vAlign w:val="center"/>
          </w:tcPr>
          <w:p w:rsidR="007A4DBD" w:rsidRDefault="00613FD4">
            <w:pPr>
              <w:spacing w:after="0"/>
              <w:ind w:left="135"/>
            </w:pPr>
            <w:r>
              <w:rPr>
                <w:rFonts w:ascii="Times New Roman" w:hAnsi="Times New Roman"/>
                <w:b/>
                <w:color w:val="000000"/>
                <w:sz w:val="24"/>
              </w:rPr>
              <w:t xml:space="preserve"> Код проверяемого результата </w:t>
            </w:r>
          </w:p>
        </w:tc>
        <w:tc>
          <w:tcPr>
            <w:tcW w:w="12329"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7A4DBD" w:rsidRPr="00613FD4">
        <w:trPr>
          <w:trHeight w:val="144"/>
          <w:tblCellSpacing w:w="0" w:type="dxa"/>
        </w:trPr>
        <w:tc>
          <w:tcPr>
            <w:tcW w:w="1780"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1</w:t>
            </w:r>
          </w:p>
        </w:tc>
        <w:tc>
          <w:tcPr>
            <w:tcW w:w="12329" w:type="dxa"/>
            <w:tcMar>
              <w:top w:w="50" w:type="dxa"/>
              <w:left w:w="100" w:type="dxa"/>
            </w:tcMar>
            <w:vAlign w:val="center"/>
          </w:tcPr>
          <w:p w:rsidR="007A4DBD" w:rsidRPr="00613FD4" w:rsidRDefault="00613FD4">
            <w:pPr>
              <w:spacing w:after="0" w:line="312" w:lineRule="auto"/>
              <w:ind w:left="228"/>
              <w:jc w:val="both"/>
              <w:rPr>
                <w:lang w:val="ru-RU"/>
              </w:rPr>
            </w:pPr>
            <w:proofErr w:type="gramStart"/>
            <w:r w:rsidRPr="00613FD4">
              <w:rPr>
                <w:rFonts w:ascii="Times New Roman" w:hAnsi="Times New Roman"/>
                <w:color w:val="000000"/>
                <w:sz w:val="24"/>
                <w:lang w:val="ru-RU"/>
              </w:rPr>
              <w:t>Обучающийся</w:t>
            </w:r>
            <w:proofErr w:type="gramEnd"/>
            <w:r w:rsidRPr="00613FD4">
              <w:rPr>
                <w:rFonts w:ascii="Times New Roman" w:hAnsi="Times New Roman"/>
                <w:color w:val="000000"/>
                <w:sz w:val="24"/>
                <w:lang w:val="ru-RU"/>
              </w:rPr>
              <w:t xml:space="preserve"> научится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tc>
      </w:tr>
      <w:tr w:rsidR="007A4DBD" w:rsidRPr="00613FD4">
        <w:trPr>
          <w:trHeight w:val="144"/>
          <w:tblCellSpacing w:w="0" w:type="dxa"/>
        </w:trPr>
        <w:tc>
          <w:tcPr>
            <w:tcW w:w="1780"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2</w:t>
            </w:r>
          </w:p>
        </w:tc>
        <w:tc>
          <w:tcPr>
            <w:tcW w:w="12329"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tc>
      </w:tr>
      <w:tr w:rsidR="007A4DBD" w:rsidRPr="00613FD4">
        <w:trPr>
          <w:trHeight w:val="144"/>
          <w:tblCellSpacing w:w="0" w:type="dxa"/>
        </w:trPr>
        <w:tc>
          <w:tcPr>
            <w:tcW w:w="1780"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3</w:t>
            </w:r>
          </w:p>
        </w:tc>
        <w:tc>
          <w:tcPr>
            <w:tcW w:w="12329"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 xml:space="preserve">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sidRPr="00613FD4">
              <w:rPr>
                <w:rFonts w:ascii="Times New Roman" w:hAnsi="Times New Roman"/>
                <w:color w:val="000000"/>
                <w:sz w:val="24"/>
                <w:lang w:val="ru-RU"/>
              </w:rPr>
              <w:t>прочитанное</w:t>
            </w:r>
            <w:proofErr w:type="gramEnd"/>
            <w:r w:rsidRPr="00613FD4">
              <w:rPr>
                <w:rFonts w:ascii="Times New Roman" w:hAnsi="Times New Roman"/>
                <w:color w:val="000000"/>
                <w:sz w:val="24"/>
                <w:lang w:val="ru-RU"/>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tc>
      </w:tr>
      <w:tr w:rsidR="007A4DBD" w:rsidRPr="00613FD4">
        <w:trPr>
          <w:trHeight w:val="144"/>
          <w:tblCellSpacing w:w="0" w:type="dxa"/>
        </w:trPr>
        <w:tc>
          <w:tcPr>
            <w:tcW w:w="1780"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3.1</w:t>
            </w:r>
          </w:p>
        </w:tc>
        <w:tc>
          <w:tcPr>
            <w:tcW w:w="12329"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w:t>
            </w:r>
            <w:r w:rsidRPr="00613FD4">
              <w:rPr>
                <w:rFonts w:ascii="Times New Roman" w:hAnsi="Times New Roman"/>
                <w:color w:val="000000"/>
                <w:sz w:val="24"/>
                <w:lang w:val="ru-RU"/>
              </w:rPr>
              <w:lastRenderedPageBreak/>
              <w:t xml:space="preserve">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sidRPr="00613FD4">
              <w:rPr>
                <w:rFonts w:ascii="Times New Roman" w:hAnsi="Times New Roman"/>
                <w:color w:val="000000"/>
                <w:sz w:val="24"/>
                <w:lang w:val="ru-RU"/>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tc>
      </w:tr>
      <w:tr w:rsidR="007A4DBD" w:rsidRPr="00613FD4">
        <w:trPr>
          <w:trHeight w:val="144"/>
          <w:tblCellSpacing w:w="0" w:type="dxa"/>
        </w:trPr>
        <w:tc>
          <w:tcPr>
            <w:tcW w:w="1780"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lastRenderedPageBreak/>
              <w:t>3.2</w:t>
            </w:r>
          </w:p>
        </w:tc>
        <w:tc>
          <w:tcPr>
            <w:tcW w:w="12329"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 xml:space="preserve">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w:t>
            </w:r>
            <w:proofErr w:type="gramStart"/>
            <w:r w:rsidRPr="00613FD4">
              <w:rPr>
                <w:rFonts w:ascii="Times New Roman" w:hAnsi="Times New Roman"/>
                <w:color w:val="000000"/>
                <w:sz w:val="24"/>
                <w:lang w:val="ru-RU"/>
              </w:rPr>
              <w:t>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w:t>
            </w:r>
            <w:proofErr w:type="gramEnd"/>
            <w:r w:rsidRPr="00613FD4">
              <w:rPr>
                <w:rFonts w:ascii="Times New Roman" w:hAnsi="Times New Roman"/>
                <w:color w:val="000000"/>
                <w:sz w:val="24"/>
                <w:lang w:val="ru-RU"/>
              </w:rPr>
              <w:t xml:space="preserve"> </w:t>
            </w:r>
            <w:proofErr w:type="gramStart"/>
            <w:r w:rsidRPr="00613FD4">
              <w:rPr>
                <w:rFonts w:ascii="Times New Roman" w:hAnsi="Times New Roman"/>
                <w:color w:val="000000"/>
                <w:sz w:val="24"/>
                <w:lang w:val="ru-RU"/>
              </w:rPr>
              <w:t>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tc>
      </w:tr>
      <w:tr w:rsidR="007A4DBD" w:rsidRPr="00613FD4">
        <w:trPr>
          <w:trHeight w:val="144"/>
          <w:tblCellSpacing w:w="0" w:type="dxa"/>
        </w:trPr>
        <w:tc>
          <w:tcPr>
            <w:tcW w:w="1780"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3.3</w:t>
            </w:r>
          </w:p>
        </w:tc>
        <w:tc>
          <w:tcPr>
            <w:tcW w:w="12329"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tc>
      </w:tr>
      <w:tr w:rsidR="007A4DBD" w:rsidRPr="00613FD4">
        <w:trPr>
          <w:trHeight w:val="144"/>
          <w:tblCellSpacing w:w="0" w:type="dxa"/>
        </w:trPr>
        <w:tc>
          <w:tcPr>
            <w:tcW w:w="1780"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3.4</w:t>
            </w:r>
          </w:p>
        </w:tc>
        <w:tc>
          <w:tcPr>
            <w:tcW w:w="12329"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tc>
      </w:tr>
      <w:tr w:rsidR="007A4DBD" w:rsidRPr="00613FD4">
        <w:trPr>
          <w:trHeight w:val="144"/>
          <w:tblCellSpacing w:w="0" w:type="dxa"/>
        </w:trPr>
        <w:tc>
          <w:tcPr>
            <w:tcW w:w="1780"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lastRenderedPageBreak/>
              <w:t>3.5</w:t>
            </w:r>
          </w:p>
        </w:tc>
        <w:tc>
          <w:tcPr>
            <w:tcW w:w="12329" w:type="dxa"/>
            <w:tcMar>
              <w:top w:w="50" w:type="dxa"/>
              <w:left w:w="100" w:type="dxa"/>
            </w:tcMar>
            <w:vAlign w:val="center"/>
          </w:tcPr>
          <w:p w:rsidR="007A4DBD" w:rsidRPr="00613FD4" w:rsidRDefault="00613FD4">
            <w:pPr>
              <w:spacing w:after="0" w:line="312" w:lineRule="auto"/>
              <w:ind w:left="228"/>
              <w:jc w:val="both"/>
              <w:rPr>
                <w:lang w:val="ru-RU"/>
              </w:rPr>
            </w:pPr>
            <w:proofErr w:type="gramStart"/>
            <w:r w:rsidRPr="00613FD4">
              <w:rPr>
                <w:rFonts w:ascii="Times New Roman" w:hAnsi="Times New Roman"/>
                <w:color w:val="000000"/>
                <w:sz w:val="24"/>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tc>
      </w:tr>
      <w:tr w:rsidR="007A4DBD" w:rsidRPr="00613FD4">
        <w:trPr>
          <w:trHeight w:val="144"/>
          <w:tblCellSpacing w:w="0" w:type="dxa"/>
        </w:trPr>
        <w:tc>
          <w:tcPr>
            <w:tcW w:w="1780"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3.6</w:t>
            </w:r>
          </w:p>
        </w:tc>
        <w:tc>
          <w:tcPr>
            <w:tcW w:w="12329"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и другие)</w:t>
            </w:r>
          </w:p>
        </w:tc>
      </w:tr>
      <w:tr w:rsidR="007A4DBD">
        <w:trPr>
          <w:trHeight w:val="144"/>
          <w:tblCellSpacing w:w="0" w:type="dxa"/>
        </w:trPr>
        <w:tc>
          <w:tcPr>
            <w:tcW w:w="1780"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4</w:t>
            </w:r>
          </w:p>
        </w:tc>
        <w:tc>
          <w:tcPr>
            <w:tcW w:w="12329" w:type="dxa"/>
            <w:tcMar>
              <w:top w:w="50" w:type="dxa"/>
              <w:left w:w="100" w:type="dxa"/>
            </w:tcMar>
            <w:vAlign w:val="center"/>
          </w:tcPr>
          <w:p w:rsidR="007A4DBD" w:rsidRDefault="00613FD4">
            <w:pPr>
              <w:spacing w:after="0" w:line="312" w:lineRule="auto"/>
              <w:ind w:left="228"/>
              <w:jc w:val="both"/>
            </w:pPr>
            <w:r w:rsidRPr="00613FD4">
              <w:rPr>
                <w:rFonts w:ascii="Times New Roman" w:hAnsi="Times New Roman"/>
                <w:color w:val="000000"/>
                <w:sz w:val="24"/>
                <w:lang w:val="ru-RU"/>
              </w:rPr>
              <w:t xml:space="preserve">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индивидуальных особенностей обучающихся)</w:t>
            </w:r>
          </w:p>
        </w:tc>
      </w:tr>
      <w:tr w:rsidR="007A4DBD" w:rsidRPr="00613FD4">
        <w:trPr>
          <w:trHeight w:val="144"/>
          <w:tblCellSpacing w:w="0" w:type="dxa"/>
        </w:trPr>
        <w:tc>
          <w:tcPr>
            <w:tcW w:w="1780"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5</w:t>
            </w:r>
          </w:p>
        </w:tc>
        <w:tc>
          <w:tcPr>
            <w:tcW w:w="12329"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w:t>
            </w:r>
          </w:p>
        </w:tc>
      </w:tr>
      <w:tr w:rsidR="007A4DBD" w:rsidRPr="00613FD4">
        <w:trPr>
          <w:trHeight w:val="144"/>
          <w:tblCellSpacing w:w="0" w:type="dxa"/>
        </w:trPr>
        <w:tc>
          <w:tcPr>
            <w:tcW w:w="1780"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6</w:t>
            </w:r>
          </w:p>
        </w:tc>
        <w:tc>
          <w:tcPr>
            <w:tcW w:w="12329"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 xml:space="preserve">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sidRPr="00613FD4">
              <w:rPr>
                <w:rFonts w:ascii="Times New Roman" w:hAnsi="Times New Roman"/>
                <w:color w:val="000000"/>
                <w:sz w:val="24"/>
                <w:lang w:val="ru-RU"/>
              </w:rPr>
              <w:t>прочитанному</w:t>
            </w:r>
            <w:proofErr w:type="gramEnd"/>
          </w:p>
        </w:tc>
      </w:tr>
      <w:tr w:rsidR="007A4DBD" w:rsidRPr="00613FD4">
        <w:trPr>
          <w:trHeight w:val="144"/>
          <w:tblCellSpacing w:w="0" w:type="dxa"/>
        </w:trPr>
        <w:tc>
          <w:tcPr>
            <w:tcW w:w="1780"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7</w:t>
            </w:r>
          </w:p>
        </w:tc>
        <w:tc>
          <w:tcPr>
            <w:tcW w:w="12329" w:type="dxa"/>
            <w:tcMar>
              <w:top w:w="50" w:type="dxa"/>
              <w:left w:w="100" w:type="dxa"/>
            </w:tcMar>
            <w:vAlign w:val="center"/>
          </w:tcPr>
          <w:p w:rsidR="007A4DBD" w:rsidRPr="00613FD4" w:rsidRDefault="00613FD4">
            <w:pPr>
              <w:spacing w:after="0" w:line="312" w:lineRule="auto"/>
              <w:ind w:left="228"/>
              <w:jc w:val="both"/>
              <w:rPr>
                <w:lang w:val="ru-RU"/>
              </w:rPr>
            </w:pPr>
            <w:proofErr w:type="gramStart"/>
            <w:r w:rsidRPr="00613FD4">
              <w:rPr>
                <w:rFonts w:ascii="Times New Roman" w:hAnsi="Times New Roman"/>
                <w:color w:val="000000"/>
                <w:sz w:val="24"/>
                <w:lang w:val="ru-RU"/>
              </w:rPr>
              <w:t>создавать устные и письменные высказывания разных жанров (объёмом не менее 200 слов), писать сочинение-рассуждение по заданной теме с использованием прочитанных произведений;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tc>
      </w:tr>
      <w:tr w:rsidR="007A4DBD" w:rsidRPr="00613FD4">
        <w:trPr>
          <w:trHeight w:val="144"/>
          <w:tblCellSpacing w:w="0" w:type="dxa"/>
        </w:trPr>
        <w:tc>
          <w:tcPr>
            <w:tcW w:w="1780"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8</w:t>
            </w:r>
          </w:p>
        </w:tc>
        <w:tc>
          <w:tcPr>
            <w:tcW w:w="12329"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rsidR="007A4DBD" w:rsidRPr="00613FD4">
        <w:trPr>
          <w:trHeight w:val="144"/>
          <w:tblCellSpacing w:w="0" w:type="dxa"/>
        </w:trPr>
        <w:tc>
          <w:tcPr>
            <w:tcW w:w="1780"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9</w:t>
            </w:r>
          </w:p>
        </w:tc>
        <w:tc>
          <w:tcPr>
            <w:tcW w:w="12329"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rsidR="007A4DBD" w:rsidRPr="00613FD4">
        <w:trPr>
          <w:trHeight w:val="144"/>
          <w:tblCellSpacing w:w="0" w:type="dxa"/>
        </w:trPr>
        <w:tc>
          <w:tcPr>
            <w:tcW w:w="1780"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10</w:t>
            </w:r>
          </w:p>
        </w:tc>
        <w:tc>
          <w:tcPr>
            <w:tcW w:w="12329"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 xml:space="preserve">самостоятельно планировать своё чтение, обогащать свой </w:t>
            </w:r>
            <w:r w:rsidRPr="00613FD4">
              <w:rPr>
                <w:rFonts w:ascii="Times New Roman" w:hAnsi="Times New Roman"/>
                <w:color w:val="000000"/>
                <w:sz w:val="24"/>
                <w:lang w:val="ru-RU"/>
              </w:rPr>
              <w:lastRenderedPageBreak/>
              <w:t>литературный кругозор по рекомендациям учителя и обучающихся, а также проверенных Интернет-ресурсов, в том числе за счёт произведений современной литературы</w:t>
            </w:r>
          </w:p>
        </w:tc>
      </w:tr>
      <w:tr w:rsidR="007A4DBD" w:rsidRPr="00613FD4">
        <w:trPr>
          <w:trHeight w:val="144"/>
          <w:tblCellSpacing w:w="0" w:type="dxa"/>
        </w:trPr>
        <w:tc>
          <w:tcPr>
            <w:tcW w:w="1780"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lastRenderedPageBreak/>
              <w:t>11</w:t>
            </w:r>
          </w:p>
        </w:tc>
        <w:tc>
          <w:tcPr>
            <w:tcW w:w="12329"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rsidR="007A4DBD" w:rsidRPr="00613FD4">
        <w:trPr>
          <w:trHeight w:val="144"/>
          <w:tblCellSpacing w:w="0" w:type="dxa"/>
        </w:trPr>
        <w:tc>
          <w:tcPr>
            <w:tcW w:w="1780"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12</w:t>
            </w:r>
          </w:p>
        </w:tc>
        <w:tc>
          <w:tcPr>
            <w:tcW w:w="12329"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 xml:space="preserve">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7A4DBD" w:rsidRPr="00613FD4" w:rsidRDefault="007A4DBD">
      <w:pPr>
        <w:spacing w:after="0"/>
        <w:ind w:left="120"/>
        <w:rPr>
          <w:lang w:val="ru-RU"/>
        </w:rPr>
      </w:pPr>
    </w:p>
    <w:p w:rsidR="007A4DBD" w:rsidRDefault="00613FD4">
      <w:pPr>
        <w:spacing w:before="199" w:after="199"/>
        <w:ind w:left="120"/>
      </w:pPr>
      <w:r>
        <w:rPr>
          <w:rFonts w:ascii="Times New Roman" w:hAnsi="Times New Roman"/>
          <w:b/>
          <w:color w:val="000000"/>
          <w:sz w:val="28"/>
        </w:rPr>
        <w:t>9 КЛАСС</w:t>
      </w:r>
    </w:p>
    <w:p w:rsidR="007A4DBD" w:rsidRDefault="007A4DBD">
      <w:pPr>
        <w:spacing w:after="0"/>
        <w:ind w:left="120"/>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7"/>
        <w:gridCol w:w="7688"/>
      </w:tblGrid>
      <w:tr w:rsidR="007A4DBD" w:rsidRPr="00613FD4">
        <w:trPr>
          <w:trHeight w:val="144"/>
          <w:tblCellSpacing w:w="0" w:type="dxa"/>
        </w:trPr>
        <w:tc>
          <w:tcPr>
            <w:tcW w:w="1895" w:type="dxa"/>
            <w:tcMar>
              <w:top w:w="50" w:type="dxa"/>
              <w:left w:w="100" w:type="dxa"/>
            </w:tcMar>
            <w:vAlign w:val="center"/>
          </w:tcPr>
          <w:p w:rsidR="007A4DBD" w:rsidRDefault="00613FD4">
            <w:pPr>
              <w:spacing w:after="0"/>
              <w:ind w:left="135"/>
            </w:pPr>
            <w:r>
              <w:rPr>
                <w:rFonts w:ascii="Times New Roman" w:hAnsi="Times New Roman"/>
                <w:b/>
                <w:color w:val="000000"/>
                <w:sz w:val="24"/>
              </w:rPr>
              <w:t xml:space="preserve"> Код проверяемого результата </w:t>
            </w:r>
          </w:p>
        </w:tc>
        <w:tc>
          <w:tcPr>
            <w:tcW w:w="12148" w:type="dxa"/>
            <w:tcMar>
              <w:top w:w="50" w:type="dxa"/>
              <w:left w:w="100" w:type="dxa"/>
            </w:tcMar>
            <w:vAlign w:val="center"/>
          </w:tcPr>
          <w:p w:rsidR="007A4DBD" w:rsidRPr="00613FD4" w:rsidRDefault="00613FD4">
            <w:pPr>
              <w:spacing w:after="0"/>
              <w:ind w:left="135"/>
              <w:rPr>
                <w:lang w:val="ru-RU"/>
              </w:rPr>
            </w:pPr>
            <w:r w:rsidRPr="00613FD4">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7A4DBD" w:rsidRPr="00613FD4">
        <w:trPr>
          <w:trHeight w:val="144"/>
          <w:tblCellSpacing w:w="0" w:type="dxa"/>
        </w:trPr>
        <w:tc>
          <w:tcPr>
            <w:tcW w:w="1895"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1</w:t>
            </w:r>
          </w:p>
        </w:tc>
        <w:tc>
          <w:tcPr>
            <w:tcW w:w="12148" w:type="dxa"/>
            <w:tcMar>
              <w:top w:w="50" w:type="dxa"/>
              <w:left w:w="100" w:type="dxa"/>
            </w:tcMar>
            <w:vAlign w:val="center"/>
          </w:tcPr>
          <w:p w:rsidR="007A4DBD" w:rsidRPr="00613FD4" w:rsidRDefault="00613FD4">
            <w:pPr>
              <w:spacing w:after="0" w:line="312" w:lineRule="auto"/>
              <w:ind w:left="228"/>
              <w:jc w:val="both"/>
              <w:rPr>
                <w:lang w:val="ru-RU"/>
              </w:rPr>
            </w:pPr>
            <w:proofErr w:type="gramStart"/>
            <w:r w:rsidRPr="00613FD4">
              <w:rPr>
                <w:rFonts w:ascii="Times New Roman" w:hAnsi="Times New Roman"/>
                <w:color w:val="000000"/>
                <w:sz w:val="24"/>
                <w:lang w:val="ru-RU"/>
              </w:rPr>
              <w:t>Обучающийся</w:t>
            </w:r>
            <w:proofErr w:type="gramEnd"/>
            <w:r w:rsidRPr="00613FD4">
              <w:rPr>
                <w:rFonts w:ascii="Times New Roman" w:hAnsi="Times New Roman"/>
                <w:color w:val="000000"/>
                <w:sz w:val="24"/>
                <w:lang w:val="ru-RU"/>
              </w:rPr>
              <w:t xml:space="preserve"> научится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tc>
      </w:tr>
      <w:tr w:rsidR="007A4DBD" w:rsidRPr="00613FD4">
        <w:trPr>
          <w:trHeight w:val="144"/>
          <w:tblCellSpacing w:w="0" w:type="dxa"/>
        </w:trPr>
        <w:tc>
          <w:tcPr>
            <w:tcW w:w="1895"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2</w:t>
            </w:r>
          </w:p>
        </w:tc>
        <w:tc>
          <w:tcPr>
            <w:tcW w:w="12148"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tc>
      </w:tr>
      <w:tr w:rsidR="007A4DBD" w:rsidRPr="00613FD4">
        <w:trPr>
          <w:trHeight w:val="144"/>
          <w:tblCellSpacing w:w="0" w:type="dxa"/>
        </w:trPr>
        <w:tc>
          <w:tcPr>
            <w:tcW w:w="1895"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3</w:t>
            </w:r>
          </w:p>
        </w:tc>
        <w:tc>
          <w:tcPr>
            <w:tcW w:w="12148"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 xml:space="preserve">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w:t>
            </w:r>
            <w:proofErr w:type="gramStart"/>
            <w:r w:rsidRPr="00613FD4">
              <w:rPr>
                <w:rFonts w:ascii="Times New Roman" w:hAnsi="Times New Roman"/>
                <w:color w:val="000000"/>
                <w:sz w:val="24"/>
                <w:lang w:val="ru-RU"/>
              </w:rPr>
              <w:t>произведениях</w:t>
            </w:r>
            <w:proofErr w:type="gramEnd"/>
            <w:r w:rsidRPr="00613FD4">
              <w:rPr>
                <w:rFonts w:ascii="Times New Roman" w:hAnsi="Times New Roman"/>
                <w:color w:val="000000"/>
                <w:sz w:val="24"/>
                <w:lang w:val="ru-RU"/>
              </w:rPr>
              <w:t xml:space="preserve"> с учётом неоднозначности заложенных в них художественных смыслов</w:t>
            </w:r>
          </w:p>
        </w:tc>
      </w:tr>
      <w:tr w:rsidR="007A4DBD" w:rsidRPr="00613FD4">
        <w:trPr>
          <w:trHeight w:val="144"/>
          <w:tblCellSpacing w:w="0" w:type="dxa"/>
        </w:trPr>
        <w:tc>
          <w:tcPr>
            <w:tcW w:w="1895"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3.1</w:t>
            </w:r>
          </w:p>
        </w:tc>
        <w:tc>
          <w:tcPr>
            <w:tcW w:w="12148" w:type="dxa"/>
            <w:tcMar>
              <w:top w:w="50" w:type="dxa"/>
              <w:left w:w="100" w:type="dxa"/>
            </w:tcMar>
            <w:vAlign w:val="center"/>
          </w:tcPr>
          <w:p w:rsidR="007A4DBD" w:rsidRPr="00613FD4" w:rsidRDefault="00613FD4">
            <w:pPr>
              <w:spacing w:after="0" w:line="312" w:lineRule="auto"/>
              <w:ind w:left="228"/>
              <w:jc w:val="both"/>
              <w:rPr>
                <w:lang w:val="ru-RU"/>
              </w:rPr>
            </w:pPr>
            <w:proofErr w:type="gramStart"/>
            <w:r w:rsidRPr="00613FD4">
              <w:rPr>
                <w:rFonts w:ascii="Times New Roman" w:hAnsi="Times New Roman"/>
                <w:color w:val="000000"/>
                <w:sz w:val="24"/>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w:t>
            </w:r>
            <w:r w:rsidRPr="00613FD4">
              <w:rPr>
                <w:rFonts w:ascii="Times New Roman" w:hAnsi="Times New Roman"/>
                <w:color w:val="000000"/>
                <w:sz w:val="24"/>
                <w:lang w:val="ru-RU"/>
              </w:rPr>
              <w:lastRenderedPageBreak/>
              <w:t>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w:t>
            </w:r>
            <w:proofErr w:type="gramEnd"/>
            <w:r w:rsidRPr="00613FD4">
              <w:rPr>
                <w:rFonts w:ascii="Times New Roman" w:hAnsi="Times New Roman"/>
                <w:color w:val="000000"/>
                <w:sz w:val="24"/>
                <w:lang w:val="ru-RU"/>
              </w:rPr>
              <w:t xml:space="preserve"> </w:t>
            </w:r>
            <w:proofErr w:type="gramStart"/>
            <w:r w:rsidRPr="00613FD4">
              <w:rPr>
                <w:rFonts w:ascii="Times New Roman" w:hAnsi="Times New Roman"/>
                <w:color w:val="000000"/>
                <w:sz w:val="24"/>
                <w:lang w:val="ru-RU"/>
              </w:rPr>
              <w:t>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roofErr w:type="gramEnd"/>
          </w:p>
        </w:tc>
      </w:tr>
      <w:tr w:rsidR="007A4DBD" w:rsidRPr="00613FD4">
        <w:trPr>
          <w:trHeight w:val="144"/>
          <w:tblCellSpacing w:w="0" w:type="dxa"/>
        </w:trPr>
        <w:tc>
          <w:tcPr>
            <w:tcW w:w="1895"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lastRenderedPageBreak/>
              <w:t>3.2</w:t>
            </w:r>
          </w:p>
        </w:tc>
        <w:tc>
          <w:tcPr>
            <w:tcW w:w="12148"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 xml:space="preserve">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w:t>
            </w:r>
            <w:proofErr w:type="gramStart"/>
            <w:r w:rsidRPr="00613FD4">
              <w:rPr>
                <w:rFonts w:ascii="Times New Roman" w:hAnsi="Times New Roman"/>
                <w:color w:val="000000"/>
                <w:sz w:val="24"/>
                <w:lang w:val="ru-RU"/>
              </w:rPr>
              <w:t>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эпилог, авторское (лирическое) отступление);</w:t>
            </w:r>
            <w:proofErr w:type="gramEnd"/>
            <w:r w:rsidRPr="00613FD4">
              <w:rPr>
                <w:rFonts w:ascii="Times New Roman" w:hAnsi="Times New Roman"/>
                <w:color w:val="000000"/>
                <w:sz w:val="24"/>
                <w:lang w:val="ru-RU"/>
              </w:rPr>
              <w:t xml:space="preserve"> </w:t>
            </w:r>
            <w:proofErr w:type="gramStart"/>
            <w:r w:rsidRPr="00613FD4">
              <w:rPr>
                <w:rFonts w:ascii="Times New Roman" w:hAnsi="Times New Roman"/>
                <w:color w:val="000000"/>
                <w:sz w:val="24"/>
                <w:lang w:val="ru-RU"/>
              </w:rPr>
              <w:t>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w:t>
            </w:r>
            <w:proofErr w:type="gramEnd"/>
            <w:r w:rsidRPr="00613FD4">
              <w:rPr>
                <w:rFonts w:ascii="Times New Roman" w:hAnsi="Times New Roman"/>
                <w:color w:val="000000"/>
                <w:sz w:val="24"/>
                <w:lang w:val="ru-RU"/>
              </w:rPr>
              <w:t xml:space="preserve"> </w:t>
            </w:r>
            <w:proofErr w:type="gramStart"/>
            <w:r w:rsidRPr="00613FD4">
              <w:rPr>
                <w:rFonts w:ascii="Times New Roman" w:hAnsi="Times New Roman"/>
                <w:color w:val="000000"/>
                <w:sz w:val="24"/>
                <w:lang w:val="ru-RU"/>
              </w:rPr>
              <w:t>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roofErr w:type="gramEnd"/>
          </w:p>
        </w:tc>
      </w:tr>
      <w:tr w:rsidR="007A4DBD" w:rsidRPr="00613FD4">
        <w:trPr>
          <w:trHeight w:val="144"/>
          <w:tblCellSpacing w:w="0" w:type="dxa"/>
        </w:trPr>
        <w:tc>
          <w:tcPr>
            <w:tcW w:w="1895"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lastRenderedPageBreak/>
              <w:t>3.3</w:t>
            </w:r>
          </w:p>
        </w:tc>
        <w:tc>
          <w:tcPr>
            <w:tcW w:w="12148"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tc>
      </w:tr>
      <w:tr w:rsidR="007A4DBD" w:rsidRPr="00613FD4">
        <w:trPr>
          <w:trHeight w:val="144"/>
          <w:tblCellSpacing w:w="0" w:type="dxa"/>
        </w:trPr>
        <w:tc>
          <w:tcPr>
            <w:tcW w:w="1895"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3.4</w:t>
            </w:r>
          </w:p>
        </w:tc>
        <w:tc>
          <w:tcPr>
            <w:tcW w:w="12148"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tc>
      </w:tr>
      <w:tr w:rsidR="007A4DBD" w:rsidRPr="00613FD4">
        <w:trPr>
          <w:trHeight w:val="144"/>
          <w:tblCellSpacing w:w="0" w:type="dxa"/>
        </w:trPr>
        <w:tc>
          <w:tcPr>
            <w:tcW w:w="1895"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3.5</w:t>
            </w:r>
          </w:p>
        </w:tc>
        <w:tc>
          <w:tcPr>
            <w:tcW w:w="12148"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tc>
      </w:tr>
      <w:tr w:rsidR="007A4DBD" w:rsidRPr="00613FD4">
        <w:trPr>
          <w:trHeight w:val="144"/>
          <w:tblCellSpacing w:w="0" w:type="dxa"/>
        </w:trPr>
        <w:tc>
          <w:tcPr>
            <w:tcW w:w="1895"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3.6</w:t>
            </w:r>
          </w:p>
        </w:tc>
        <w:tc>
          <w:tcPr>
            <w:tcW w:w="12148" w:type="dxa"/>
            <w:tcMar>
              <w:top w:w="50" w:type="dxa"/>
              <w:left w:w="100" w:type="dxa"/>
            </w:tcMar>
            <w:vAlign w:val="center"/>
          </w:tcPr>
          <w:p w:rsidR="007A4DBD" w:rsidRPr="00613FD4" w:rsidRDefault="00613FD4">
            <w:pPr>
              <w:spacing w:after="0" w:line="312" w:lineRule="auto"/>
              <w:ind w:left="228"/>
              <w:jc w:val="both"/>
              <w:rPr>
                <w:lang w:val="ru-RU"/>
              </w:rPr>
            </w:pPr>
            <w:proofErr w:type="gramStart"/>
            <w:r w:rsidRPr="00613FD4">
              <w:rPr>
                <w:rFonts w:ascii="Times New Roman" w:hAnsi="Times New Roman"/>
                <w:color w:val="000000"/>
                <w:sz w:val="24"/>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tc>
      </w:tr>
      <w:tr w:rsidR="007A4DBD" w:rsidRPr="00613FD4">
        <w:trPr>
          <w:trHeight w:val="144"/>
          <w:tblCellSpacing w:w="0" w:type="dxa"/>
        </w:trPr>
        <w:tc>
          <w:tcPr>
            <w:tcW w:w="1895"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3.7</w:t>
            </w:r>
          </w:p>
        </w:tc>
        <w:tc>
          <w:tcPr>
            <w:tcW w:w="12148"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tc>
      </w:tr>
      <w:tr w:rsidR="007A4DBD">
        <w:trPr>
          <w:trHeight w:val="144"/>
          <w:tblCellSpacing w:w="0" w:type="dxa"/>
        </w:trPr>
        <w:tc>
          <w:tcPr>
            <w:tcW w:w="1895"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4</w:t>
            </w:r>
          </w:p>
        </w:tc>
        <w:tc>
          <w:tcPr>
            <w:tcW w:w="12148" w:type="dxa"/>
            <w:tcMar>
              <w:top w:w="50" w:type="dxa"/>
              <w:left w:w="100" w:type="dxa"/>
            </w:tcMar>
            <w:vAlign w:val="center"/>
          </w:tcPr>
          <w:p w:rsidR="007A4DBD" w:rsidRDefault="00613FD4">
            <w:pPr>
              <w:spacing w:after="0" w:line="312" w:lineRule="auto"/>
              <w:ind w:left="228"/>
              <w:jc w:val="both"/>
            </w:pPr>
            <w:r w:rsidRPr="00613FD4">
              <w:rPr>
                <w:rFonts w:ascii="Times New Roman" w:hAnsi="Times New Roman"/>
                <w:color w:val="000000"/>
                <w:sz w:val="24"/>
                <w:lang w:val="ru-RU"/>
              </w:rPr>
              <w:t xml:space="preserve">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индивидуальных особенностей обучающихся)</w:t>
            </w:r>
          </w:p>
        </w:tc>
      </w:tr>
      <w:tr w:rsidR="007A4DBD" w:rsidRPr="00613FD4">
        <w:trPr>
          <w:trHeight w:val="144"/>
          <w:tblCellSpacing w:w="0" w:type="dxa"/>
        </w:trPr>
        <w:tc>
          <w:tcPr>
            <w:tcW w:w="1895"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5</w:t>
            </w:r>
          </w:p>
        </w:tc>
        <w:tc>
          <w:tcPr>
            <w:tcW w:w="12148"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 xml:space="preserve">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w:t>
            </w:r>
          </w:p>
        </w:tc>
      </w:tr>
      <w:tr w:rsidR="007A4DBD" w:rsidRPr="00613FD4">
        <w:trPr>
          <w:trHeight w:val="144"/>
          <w:tblCellSpacing w:w="0" w:type="dxa"/>
        </w:trPr>
        <w:tc>
          <w:tcPr>
            <w:tcW w:w="1895"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6</w:t>
            </w:r>
          </w:p>
        </w:tc>
        <w:tc>
          <w:tcPr>
            <w:tcW w:w="12148"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 xml:space="preserve">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sidRPr="00613FD4">
              <w:rPr>
                <w:rFonts w:ascii="Times New Roman" w:hAnsi="Times New Roman"/>
                <w:color w:val="000000"/>
                <w:sz w:val="24"/>
                <w:lang w:val="ru-RU"/>
              </w:rPr>
              <w:t>прочитанному</w:t>
            </w:r>
            <w:proofErr w:type="gramEnd"/>
            <w:r w:rsidRPr="00613FD4">
              <w:rPr>
                <w:rFonts w:ascii="Times New Roman" w:hAnsi="Times New Roman"/>
                <w:color w:val="000000"/>
                <w:sz w:val="24"/>
                <w:lang w:val="ru-RU"/>
              </w:rPr>
              <w:t xml:space="preserve"> и отстаивать свою точку зрения, используя литературные аргументы</w:t>
            </w:r>
          </w:p>
        </w:tc>
      </w:tr>
      <w:tr w:rsidR="007A4DBD" w:rsidRPr="00613FD4">
        <w:trPr>
          <w:trHeight w:val="144"/>
          <w:tblCellSpacing w:w="0" w:type="dxa"/>
        </w:trPr>
        <w:tc>
          <w:tcPr>
            <w:tcW w:w="1895"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7</w:t>
            </w:r>
          </w:p>
        </w:tc>
        <w:tc>
          <w:tcPr>
            <w:tcW w:w="12148" w:type="dxa"/>
            <w:tcMar>
              <w:top w:w="50" w:type="dxa"/>
              <w:left w:w="100" w:type="dxa"/>
            </w:tcMar>
            <w:vAlign w:val="center"/>
          </w:tcPr>
          <w:p w:rsidR="007A4DBD" w:rsidRPr="00613FD4" w:rsidRDefault="00613FD4">
            <w:pPr>
              <w:spacing w:after="0" w:line="312" w:lineRule="auto"/>
              <w:ind w:left="228"/>
              <w:jc w:val="both"/>
              <w:rPr>
                <w:lang w:val="ru-RU"/>
              </w:rPr>
            </w:pPr>
            <w:proofErr w:type="gramStart"/>
            <w:r w:rsidRPr="00613FD4">
              <w:rPr>
                <w:rFonts w:ascii="Times New Roman" w:hAnsi="Times New Roman"/>
                <w:color w:val="000000"/>
                <w:sz w:val="24"/>
                <w:lang w:val="ru-RU"/>
              </w:rPr>
              <w:t xml:space="preserve">создавать устные и письменные высказывания разных жанров (объёмом не менее 250 слов), писать сочинение-рассуждение по заданной теме с использованием прочитанных произведений, </w:t>
            </w:r>
            <w:r w:rsidRPr="00613FD4">
              <w:rPr>
                <w:rFonts w:ascii="Times New Roman" w:hAnsi="Times New Roman"/>
                <w:color w:val="000000"/>
                <w:sz w:val="24"/>
                <w:lang w:val="ru-RU"/>
              </w:rPr>
              <w:lastRenderedPageBreak/>
              <w:t>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w:t>
            </w:r>
            <w:proofErr w:type="gramEnd"/>
            <w:r w:rsidRPr="00613FD4">
              <w:rPr>
                <w:rFonts w:ascii="Times New Roman" w:hAnsi="Times New Roman"/>
                <w:color w:val="000000"/>
                <w:sz w:val="24"/>
                <w:lang w:val="ru-RU"/>
              </w:rPr>
              <w:t xml:space="preserve"> литературную или публицистическую тему, применяя различные виды цитирования</w:t>
            </w:r>
          </w:p>
        </w:tc>
      </w:tr>
      <w:tr w:rsidR="007A4DBD" w:rsidRPr="00613FD4">
        <w:trPr>
          <w:trHeight w:val="144"/>
          <w:tblCellSpacing w:w="0" w:type="dxa"/>
        </w:trPr>
        <w:tc>
          <w:tcPr>
            <w:tcW w:w="1895"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lastRenderedPageBreak/>
              <w:t>8</w:t>
            </w:r>
          </w:p>
        </w:tc>
        <w:tc>
          <w:tcPr>
            <w:tcW w:w="12148"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rsidR="007A4DBD" w:rsidRPr="00613FD4">
        <w:trPr>
          <w:trHeight w:val="144"/>
          <w:tblCellSpacing w:w="0" w:type="dxa"/>
        </w:trPr>
        <w:tc>
          <w:tcPr>
            <w:tcW w:w="1895"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9</w:t>
            </w:r>
          </w:p>
        </w:tc>
        <w:tc>
          <w:tcPr>
            <w:tcW w:w="12148"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rsidR="007A4DBD" w:rsidRPr="00613FD4">
        <w:trPr>
          <w:trHeight w:val="144"/>
          <w:tblCellSpacing w:w="0" w:type="dxa"/>
        </w:trPr>
        <w:tc>
          <w:tcPr>
            <w:tcW w:w="1895"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10</w:t>
            </w:r>
          </w:p>
        </w:tc>
        <w:tc>
          <w:tcPr>
            <w:tcW w:w="12148"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самостоятельно планировать своё чтение, обогащать свой литературный кругозор по рекомендациям учителя и обучающихся, а также проверенных Интернет-ресурсов, в том числе за счёт произведений современной литературы</w:t>
            </w:r>
          </w:p>
        </w:tc>
      </w:tr>
      <w:tr w:rsidR="007A4DBD" w:rsidRPr="00613FD4">
        <w:trPr>
          <w:trHeight w:val="144"/>
          <w:tblCellSpacing w:w="0" w:type="dxa"/>
        </w:trPr>
        <w:tc>
          <w:tcPr>
            <w:tcW w:w="1895"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11</w:t>
            </w:r>
          </w:p>
        </w:tc>
        <w:tc>
          <w:tcPr>
            <w:tcW w:w="12148"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участвовать в коллективной и индивидуальной учебно-исследовательской и проектной деятельности и уметь публично презентовать полученные результаты</w:t>
            </w:r>
          </w:p>
        </w:tc>
      </w:tr>
      <w:tr w:rsidR="007A4DBD" w:rsidRPr="00613FD4">
        <w:trPr>
          <w:trHeight w:val="144"/>
          <w:tblCellSpacing w:w="0" w:type="dxa"/>
        </w:trPr>
        <w:tc>
          <w:tcPr>
            <w:tcW w:w="1895" w:type="dxa"/>
            <w:tcMar>
              <w:top w:w="50" w:type="dxa"/>
              <w:left w:w="100" w:type="dxa"/>
            </w:tcMar>
            <w:vAlign w:val="center"/>
          </w:tcPr>
          <w:p w:rsidR="007A4DBD" w:rsidRDefault="00613FD4">
            <w:pPr>
              <w:spacing w:after="0" w:line="312" w:lineRule="auto"/>
              <w:ind w:left="228"/>
              <w:jc w:val="center"/>
            </w:pPr>
            <w:r>
              <w:rPr>
                <w:rFonts w:ascii="Times New Roman" w:hAnsi="Times New Roman"/>
                <w:color w:val="000000"/>
                <w:sz w:val="24"/>
              </w:rPr>
              <w:t>12</w:t>
            </w:r>
          </w:p>
        </w:tc>
        <w:tc>
          <w:tcPr>
            <w:tcW w:w="12148" w:type="dxa"/>
            <w:tcMar>
              <w:top w:w="50" w:type="dxa"/>
              <w:left w:w="100" w:type="dxa"/>
            </w:tcMar>
            <w:vAlign w:val="center"/>
          </w:tcPr>
          <w:p w:rsidR="007A4DBD" w:rsidRPr="00613FD4" w:rsidRDefault="00613FD4">
            <w:pPr>
              <w:spacing w:after="0" w:line="312" w:lineRule="auto"/>
              <w:ind w:left="228"/>
              <w:jc w:val="both"/>
              <w:rPr>
                <w:lang w:val="ru-RU"/>
              </w:rPr>
            </w:pPr>
            <w:r w:rsidRPr="00613FD4">
              <w:rPr>
                <w:rFonts w:ascii="Times New Roman" w:hAnsi="Times New Roman"/>
                <w:color w:val="000000"/>
                <w:sz w:val="24"/>
                <w:lang w:val="ru-RU"/>
              </w:rPr>
              <w:t xml:space="preserve">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7A4DBD" w:rsidRPr="00613FD4" w:rsidRDefault="007A4DBD">
      <w:pPr>
        <w:spacing w:after="0"/>
        <w:ind w:left="120"/>
        <w:rPr>
          <w:lang w:val="ru-RU"/>
        </w:rPr>
      </w:pPr>
    </w:p>
    <w:p w:rsidR="007A4DBD" w:rsidRPr="00613FD4" w:rsidRDefault="007A4DBD">
      <w:pPr>
        <w:rPr>
          <w:lang w:val="ru-RU"/>
        </w:rPr>
        <w:sectPr w:rsidR="007A4DBD" w:rsidRPr="00613FD4">
          <w:pgSz w:w="11906" w:h="16383"/>
          <w:pgMar w:top="1134" w:right="850" w:bottom="1134" w:left="1701" w:header="720" w:footer="720" w:gutter="0"/>
          <w:cols w:space="720"/>
        </w:sectPr>
      </w:pPr>
      <w:bookmarkStart w:id="90" w:name="block-55768560"/>
    </w:p>
    <w:bookmarkEnd w:id="90"/>
    <w:p w:rsidR="007A4DBD" w:rsidRDefault="00613FD4">
      <w:pPr>
        <w:spacing w:before="199" w:after="199"/>
        <w:ind w:left="120"/>
      </w:pPr>
      <w:r>
        <w:rPr>
          <w:rFonts w:ascii="Times New Roman" w:hAnsi="Times New Roman"/>
          <w:b/>
          <w:color w:val="000000"/>
          <w:sz w:val="28"/>
        </w:rPr>
        <w:lastRenderedPageBreak/>
        <w:t>ПРОВЕРЯЕМЫЕ ЭЛЕМЕНТЫ СОДЕРЖАНИЯ</w:t>
      </w:r>
    </w:p>
    <w:p w:rsidR="007A4DBD" w:rsidRDefault="007A4DBD">
      <w:pPr>
        <w:spacing w:before="199" w:after="199"/>
        <w:ind w:left="120"/>
      </w:pPr>
    </w:p>
    <w:p w:rsidR="007A4DBD" w:rsidRDefault="00613FD4">
      <w:pPr>
        <w:spacing w:before="199" w:after="199"/>
        <w:ind w:left="120"/>
      </w:pPr>
      <w:r>
        <w:rPr>
          <w:rFonts w:ascii="Times New Roman" w:hAnsi="Times New Roman"/>
          <w:b/>
          <w:color w:val="000000"/>
          <w:sz w:val="28"/>
        </w:rPr>
        <w:t>5 КЛАСС</w:t>
      </w:r>
    </w:p>
    <w:p w:rsidR="007A4DBD" w:rsidRDefault="007A4DBD">
      <w:pPr>
        <w:spacing w:after="0"/>
        <w:ind w:left="120"/>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1"/>
        <w:gridCol w:w="8634"/>
      </w:tblGrid>
      <w:tr w:rsidR="007A4DBD">
        <w:trPr>
          <w:trHeight w:val="144"/>
          <w:tblCellSpacing w:w="0" w:type="dxa"/>
        </w:trPr>
        <w:tc>
          <w:tcPr>
            <w:tcW w:w="1062" w:type="dxa"/>
            <w:tcMar>
              <w:top w:w="50" w:type="dxa"/>
              <w:left w:w="100" w:type="dxa"/>
            </w:tcMar>
            <w:vAlign w:val="center"/>
          </w:tcPr>
          <w:p w:rsidR="007A4DBD" w:rsidRDefault="00613FD4">
            <w:pPr>
              <w:spacing w:after="0"/>
              <w:ind w:left="135"/>
            </w:pPr>
            <w:r>
              <w:rPr>
                <w:rFonts w:ascii="Times New Roman" w:hAnsi="Times New Roman"/>
                <w:b/>
                <w:color w:val="000000"/>
                <w:sz w:val="24"/>
              </w:rPr>
              <w:t xml:space="preserve"> Код </w:t>
            </w:r>
          </w:p>
        </w:tc>
        <w:tc>
          <w:tcPr>
            <w:tcW w:w="13457" w:type="dxa"/>
            <w:tcMar>
              <w:top w:w="50" w:type="dxa"/>
              <w:left w:w="100" w:type="dxa"/>
            </w:tcMar>
            <w:vAlign w:val="center"/>
          </w:tcPr>
          <w:p w:rsidR="007A4DBD" w:rsidRDefault="00613FD4">
            <w:pPr>
              <w:spacing w:after="0"/>
              <w:ind w:left="135"/>
            </w:pPr>
            <w:r>
              <w:rPr>
                <w:rFonts w:ascii="Times New Roman" w:hAnsi="Times New Roman"/>
                <w:b/>
                <w:color w:val="000000"/>
                <w:sz w:val="24"/>
              </w:rPr>
              <w:t xml:space="preserve"> Проверяемый элемент содержания </w:t>
            </w:r>
          </w:p>
        </w:tc>
      </w:tr>
      <w:tr w:rsidR="007A4DBD">
        <w:trPr>
          <w:trHeight w:val="144"/>
          <w:tblCellSpacing w:w="0" w:type="dxa"/>
        </w:trPr>
        <w:tc>
          <w:tcPr>
            <w:tcW w:w="1062"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1</w:t>
            </w:r>
          </w:p>
        </w:tc>
        <w:tc>
          <w:tcPr>
            <w:tcW w:w="13457" w:type="dxa"/>
            <w:tcMar>
              <w:top w:w="50" w:type="dxa"/>
              <w:left w:w="100" w:type="dxa"/>
            </w:tcMar>
            <w:vAlign w:val="center"/>
          </w:tcPr>
          <w:p w:rsidR="007A4DBD" w:rsidRDefault="00613FD4">
            <w:pPr>
              <w:spacing w:after="0" w:line="336" w:lineRule="auto"/>
              <w:ind w:left="228"/>
              <w:jc w:val="both"/>
            </w:pPr>
            <w:r>
              <w:rPr>
                <w:rFonts w:ascii="Times New Roman" w:hAnsi="Times New Roman"/>
                <w:color w:val="000000"/>
                <w:sz w:val="24"/>
              </w:rPr>
              <w:t>Мифология</w:t>
            </w:r>
          </w:p>
        </w:tc>
      </w:tr>
      <w:tr w:rsidR="007A4DBD" w:rsidRPr="00613FD4">
        <w:trPr>
          <w:trHeight w:val="144"/>
          <w:tblCellSpacing w:w="0" w:type="dxa"/>
        </w:trPr>
        <w:tc>
          <w:tcPr>
            <w:tcW w:w="1062"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1.1</w:t>
            </w:r>
          </w:p>
        </w:tc>
        <w:tc>
          <w:tcPr>
            <w:tcW w:w="13457"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Мифы народов России и мира</w:t>
            </w:r>
          </w:p>
        </w:tc>
      </w:tr>
      <w:tr w:rsidR="007A4DBD">
        <w:trPr>
          <w:trHeight w:val="144"/>
          <w:tblCellSpacing w:w="0" w:type="dxa"/>
        </w:trPr>
        <w:tc>
          <w:tcPr>
            <w:tcW w:w="1062"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2</w:t>
            </w:r>
          </w:p>
        </w:tc>
        <w:tc>
          <w:tcPr>
            <w:tcW w:w="13457" w:type="dxa"/>
            <w:tcMar>
              <w:top w:w="50" w:type="dxa"/>
              <w:left w:w="100" w:type="dxa"/>
            </w:tcMar>
            <w:vAlign w:val="center"/>
          </w:tcPr>
          <w:p w:rsidR="007A4DBD" w:rsidRDefault="00613FD4">
            <w:pPr>
              <w:spacing w:after="0" w:line="336" w:lineRule="auto"/>
              <w:ind w:left="228"/>
              <w:jc w:val="both"/>
            </w:pPr>
            <w:r>
              <w:rPr>
                <w:rFonts w:ascii="Times New Roman" w:hAnsi="Times New Roman"/>
                <w:color w:val="000000"/>
                <w:sz w:val="24"/>
              </w:rPr>
              <w:t>Фольклор</w:t>
            </w:r>
          </w:p>
        </w:tc>
      </w:tr>
      <w:tr w:rsidR="007A4DBD" w:rsidRPr="00613FD4">
        <w:trPr>
          <w:trHeight w:val="144"/>
          <w:tblCellSpacing w:w="0" w:type="dxa"/>
        </w:trPr>
        <w:tc>
          <w:tcPr>
            <w:tcW w:w="1062"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2.1</w:t>
            </w:r>
          </w:p>
        </w:tc>
        <w:tc>
          <w:tcPr>
            <w:tcW w:w="13457"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Малые жанры: пословицы, поговорки, загадки</w:t>
            </w:r>
          </w:p>
        </w:tc>
      </w:tr>
      <w:tr w:rsidR="007A4DBD" w:rsidRPr="00613FD4">
        <w:trPr>
          <w:trHeight w:val="144"/>
          <w:tblCellSpacing w:w="0" w:type="dxa"/>
        </w:trPr>
        <w:tc>
          <w:tcPr>
            <w:tcW w:w="1062"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2.2</w:t>
            </w:r>
          </w:p>
        </w:tc>
        <w:tc>
          <w:tcPr>
            <w:tcW w:w="13457"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Сказки народов России и народов мира (не менее трёх)</w:t>
            </w:r>
          </w:p>
        </w:tc>
      </w:tr>
      <w:tr w:rsidR="007A4DBD" w:rsidRPr="00613FD4">
        <w:trPr>
          <w:trHeight w:val="144"/>
          <w:tblCellSpacing w:w="0" w:type="dxa"/>
        </w:trPr>
        <w:tc>
          <w:tcPr>
            <w:tcW w:w="1062"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3</w:t>
            </w:r>
          </w:p>
        </w:tc>
        <w:tc>
          <w:tcPr>
            <w:tcW w:w="13457"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613FD4">
              <w:rPr>
                <w:rFonts w:ascii="Times New Roman" w:hAnsi="Times New Roman"/>
                <w:color w:val="000000"/>
                <w:sz w:val="24"/>
                <w:lang w:val="ru-RU"/>
              </w:rPr>
              <w:t xml:space="preserve"> в.</w:t>
            </w:r>
          </w:p>
        </w:tc>
      </w:tr>
      <w:tr w:rsidR="007A4DBD" w:rsidRPr="00613FD4">
        <w:trPr>
          <w:trHeight w:val="144"/>
          <w:tblCellSpacing w:w="0" w:type="dxa"/>
        </w:trPr>
        <w:tc>
          <w:tcPr>
            <w:tcW w:w="1062"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3.1</w:t>
            </w:r>
          </w:p>
        </w:tc>
        <w:tc>
          <w:tcPr>
            <w:tcW w:w="13457"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И.А. Крылов. Басни (три по выбору). Например, «Волк на псарне», «Листы и Корни», «Свинья под Дубом», «Квартет», «Осёл и Соловей», «Ворона и Лисица» </w:t>
            </w:r>
          </w:p>
        </w:tc>
      </w:tr>
      <w:tr w:rsidR="007A4DBD" w:rsidRPr="00613FD4">
        <w:trPr>
          <w:trHeight w:val="144"/>
          <w:tblCellSpacing w:w="0" w:type="dxa"/>
        </w:trPr>
        <w:tc>
          <w:tcPr>
            <w:tcW w:w="1062"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3.2</w:t>
            </w:r>
          </w:p>
        </w:tc>
        <w:tc>
          <w:tcPr>
            <w:tcW w:w="13457"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А.С. Пушкин. Стихотворения «Зимнее утро», «Зимний вечер», «Няне» и другие по выбору</w:t>
            </w:r>
          </w:p>
        </w:tc>
      </w:tr>
      <w:tr w:rsidR="007A4DBD" w:rsidRPr="00613FD4">
        <w:trPr>
          <w:trHeight w:val="144"/>
          <w:tblCellSpacing w:w="0" w:type="dxa"/>
        </w:trPr>
        <w:tc>
          <w:tcPr>
            <w:tcW w:w="1062"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3.3</w:t>
            </w:r>
          </w:p>
        </w:tc>
        <w:tc>
          <w:tcPr>
            <w:tcW w:w="13457"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А.С. Пушкин. «Сказка о мёртвой царевне и о семи богатырях»</w:t>
            </w:r>
          </w:p>
        </w:tc>
      </w:tr>
      <w:tr w:rsidR="007A4DBD" w:rsidRPr="00613FD4">
        <w:trPr>
          <w:trHeight w:val="144"/>
          <w:tblCellSpacing w:w="0" w:type="dxa"/>
        </w:trPr>
        <w:tc>
          <w:tcPr>
            <w:tcW w:w="1062"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3.4</w:t>
            </w:r>
          </w:p>
        </w:tc>
        <w:tc>
          <w:tcPr>
            <w:tcW w:w="13457"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М.Ю. Лермонтов. Стихотворение «Бородино»</w:t>
            </w:r>
          </w:p>
        </w:tc>
      </w:tr>
      <w:tr w:rsidR="007A4DBD" w:rsidRPr="00613FD4">
        <w:trPr>
          <w:trHeight w:val="144"/>
          <w:tblCellSpacing w:w="0" w:type="dxa"/>
        </w:trPr>
        <w:tc>
          <w:tcPr>
            <w:tcW w:w="1062"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3.5</w:t>
            </w:r>
          </w:p>
        </w:tc>
        <w:tc>
          <w:tcPr>
            <w:tcW w:w="13457"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Н В. Гоголь. Повесть «Ночь перед Рождеством» из сборника «Вечера на хуторе близ Диканьки»</w:t>
            </w:r>
          </w:p>
        </w:tc>
      </w:tr>
      <w:tr w:rsidR="007A4DBD" w:rsidRPr="00613FD4">
        <w:trPr>
          <w:trHeight w:val="144"/>
          <w:tblCellSpacing w:w="0" w:type="dxa"/>
        </w:trPr>
        <w:tc>
          <w:tcPr>
            <w:tcW w:w="1062"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4</w:t>
            </w:r>
          </w:p>
        </w:tc>
        <w:tc>
          <w:tcPr>
            <w:tcW w:w="13457"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613FD4">
              <w:rPr>
                <w:rFonts w:ascii="Times New Roman" w:hAnsi="Times New Roman"/>
                <w:color w:val="000000"/>
                <w:sz w:val="24"/>
                <w:lang w:val="ru-RU"/>
              </w:rPr>
              <w:t xml:space="preserve"> в.</w:t>
            </w:r>
          </w:p>
        </w:tc>
      </w:tr>
      <w:tr w:rsidR="007A4DBD" w:rsidRPr="00613FD4">
        <w:trPr>
          <w:trHeight w:val="144"/>
          <w:tblCellSpacing w:w="0" w:type="dxa"/>
        </w:trPr>
        <w:tc>
          <w:tcPr>
            <w:tcW w:w="1062"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4.1</w:t>
            </w:r>
          </w:p>
        </w:tc>
        <w:tc>
          <w:tcPr>
            <w:tcW w:w="13457"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И.С. Тургенев. Рассказ «Муму»</w:t>
            </w:r>
          </w:p>
        </w:tc>
      </w:tr>
      <w:tr w:rsidR="007A4DBD" w:rsidRPr="00613FD4">
        <w:trPr>
          <w:trHeight w:val="144"/>
          <w:tblCellSpacing w:w="0" w:type="dxa"/>
        </w:trPr>
        <w:tc>
          <w:tcPr>
            <w:tcW w:w="1062"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4.2</w:t>
            </w:r>
          </w:p>
        </w:tc>
        <w:tc>
          <w:tcPr>
            <w:tcW w:w="13457"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Н.А. Некрасов. Стихотворения «Крестьянские дети», «Школьник». Поэма «Мороз, Красный нос» (фрагмент)</w:t>
            </w:r>
          </w:p>
        </w:tc>
      </w:tr>
      <w:tr w:rsidR="007A4DBD" w:rsidRPr="00613FD4">
        <w:trPr>
          <w:trHeight w:val="144"/>
          <w:tblCellSpacing w:w="0" w:type="dxa"/>
        </w:trPr>
        <w:tc>
          <w:tcPr>
            <w:tcW w:w="1062"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4.3</w:t>
            </w:r>
          </w:p>
        </w:tc>
        <w:tc>
          <w:tcPr>
            <w:tcW w:w="13457"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Л.Н. Толстой. Рассказ «Кавказский пленник»</w:t>
            </w:r>
          </w:p>
        </w:tc>
      </w:tr>
      <w:tr w:rsidR="007A4DBD">
        <w:trPr>
          <w:trHeight w:val="144"/>
          <w:tblCellSpacing w:w="0" w:type="dxa"/>
        </w:trPr>
        <w:tc>
          <w:tcPr>
            <w:tcW w:w="1062"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5</w:t>
            </w:r>
          </w:p>
        </w:tc>
        <w:tc>
          <w:tcPr>
            <w:tcW w:w="13457" w:type="dxa"/>
            <w:tcMar>
              <w:top w:w="50" w:type="dxa"/>
              <w:left w:w="100" w:type="dxa"/>
            </w:tcMar>
            <w:vAlign w:val="center"/>
          </w:tcPr>
          <w:p w:rsidR="007A4DBD" w:rsidRDefault="00613FD4">
            <w:pPr>
              <w:spacing w:after="0" w:line="336" w:lineRule="auto"/>
              <w:ind w:left="228"/>
              <w:jc w:val="both"/>
            </w:pPr>
            <w:r>
              <w:rPr>
                <w:rFonts w:ascii="Times New Roman" w:hAnsi="Times New Roman"/>
                <w:color w:val="000000"/>
                <w:sz w:val="24"/>
              </w:rPr>
              <w:t>Литература XIX – ХХ вв.</w:t>
            </w:r>
          </w:p>
        </w:tc>
      </w:tr>
      <w:tr w:rsidR="007A4DBD" w:rsidRPr="00613FD4">
        <w:trPr>
          <w:trHeight w:val="144"/>
          <w:tblCellSpacing w:w="0" w:type="dxa"/>
        </w:trPr>
        <w:tc>
          <w:tcPr>
            <w:tcW w:w="1062"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5.1</w:t>
            </w:r>
          </w:p>
        </w:tc>
        <w:tc>
          <w:tcPr>
            <w:tcW w:w="13457"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13FD4">
              <w:rPr>
                <w:rFonts w:ascii="Times New Roman" w:hAnsi="Times New Roman"/>
                <w:color w:val="000000"/>
                <w:sz w:val="24"/>
                <w:lang w:val="ru-RU"/>
              </w:rPr>
              <w:t xml:space="preserve"> – ХХ вв. о родной </w:t>
            </w:r>
            <w:proofErr w:type="gramStart"/>
            <w:r w:rsidRPr="00613FD4">
              <w:rPr>
                <w:rFonts w:ascii="Times New Roman" w:hAnsi="Times New Roman"/>
                <w:color w:val="000000"/>
                <w:sz w:val="24"/>
                <w:lang w:val="ru-RU"/>
              </w:rPr>
              <w:t>природеи</w:t>
            </w:r>
            <w:proofErr w:type="gramEnd"/>
            <w:r w:rsidRPr="00613FD4">
              <w:rPr>
                <w:rFonts w:ascii="Times New Roman" w:hAnsi="Times New Roman"/>
                <w:color w:val="000000"/>
                <w:sz w:val="24"/>
                <w:lang w:val="ru-RU"/>
              </w:rPr>
              <w:t xml:space="preserve"> о связи человека с Родиной (не менее пяти стихотворений трёх поэтов). Стихотворения А.К. Толстого, Ф.И. Тютчева, А.А. Фета, И.А. Бунина, А.А. Блока, С.А. Есенина, Н.М. Рубцова, Ю.П. Кузнецова</w:t>
            </w:r>
          </w:p>
        </w:tc>
      </w:tr>
      <w:tr w:rsidR="007A4DBD">
        <w:trPr>
          <w:trHeight w:val="144"/>
          <w:tblCellSpacing w:w="0" w:type="dxa"/>
        </w:trPr>
        <w:tc>
          <w:tcPr>
            <w:tcW w:w="1062"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5.2</w:t>
            </w:r>
          </w:p>
        </w:tc>
        <w:tc>
          <w:tcPr>
            <w:tcW w:w="13457" w:type="dxa"/>
            <w:tcMar>
              <w:top w:w="50" w:type="dxa"/>
              <w:left w:w="100" w:type="dxa"/>
            </w:tcMar>
            <w:vAlign w:val="center"/>
          </w:tcPr>
          <w:p w:rsidR="007A4DBD" w:rsidRDefault="00613FD4">
            <w:pPr>
              <w:spacing w:after="0" w:line="336" w:lineRule="auto"/>
              <w:ind w:left="228"/>
              <w:jc w:val="both"/>
            </w:pPr>
            <w:r w:rsidRPr="00613FD4">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613FD4">
              <w:rPr>
                <w:rFonts w:ascii="Times New Roman" w:hAnsi="Times New Roman"/>
                <w:color w:val="000000"/>
                <w:sz w:val="24"/>
                <w:lang w:val="ru-RU"/>
              </w:rPr>
              <w:t xml:space="preserve"> – </w:t>
            </w:r>
            <w:r>
              <w:rPr>
                <w:rFonts w:ascii="Times New Roman" w:hAnsi="Times New Roman"/>
                <w:color w:val="000000"/>
                <w:sz w:val="24"/>
              </w:rPr>
              <w:t>XX</w:t>
            </w:r>
            <w:r w:rsidRPr="00613FD4">
              <w:rPr>
                <w:rFonts w:ascii="Times New Roman" w:hAnsi="Times New Roman"/>
                <w:color w:val="000000"/>
                <w:sz w:val="24"/>
                <w:lang w:val="ru-RU"/>
              </w:rPr>
              <w:t xml:space="preserve"> вв. А.П. Чехов (два рассказа по выбору). Например, «Лошадиная фамилия», «Мальчики», «Хирургия». М.М. Зощенко (два рассказа по выбору). </w:t>
            </w:r>
            <w:r>
              <w:rPr>
                <w:rFonts w:ascii="Times New Roman" w:hAnsi="Times New Roman"/>
                <w:color w:val="000000"/>
                <w:sz w:val="24"/>
              </w:rPr>
              <w:t xml:space="preserve">Например, «Галоша», </w:t>
            </w:r>
            <w:r>
              <w:rPr>
                <w:rFonts w:ascii="Times New Roman" w:hAnsi="Times New Roman"/>
                <w:color w:val="000000"/>
                <w:sz w:val="24"/>
              </w:rPr>
              <w:lastRenderedPageBreak/>
              <w:t xml:space="preserve">«Лёля и Минька», «Ёлка», «Золотые слова», «Встреча» </w:t>
            </w:r>
          </w:p>
        </w:tc>
      </w:tr>
      <w:tr w:rsidR="007A4DBD">
        <w:trPr>
          <w:trHeight w:val="144"/>
          <w:tblCellSpacing w:w="0" w:type="dxa"/>
        </w:trPr>
        <w:tc>
          <w:tcPr>
            <w:tcW w:w="1062"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lastRenderedPageBreak/>
              <w:t>5.3</w:t>
            </w:r>
          </w:p>
        </w:tc>
        <w:tc>
          <w:tcPr>
            <w:tcW w:w="13457" w:type="dxa"/>
            <w:tcMar>
              <w:top w:w="50" w:type="dxa"/>
              <w:left w:w="100" w:type="dxa"/>
            </w:tcMar>
            <w:vAlign w:val="center"/>
          </w:tcPr>
          <w:p w:rsidR="007A4DBD" w:rsidRDefault="00613FD4">
            <w:pPr>
              <w:spacing w:after="0" w:line="336" w:lineRule="auto"/>
              <w:ind w:left="228"/>
              <w:jc w:val="both"/>
            </w:pPr>
            <w:r w:rsidRPr="00613FD4">
              <w:rPr>
                <w:rFonts w:ascii="Times New Roman" w:hAnsi="Times New Roman"/>
                <w:color w:val="000000"/>
                <w:sz w:val="24"/>
                <w:lang w:val="ru-RU"/>
              </w:rPr>
              <w:t xml:space="preserve">Произведения отечественной литературы о природе и животных (не менее двух). </w:t>
            </w:r>
            <w:r>
              <w:rPr>
                <w:rFonts w:ascii="Times New Roman" w:hAnsi="Times New Roman"/>
                <w:color w:val="000000"/>
                <w:sz w:val="24"/>
              </w:rPr>
              <w:t>А.И. Куприн, М.М. Пришвин, К.Г. Паустовский</w:t>
            </w:r>
          </w:p>
        </w:tc>
      </w:tr>
      <w:tr w:rsidR="007A4DBD">
        <w:trPr>
          <w:trHeight w:val="144"/>
          <w:tblCellSpacing w:w="0" w:type="dxa"/>
        </w:trPr>
        <w:tc>
          <w:tcPr>
            <w:tcW w:w="1062"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5.4</w:t>
            </w:r>
          </w:p>
        </w:tc>
        <w:tc>
          <w:tcPr>
            <w:tcW w:w="13457" w:type="dxa"/>
            <w:tcMar>
              <w:top w:w="50" w:type="dxa"/>
              <w:left w:w="100" w:type="dxa"/>
            </w:tcMar>
            <w:vAlign w:val="center"/>
          </w:tcPr>
          <w:p w:rsidR="007A4DBD" w:rsidRDefault="00613FD4">
            <w:pPr>
              <w:spacing w:after="0" w:line="336" w:lineRule="auto"/>
              <w:ind w:left="228"/>
              <w:jc w:val="both"/>
            </w:pPr>
            <w:r w:rsidRPr="00613FD4">
              <w:rPr>
                <w:rFonts w:ascii="Times New Roman" w:hAnsi="Times New Roman"/>
                <w:color w:val="000000"/>
                <w:sz w:val="24"/>
                <w:lang w:val="ru-RU"/>
              </w:rPr>
              <w:t xml:space="preserve">А.П. Платонов. Рассказы (один по выбору). </w:t>
            </w:r>
            <w:r>
              <w:rPr>
                <w:rFonts w:ascii="Times New Roman" w:hAnsi="Times New Roman"/>
                <w:color w:val="000000"/>
                <w:sz w:val="24"/>
              </w:rPr>
              <w:t>Например, «Корова», «Никита»</w:t>
            </w:r>
          </w:p>
        </w:tc>
      </w:tr>
      <w:tr w:rsidR="007A4DBD" w:rsidRPr="00613FD4">
        <w:trPr>
          <w:trHeight w:val="144"/>
          <w:tblCellSpacing w:w="0" w:type="dxa"/>
        </w:trPr>
        <w:tc>
          <w:tcPr>
            <w:tcW w:w="1062"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5.5</w:t>
            </w:r>
          </w:p>
        </w:tc>
        <w:tc>
          <w:tcPr>
            <w:tcW w:w="13457"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В.П. Астафьев. Рассказ «Васюткино озеро»</w:t>
            </w:r>
          </w:p>
        </w:tc>
      </w:tr>
      <w:tr w:rsidR="007A4DBD" w:rsidRPr="00613FD4">
        <w:trPr>
          <w:trHeight w:val="144"/>
          <w:tblCellSpacing w:w="0" w:type="dxa"/>
        </w:trPr>
        <w:tc>
          <w:tcPr>
            <w:tcW w:w="1062"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6</w:t>
            </w:r>
          </w:p>
        </w:tc>
        <w:tc>
          <w:tcPr>
            <w:tcW w:w="13457"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Литература </w:t>
            </w:r>
            <w:r>
              <w:rPr>
                <w:rFonts w:ascii="Times New Roman" w:hAnsi="Times New Roman"/>
                <w:color w:val="000000"/>
                <w:sz w:val="24"/>
              </w:rPr>
              <w:t>XX</w:t>
            </w:r>
            <w:r w:rsidRPr="00613FD4">
              <w:rPr>
                <w:rFonts w:ascii="Times New Roman" w:hAnsi="Times New Roman"/>
                <w:color w:val="000000"/>
                <w:sz w:val="24"/>
                <w:lang w:val="ru-RU"/>
              </w:rPr>
              <w:t xml:space="preserve"> – начала </w:t>
            </w:r>
            <w:r>
              <w:rPr>
                <w:rFonts w:ascii="Times New Roman" w:hAnsi="Times New Roman"/>
                <w:color w:val="000000"/>
                <w:sz w:val="24"/>
              </w:rPr>
              <w:t>XXI</w:t>
            </w:r>
            <w:r w:rsidRPr="00613FD4">
              <w:rPr>
                <w:rFonts w:ascii="Times New Roman" w:hAnsi="Times New Roman"/>
                <w:color w:val="000000"/>
                <w:sz w:val="24"/>
                <w:lang w:val="ru-RU"/>
              </w:rPr>
              <w:t xml:space="preserve"> вв.</w:t>
            </w:r>
          </w:p>
        </w:tc>
      </w:tr>
      <w:tr w:rsidR="007A4DBD" w:rsidRPr="00613FD4">
        <w:trPr>
          <w:trHeight w:val="144"/>
          <w:tblCellSpacing w:w="0" w:type="dxa"/>
        </w:trPr>
        <w:tc>
          <w:tcPr>
            <w:tcW w:w="1062"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6.1</w:t>
            </w:r>
          </w:p>
        </w:tc>
        <w:tc>
          <w:tcPr>
            <w:tcW w:w="13457"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w:t>
            </w:r>
          </w:p>
        </w:tc>
      </w:tr>
      <w:tr w:rsidR="007A4DBD" w:rsidRPr="00613FD4">
        <w:trPr>
          <w:trHeight w:val="144"/>
          <w:tblCellSpacing w:w="0" w:type="dxa"/>
        </w:trPr>
        <w:tc>
          <w:tcPr>
            <w:tcW w:w="1062"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6.2</w:t>
            </w:r>
          </w:p>
        </w:tc>
        <w:tc>
          <w:tcPr>
            <w:tcW w:w="13457"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613FD4">
              <w:rPr>
                <w:rFonts w:ascii="Times New Roman" w:hAnsi="Times New Roman"/>
                <w:color w:val="000000"/>
                <w:sz w:val="24"/>
                <w:lang w:val="ru-RU"/>
              </w:rPr>
              <w:t xml:space="preserve"> – начала </w:t>
            </w:r>
            <w:r>
              <w:rPr>
                <w:rFonts w:ascii="Times New Roman" w:hAnsi="Times New Roman"/>
                <w:color w:val="000000"/>
                <w:sz w:val="24"/>
              </w:rPr>
              <w:t>XXI</w:t>
            </w:r>
            <w:r w:rsidRPr="00613FD4">
              <w:rPr>
                <w:rFonts w:ascii="Times New Roman" w:hAnsi="Times New Roman"/>
                <w:color w:val="000000"/>
                <w:sz w:val="24"/>
                <w:lang w:val="ru-RU"/>
              </w:rPr>
              <w:t xml:space="preserve"> вв. на тему детства (не менее двух). Например, произведения В.П. Катаева, В.П. Крапивина, Ю.П. Казакова, А.Г. Алексина В.К. Железникова, Ю.Я. Яковлева, Ю.И. Коваля, А.А. Лиханова </w:t>
            </w:r>
          </w:p>
        </w:tc>
      </w:tr>
      <w:tr w:rsidR="007A4DBD" w:rsidRPr="00613FD4">
        <w:trPr>
          <w:trHeight w:val="144"/>
          <w:tblCellSpacing w:w="0" w:type="dxa"/>
        </w:trPr>
        <w:tc>
          <w:tcPr>
            <w:tcW w:w="1062"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6.3</w:t>
            </w:r>
          </w:p>
        </w:tc>
        <w:tc>
          <w:tcPr>
            <w:tcW w:w="13457"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(главы по выбору) </w:t>
            </w:r>
          </w:p>
        </w:tc>
      </w:tr>
      <w:tr w:rsidR="007A4DBD">
        <w:trPr>
          <w:trHeight w:val="144"/>
          <w:tblCellSpacing w:w="0" w:type="dxa"/>
        </w:trPr>
        <w:tc>
          <w:tcPr>
            <w:tcW w:w="1062"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7</w:t>
            </w:r>
          </w:p>
        </w:tc>
        <w:tc>
          <w:tcPr>
            <w:tcW w:w="13457" w:type="dxa"/>
            <w:tcMar>
              <w:top w:w="50" w:type="dxa"/>
              <w:left w:w="100" w:type="dxa"/>
            </w:tcMar>
            <w:vAlign w:val="center"/>
          </w:tcPr>
          <w:p w:rsidR="007A4DBD" w:rsidRDefault="00613FD4">
            <w:pPr>
              <w:spacing w:after="0" w:line="336" w:lineRule="auto"/>
              <w:ind w:left="228"/>
              <w:jc w:val="both"/>
            </w:pPr>
            <w:r>
              <w:rPr>
                <w:rFonts w:ascii="Times New Roman" w:hAnsi="Times New Roman"/>
                <w:color w:val="000000"/>
                <w:sz w:val="24"/>
              </w:rPr>
              <w:t>Литература народов Российской Федерации</w:t>
            </w:r>
          </w:p>
        </w:tc>
      </w:tr>
      <w:tr w:rsidR="007A4DBD" w:rsidRPr="00613FD4">
        <w:trPr>
          <w:trHeight w:val="144"/>
          <w:tblCellSpacing w:w="0" w:type="dxa"/>
        </w:trPr>
        <w:tc>
          <w:tcPr>
            <w:tcW w:w="1062"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7.1</w:t>
            </w:r>
          </w:p>
        </w:tc>
        <w:tc>
          <w:tcPr>
            <w:tcW w:w="13457"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Стихотворения (одно по выбору). Р.Г. Гамзатов «Песня соловья»; М. </w:t>
            </w:r>
            <w:proofErr w:type="gramStart"/>
            <w:r w:rsidRPr="00613FD4">
              <w:rPr>
                <w:rFonts w:ascii="Times New Roman" w:hAnsi="Times New Roman"/>
                <w:color w:val="000000"/>
                <w:sz w:val="24"/>
                <w:lang w:val="ru-RU"/>
              </w:rPr>
              <w:t>Карим</w:t>
            </w:r>
            <w:proofErr w:type="gramEnd"/>
            <w:r w:rsidRPr="00613FD4">
              <w:rPr>
                <w:rFonts w:ascii="Times New Roman" w:hAnsi="Times New Roman"/>
                <w:color w:val="000000"/>
                <w:sz w:val="24"/>
                <w:lang w:val="ru-RU"/>
              </w:rPr>
              <w:t xml:space="preserve"> «Эту песню мать мне пела»</w:t>
            </w:r>
          </w:p>
        </w:tc>
      </w:tr>
      <w:tr w:rsidR="007A4DBD">
        <w:trPr>
          <w:trHeight w:val="144"/>
          <w:tblCellSpacing w:w="0" w:type="dxa"/>
        </w:trPr>
        <w:tc>
          <w:tcPr>
            <w:tcW w:w="1062"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8</w:t>
            </w:r>
          </w:p>
        </w:tc>
        <w:tc>
          <w:tcPr>
            <w:tcW w:w="13457" w:type="dxa"/>
            <w:tcMar>
              <w:top w:w="50" w:type="dxa"/>
              <w:left w:w="100" w:type="dxa"/>
            </w:tcMar>
            <w:vAlign w:val="center"/>
          </w:tcPr>
          <w:p w:rsidR="007A4DBD" w:rsidRDefault="00613FD4">
            <w:pPr>
              <w:spacing w:after="0" w:line="336" w:lineRule="auto"/>
              <w:ind w:left="228"/>
              <w:jc w:val="both"/>
            </w:pPr>
            <w:r>
              <w:rPr>
                <w:rFonts w:ascii="Times New Roman" w:hAnsi="Times New Roman"/>
                <w:color w:val="000000"/>
                <w:sz w:val="24"/>
              </w:rPr>
              <w:t>Зарубежная литература</w:t>
            </w:r>
          </w:p>
        </w:tc>
      </w:tr>
      <w:tr w:rsidR="007A4DBD">
        <w:trPr>
          <w:trHeight w:val="144"/>
          <w:tblCellSpacing w:w="0" w:type="dxa"/>
        </w:trPr>
        <w:tc>
          <w:tcPr>
            <w:tcW w:w="1062"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8.1</w:t>
            </w:r>
          </w:p>
        </w:tc>
        <w:tc>
          <w:tcPr>
            <w:tcW w:w="13457" w:type="dxa"/>
            <w:tcMar>
              <w:top w:w="50" w:type="dxa"/>
              <w:left w:w="100" w:type="dxa"/>
            </w:tcMar>
            <w:vAlign w:val="center"/>
          </w:tcPr>
          <w:p w:rsidR="007A4DBD" w:rsidRDefault="00613FD4">
            <w:pPr>
              <w:spacing w:after="0" w:line="336" w:lineRule="auto"/>
              <w:ind w:left="228"/>
              <w:jc w:val="both"/>
            </w:pPr>
            <w:r w:rsidRPr="00613FD4">
              <w:rPr>
                <w:rFonts w:ascii="Times New Roman" w:hAnsi="Times New Roman"/>
                <w:color w:val="000000"/>
                <w:sz w:val="24"/>
                <w:lang w:val="ru-RU"/>
              </w:rPr>
              <w:t xml:space="preserve">Х.-К. Андерсен. Сказки (одна по выбору). </w:t>
            </w:r>
            <w:r>
              <w:rPr>
                <w:rFonts w:ascii="Times New Roman" w:hAnsi="Times New Roman"/>
                <w:color w:val="000000"/>
                <w:sz w:val="24"/>
              </w:rPr>
              <w:t xml:space="preserve">Например, «Снежная королева», «Соловей» </w:t>
            </w:r>
          </w:p>
        </w:tc>
      </w:tr>
      <w:tr w:rsidR="007A4DBD" w:rsidRPr="00613FD4">
        <w:trPr>
          <w:trHeight w:val="144"/>
          <w:tblCellSpacing w:w="0" w:type="dxa"/>
        </w:trPr>
        <w:tc>
          <w:tcPr>
            <w:tcW w:w="1062"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8.2</w:t>
            </w:r>
          </w:p>
        </w:tc>
        <w:tc>
          <w:tcPr>
            <w:tcW w:w="13457"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по выбору), Д. Толкин «Хоббит, или Туда и обратно» (главы по выбору)</w:t>
            </w:r>
          </w:p>
        </w:tc>
      </w:tr>
      <w:tr w:rsidR="007A4DBD" w:rsidRPr="00613FD4">
        <w:trPr>
          <w:trHeight w:val="144"/>
          <w:tblCellSpacing w:w="0" w:type="dxa"/>
        </w:trPr>
        <w:tc>
          <w:tcPr>
            <w:tcW w:w="1062"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8.3</w:t>
            </w:r>
          </w:p>
        </w:tc>
        <w:tc>
          <w:tcPr>
            <w:tcW w:w="13457"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w:t>
            </w:r>
          </w:p>
        </w:tc>
      </w:tr>
      <w:tr w:rsidR="007A4DBD">
        <w:trPr>
          <w:trHeight w:val="144"/>
          <w:tblCellSpacing w:w="0" w:type="dxa"/>
        </w:trPr>
        <w:tc>
          <w:tcPr>
            <w:tcW w:w="1062"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8.4</w:t>
            </w:r>
          </w:p>
        </w:tc>
        <w:tc>
          <w:tcPr>
            <w:tcW w:w="13457" w:type="dxa"/>
            <w:tcMar>
              <w:top w:w="50" w:type="dxa"/>
              <w:left w:w="100" w:type="dxa"/>
            </w:tcMar>
            <w:vAlign w:val="center"/>
          </w:tcPr>
          <w:p w:rsidR="007A4DBD" w:rsidRDefault="00613FD4">
            <w:pPr>
              <w:spacing w:after="0" w:line="336" w:lineRule="auto"/>
              <w:ind w:left="228"/>
              <w:jc w:val="both"/>
            </w:pPr>
            <w:r w:rsidRPr="00613FD4">
              <w:rPr>
                <w:rFonts w:ascii="Times New Roman" w:hAnsi="Times New Roman"/>
                <w:color w:val="000000"/>
                <w:sz w:val="24"/>
                <w:lang w:val="ru-RU"/>
              </w:rPr>
              <w:t xml:space="preserve">Зарубежная приключенческая проза (два произведения по выбору), например, Р. Стивенсон. </w:t>
            </w:r>
            <w:r>
              <w:rPr>
                <w:rFonts w:ascii="Times New Roman" w:hAnsi="Times New Roman"/>
                <w:color w:val="000000"/>
                <w:sz w:val="24"/>
              </w:rPr>
              <w:t xml:space="preserve">«Остров сокровищ», «Чёрная стрела» </w:t>
            </w:r>
          </w:p>
        </w:tc>
      </w:tr>
      <w:tr w:rsidR="007A4DBD" w:rsidRPr="00613FD4">
        <w:trPr>
          <w:trHeight w:val="144"/>
          <w:tblCellSpacing w:w="0" w:type="dxa"/>
        </w:trPr>
        <w:tc>
          <w:tcPr>
            <w:tcW w:w="1062"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8.5</w:t>
            </w:r>
          </w:p>
        </w:tc>
        <w:tc>
          <w:tcPr>
            <w:tcW w:w="13457"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Зарубежная проза о животных (одно-два произведения по выбору). </w:t>
            </w:r>
            <w:proofErr w:type="gramStart"/>
            <w:r w:rsidRPr="00613FD4">
              <w:rPr>
                <w:rFonts w:ascii="Times New Roman" w:hAnsi="Times New Roman"/>
                <w:color w:val="000000"/>
                <w:sz w:val="24"/>
                <w:lang w:val="ru-RU"/>
              </w:rPr>
              <w:t xml:space="preserve">Например, Э. Сетон-Томпсон «Королевская аналостанка», Д. Даррелл, «Говорящий </w:t>
            </w:r>
            <w:r w:rsidRPr="00613FD4">
              <w:rPr>
                <w:rFonts w:ascii="Times New Roman" w:hAnsi="Times New Roman"/>
                <w:color w:val="000000"/>
                <w:sz w:val="24"/>
                <w:lang w:val="ru-RU"/>
              </w:rPr>
              <w:lastRenderedPageBreak/>
              <w:t xml:space="preserve">свёрток», Дж. Лондон «Белый клык», Дж. Р. Киплинг «Маугли», «Рикки-Тикки-Тави» </w:t>
            </w:r>
            <w:proofErr w:type="gramEnd"/>
          </w:p>
        </w:tc>
      </w:tr>
    </w:tbl>
    <w:p w:rsidR="007A4DBD" w:rsidRPr="00613FD4" w:rsidRDefault="007A4DBD">
      <w:pPr>
        <w:spacing w:after="0"/>
        <w:ind w:left="120"/>
        <w:rPr>
          <w:lang w:val="ru-RU"/>
        </w:rPr>
      </w:pPr>
    </w:p>
    <w:p w:rsidR="007A4DBD" w:rsidRDefault="00613FD4">
      <w:pPr>
        <w:spacing w:before="199" w:after="199"/>
        <w:ind w:left="120"/>
      </w:pPr>
      <w:r>
        <w:rPr>
          <w:rFonts w:ascii="Times New Roman" w:hAnsi="Times New Roman"/>
          <w:b/>
          <w:color w:val="000000"/>
          <w:sz w:val="28"/>
        </w:rPr>
        <w:t>6 КЛАСС</w:t>
      </w:r>
    </w:p>
    <w:p w:rsidR="007A4DBD" w:rsidRDefault="007A4DBD">
      <w:pPr>
        <w:spacing w:after="0"/>
        <w:ind w:left="120"/>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1"/>
        <w:gridCol w:w="8804"/>
      </w:tblGrid>
      <w:tr w:rsidR="007A4DBD">
        <w:trPr>
          <w:trHeight w:val="144"/>
          <w:tblCellSpacing w:w="0" w:type="dxa"/>
        </w:trPr>
        <w:tc>
          <w:tcPr>
            <w:tcW w:w="667" w:type="dxa"/>
            <w:tcMar>
              <w:top w:w="50" w:type="dxa"/>
              <w:left w:w="100" w:type="dxa"/>
            </w:tcMar>
            <w:vAlign w:val="center"/>
          </w:tcPr>
          <w:p w:rsidR="007A4DBD" w:rsidRDefault="00613FD4">
            <w:pPr>
              <w:spacing w:after="0"/>
              <w:ind w:left="135"/>
            </w:pPr>
            <w:r>
              <w:rPr>
                <w:rFonts w:ascii="Times New Roman" w:hAnsi="Times New Roman"/>
                <w:b/>
                <w:color w:val="000000"/>
                <w:sz w:val="24"/>
              </w:rPr>
              <w:t xml:space="preserve"> Код </w:t>
            </w:r>
          </w:p>
        </w:tc>
        <w:tc>
          <w:tcPr>
            <w:tcW w:w="13799" w:type="dxa"/>
            <w:tcMar>
              <w:top w:w="50" w:type="dxa"/>
              <w:left w:w="100" w:type="dxa"/>
            </w:tcMar>
            <w:vAlign w:val="center"/>
          </w:tcPr>
          <w:p w:rsidR="007A4DBD" w:rsidRDefault="00613FD4">
            <w:pPr>
              <w:spacing w:after="0"/>
              <w:ind w:left="135"/>
            </w:pPr>
            <w:r>
              <w:rPr>
                <w:rFonts w:ascii="Times New Roman" w:hAnsi="Times New Roman"/>
                <w:b/>
                <w:color w:val="000000"/>
                <w:sz w:val="24"/>
              </w:rPr>
              <w:t xml:space="preserve"> Проверяемый элемент содержания </w:t>
            </w:r>
          </w:p>
        </w:tc>
      </w:tr>
      <w:tr w:rsidR="007A4DBD">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1</w:t>
            </w:r>
          </w:p>
        </w:tc>
        <w:tc>
          <w:tcPr>
            <w:tcW w:w="13799" w:type="dxa"/>
            <w:tcMar>
              <w:top w:w="50" w:type="dxa"/>
              <w:left w:w="100" w:type="dxa"/>
            </w:tcMar>
            <w:vAlign w:val="center"/>
          </w:tcPr>
          <w:p w:rsidR="007A4DBD" w:rsidRDefault="00613FD4">
            <w:pPr>
              <w:spacing w:after="0" w:line="336" w:lineRule="auto"/>
              <w:ind w:left="228"/>
              <w:jc w:val="both"/>
            </w:pPr>
            <w:r>
              <w:rPr>
                <w:rFonts w:ascii="Times New Roman" w:hAnsi="Times New Roman"/>
                <w:color w:val="000000"/>
                <w:sz w:val="24"/>
              </w:rPr>
              <w:t>Античная литература</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1.1</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Гомер. Поэмы. «Илиада», «Одиссея» (фрагменты)</w:t>
            </w:r>
          </w:p>
        </w:tc>
      </w:tr>
      <w:tr w:rsidR="007A4DBD">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2</w:t>
            </w:r>
          </w:p>
        </w:tc>
        <w:tc>
          <w:tcPr>
            <w:tcW w:w="13799" w:type="dxa"/>
            <w:tcMar>
              <w:top w:w="50" w:type="dxa"/>
              <w:left w:w="100" w:type="dxa"/>
            </w:tcMar>
            <w:vAlign w:val="center"/>
          </w:tcPr>
          <w:p w:rsidR="007A4DBD" w:rsidRDefault="00613FD4">
            <w:pPr>
              <w:spacing w:after="0" w:line="336" w:lineRule="auto"/>
              <w:ind w:left="228"/>
              <w:jc w:val="both"/>
            </w:pPr>
            <w:r>
              <w:rPr>
                <w:rFonts w:ascii="Times New Roman" w:hAnsi="Times New Roman"/>
                <w:color w:val="000000"/>
                <w:sz w:val="24"/>
              </w:rPr>
              <w:t>Фольклор</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2.1</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Русские былины (не менее двух). Например, «Илья Муромец и Соловей-разбойник», «Садко» </w:t>
            </w:r>
          </w:p>
        </w:tc>
      </w:tr>
      <w:tr w:rsidR="007A4DBD">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2.2</w:t>
            </w:r>
          </w:p>
        </w:tc>
        <w:tc>
          <w:tcPr>
            <w:tcW w:w="13799" w:type="dxa"/>
            <w:tcMar>
              <w:top w:w="50" w:type="dxa"/>
              <w:left w:w="100" w:type="dxa"/>
            </w:tcMar>
            <w:vAlign w:val="center"/>
          </w:tcPr>
          <w:p w:rsidR="007A4DBD" w:rsidRDefault="00613FD4">
            <w:pPr>
              <w:spacing w:after="0" w:line="336" w:lineRule="auto"/>
              <w:ind w:left="228"/>
              <w:jc w:val="both"/>
            </w:pPr>
            <w:r w:rsidRPr="00613FD4">
              <w:rPr>
                <w:rFonts w:ascii="Times New Roman" w:hAnsi="Times New Roman"/>
                <w:color w:val="000000"/>
                <w:sz w:val="24"/>
                <w:lang w:val="ru-RU"/>
              </w:rPr>
              <w:t xml:space="preserve">Народные песни и поэмы народов России и мира (не менее трёх песен и двух поэм). Например, «Ах, </w:t>
            </w:r>
            <w:proofErr w:type="gramStart"/>
            <w:r w:rsidRPr="00613FD4">
              <w:rPr>
                <w:rFonts w:ascii="Times New Roman" w:hAnsi="Times New Roman"/>
                <w:color w:val="000000"/>
                <w:sz w:val="24"/>
                <w:lang w:val="ru-RU"/>
              </w:rPr>
              <w:t>кабы</w:t>
            </w:r>
            <w:proofErr w:type="gramEnd"/>
            <w:r w:rsidRPr="00613FD4">
              <w:rPr>
                <w:rFonts w:ascii="Times New Roman" w:hAnsi="Times New Roman"/>
                <w:color w:val="000000"/>
                <w:sz w:val="24"/>
                <w:lang w:val="ru-RU"/>
              </w:rPr>
              <w:t xml:space="preserve"> на цветы да не морозы...», «Ах вы ветры, ветры буйные...», «Черный ворон», «Не шуми, мати зеленая дубровушка...». </w:t>
            </w:r>
            <w:r>
              <w:rPr>
                <w:rFonts w:ascii="Times New Roman" w:hAnsi="Times New Roman"/>
                <w:color w:val="000000"/>
                <w:sz w:val="24"/>
              </w:rPr>
              <w:t xml:space="preserve">«Песнь о Роланде» (фрагменты), «Песнь о Нибелунгах» (фрагменты) </w:t>
            </w:r>
          </w:p>
        </w:tc>
      </w:tr>
      <w:tr w:rsidR="007A4DBD">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3</w:t>
            </w:r>
          </w:p>
        </w:tc>
        <w:tc>
          <w:tcPr>
            <w:tcW w:w="13799" w:type="dxa"/>
            <w:tcMar>
              <w:top w:w="50" w:type="dxa"/>
              <w:left w:w="100" w:type="dxa"/>
            </w:tcMar>
            <w:vAlign w:val="center"/>
          </w:tcPr>
          <w:p w:rsidR="007A4DBD" w:rsidRDefault="00613FD4">
            <w:pPr>
              <w:spacing w:after="0" w:line="336" w:lineRule="auto"/>
              <w:ind w:left="228"/>
              <w:jc w:val="both"/>
            </w:pPr>
            <w:r>
              <w:rPr>
                <w:rFonts w:ascii="Times New Roman" w:hAnsi="Times New Roman"/>
                <w:color w:val="000000"/>
                <w:sz w:val="24"/>
              </w:rPr>
              <w:t>Древнерусская литература</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3.1</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«Повесть временных лет» (один фрагмент). Например, «Сказание о белгородском киселе», «Сказание о походе князя Олега на Царьград», «Предание о смерти князя Олега»</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4</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613FD4">
              <w:rPr>
                <w:rFonts w:ascii="Times New Roman" w:hAnsi="Times New Roman"/>
                <w:color w:val="000000"/>
                <w:sz w:val="24"/>
                <w:lang w:val="ru-RU"/>
              </w:rPr>
              <w:t xml:space="preserve"> в.</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4.1</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А.С. Пушкин. Стихотворения (не менее трёх). Например, «Песнь о вещем Олеге», «Зимняя дорога», «Узник», «Туча» и другие.</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4.2</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А.С. Пушкин. Роман «Дубровский»</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4.3</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М.Ю. Лермонтов. Стихотворения (не менее трёх). Например, «Три пальмы», «Листок», «Утёс» </w:t>
            </w:r>
          </w:p>
        </w:tc>
      </w:tr>
      <w:tr w:rsidR="007A4DBD">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4.4</w:t>
            </w:r>
          </w:p>
        </w:tc>
        <w:tc>
          <w:tcPr>
            <w:tcW w:w="13799" w:type="dxa"/>
            <w:tcMar>
              <w:top w:w="50" w:type="dxa"/>
              <w:left w:w="100" w:type="dxa"/>
            </w:tcMar>
            <w:vAlign w:val="center"/>
          </w:tcPr>
          <w:p w:rsidR="007A4DBD" w:rsidRDefault="00613FD4">
            <w:pPr>
              <w:spacing w:after="0" w:line="336" w:lineRule="auto"/>
              <w:ind w:left="228"/>
              <w:jc w:val="both"/>
            </w:pPr>
            <w:r w:rsidRPr="00613FD4">
              <w:rPr>
                <w:rFonts w:ascii="Times New Roman" w:hAnsi="Times New Roman"/>
                <w:color w:val="000000"/>
                <w:sz w:val="24"/>
                <w:lang w:val="ru-RU"/>
              </w:rPr>
              <w:t xml:space="preserve">А.В. Кольцов. Стихотворения (не менее двух). </w:t>
            </w:r>
            <w:r>
              <w:rPr>
                <w:rFonts w:ascii="Times New Roman" w:hAnsi="Times New Roman"/>
                <w:color w:val="000000"/>
                <w:sz w:val="24"/>
              </w:rPr>
              <w:t xml:space="preserve">Например, «Косарь», «Соловей» </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5</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613FD4">
              <w:rPr>
                <w:rFonts w:ascii="Times New Roman" w:hAnsi="Times New Roman"/>
                <w:color w:val="000000"/>
                <w:sz w:val="24"/>
                <w:lang w:val="ru-RU"/>
              </w:rPr>
              <w:t xml:space="preserve"> в. </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5.1</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Ф.И. Тютчев. Стихотворения (не менее двух). Например, «Есть в осени первоначальной…», «С поляны коршун поднялся…» </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5.2</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А.А. Фет. Стихотворения (не менее двух). Например, «Учись у них – у дуба, у берёзы…», «Я пришёл к тебе с приветом…» </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5.3</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И.С. Тургенев. Рассказ «Бежин луг»</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lastRenderedPageBreak/>
              <w:t>5.4</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Н.С. Лесков. Сказ «Левша»</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5.5</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Л.Н. Толстой. Повесть «Детство» (главы)</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5.6</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А.П. Чехов. Рассказы (три по выбору). Например, «Толстый и тонкий», «Хамелеон», «Смерть чиновника» </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5.7</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А.И. Куприн. Рассказ «Чудесный доктор»</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6</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Литература </w:t>
            </w:r>
            <w:r>
              <w:rPr>
                <w:rFonts w:ascii="Times New Roman" w:hAnsi="Times New Roman"/>
                <w:color w:val="000000"/>
                <w:sz w:val="24"/>
              </w:rPr>
              <w:t>XX</w:t>
            </w:r>
            <w:r w:rsidRPr="00613FD4">
              <w:rPr>
                <w:rFonts w:ascii="Times New Roman" w:hAnsi="Times New Roman"/>
                <w:color w:val="000000"/>
                <w:sz w:val="24"/>
                <w:lang w:val="ru-RU"/>
              </w:rPr>
              <w:t xml:space="preserve"> – начала </w:t>
            </w:r>
            <w:r>
              <w:rPr>
                <w:rFonts w:ascii="Times New Roman" w:hAnsi="Times New Roman"/>
                <w:color w:val="000000"/>
                <w:sz w:val="24"/>
              </w:rPr>
              <w:t>XXI</w:t>
            </w:r>
            <w:r w:rsidRPr="00613FD4">
              <w:rPr>
                <w:rFonts w:ascii="Times New Roman" w:hAnsi="Times New Roman"/>
                <w:color w:val="000000"/>
                <w:sz w:val="24"/>
                <w:lang w:val="ru-RU"/>
              </w:rPr>
              <w:t xml:space="preserve"> вв.</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6.1</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Стихотворения отечественных поэтов начала ХХ в. (не менее двух). Например, стихотворения С.А. Есенина, В.В. Маяковского, А.А. Блока</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6.2</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13FD4">
              <w:rPr>
                <w:rFonts w:ascii="Times New Roman" w:hAnsi="Times New Roman"/>
                <w:color w:val="000000"/>
                <w:sz w:val="24"/>
                <w:lang w:val="ru-RU"/>
              </w:rPr>
              <w:t xml:space="preserve"> в. (не менее четырёх стихотворений двух поэтов). Например, стихотворения О.Ф. Берггольц, В.С. Высоцкого, Ю.П. Мориц, Д.С. Самойлова </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6.3</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613FD4">
              <w:rPr>
                <w:rFonts w:ascii="Times New Roman" w:hAnsi="Times New Roman"/>
                <w:color w:val="000000"/>
                <w:sz w:val="24"/>
                <w:lang w:val="ru-RU"/>
              </w:rPr>
              <w:t xml:space="preserve"> – начала </w:t>
            </w:r>
            <w:r>
              <w:rPr>
                <w:rFonts w:ascii="Times New Roman" w:hAnsi="Times New Roman"/>
                <w:color w:val="000000"/>
                <w:sz w:val="24"/>
              </w:rPr>
              <w:t>XXI</w:t>
            </w:r>
            <w:r w:rsidRPr="00613FD4">
              <w:rPr>
                <w:rFonts w:ascii="Times New Roman" w:hAnsi="Times New Roman"/>
                <w:color w:val="000000"/>
                <w:sz w:val="24"/>
                <w:lang w:val="ru-RU"/>
              </w:rPr>
              <w:t xml:space="preserve"> вв., в том числе о Великой Отечественной войне (два произведения по выбору). Например, Б.Л. Васильев «Экспонат №...», Б.П. Екимов «Ночь исцеления», Э.Н. Веркин «Облачный полк» (главы) </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6.4</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В.Г. Распутин. Рассказ «Уроки </w:t>
            </w:r>
            <w:proofErr w:type="gramStart"/>
            <w:r w:rsidRPr="00613FD4">
              <w:rPr>
                <w:rFonts w:ascii="Times New Roman" w:hAnsi="Times New Roman"/>
                <w:color w:val="000000"/>
                <w:sz w:val="24"/>
                <w:lang w:val="ru-RU"/>
              </w:rPr>
              <w:t>французского</w:t>
            </w:r>
            <w:proofErr w:type="gramEnd"/>
            <w:r w:rsidRPr="00613FD4">
              <w:rPr>
                <w:rFonts w:ascii="Times New Roman" w:hAnsi="Times New Roman"/>
                <w:color w:val="000000"/>
                <w:sz w:val="24"/>
                <w:lang w:val="ru-RU"/>
              </w:rPr>
              <w:t>»</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6.5</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Произведения отечественных писателей на тему взросления человека (не менее двух). Например, Р.П. Погодин «Кирпичные острова», Р.И. Фраерман «Дикая собака Динго, или Повесть о первой любви», Ю.И. Коваль «Самая лёгкая лодка в мире»</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6.6</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Произведения современных отечественных писателей-фантастов. Например, К. Булычев «Сто лет тому вперед» </w:t>
            </w:r>
          </w:p>
        </w:tc>
      </w:tr>
      <w:tr w:rsidR="007A4DBD">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7</w:t>
            </w:r>
          </w:p>
        </w:tc>
        <w:tc>
          <w:tcPr>
            <w:tcW w:w="13799" w:type="dxa"/>
            <w:tcMar>
              <w:top w:w="50" w:type="dxa"/>
              <w:left w:w="100" w:type="dxa"/>
            </w:tcMar>
            <w:vAlign w:val="center"/>
          </w:tcPr>
          <w:p w:rsidR="007A4DBD" w:rsidRDefault="00613FD4">
            <w:pPr>
              <w:spacing w:after="0" w:line="336" w:lineRule="auto"/>
              <w:ind w:left="228"/>
              <w:jc w:val="both"/>
            </w:pPr>
            <w:r>
              <w:rPr>
                <w:rFonts w:ascii="Times New Roman" w:hAnsi="Times New Roman"/>
                <w:color w:val="000000"/>
                <w:sz w:val="24"/>
              </w:rPr>
              <w:t>Литература народов Российской Федерации</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7.1</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Стихотворения (два по выбору). </w:t>
            </w:r>
            <w:proofErr w:type="gramStart"/>
            <w:r w:rsidRPr="00613FD4">
              <w:rPr>
                <w:rFonts w:ascii="Times New Roman" w:hAnsi="Times New Roman"/>
                <w:color w:val="000000"/>
                <w:sz w:val="24"/>
                <w:lang w:val="ru-RU"/>
              </w:rPr>
              <w:t xml:space="preserve">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Р.Г. Гамзатов «Журавли», «Мой Дагестан» </w:t>
            </w:r>
            <w:proofErr w:type="gramEnd"/>
          </w:p>
        </w:tc>
      </w:tr>
      <w:tr w:rsidR="007A4DBD">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8</w:t>
            </w:r>
          </w:p>
        </w:tc>
        <w:tc>
          <w:tcPr>
            <w:tcW w:w="13799" w:type="dxa"/>
            <w:tcMar>
              <w:top w:w="50" w:type="dxa"/>
              <w:left w:w="100" w:type="dxa"/>
            </w:tcMar>
            <w:vAlign w:val="center"/>
          </w:tcPr>
          <w:p w:rsidR="007A4DBD" w:rsidRDefault="00613FD4">
            <w:pPr>
              <w:spacing w:after="0" w:line="336" w:lineRule="auto"/>
              <w:ind w:left="228"/>
              <w:jc w:val="both"/>
            </w:pPr>
            <w:r>
              <w:rPr>
                <w:rFonts w:ascii="Times New Roman" w:hAnsi="Times New Roman"/>
                <w:color w:val="000000"/>
                <w:sz w:val="24"/>
              </w:rPr>
              <w:t>Зарубежная литература</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8.1</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Д. Дефо «Робинзон Крузо» (главы по выбору)</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8.2</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Дж. Свифт «Путешествия Гулливера» (главы по выбору)</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8.3</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Произведения зарубежных писателей на тему взросления человека (не менее двух). Например, Ж. Верн «Дети капитана Гранта» (главы по выбору), Х. Ли «Убить пересмешника» (главы по выбору) </w:t>
            </w:r>
          </w:p>
        </w:tc>
      </w:tr>
    </w:tbl>
    <w:p w:rsidR="007A4DBD" w:rsidRPr="00613FD4" w:rsidRDefault="007A4DBD">
      <w:pPr>
        <w:spacing w:after="0"/>
        <w:ind w:left="120"/>
        <w:rPr>
          <w:lang w:val="ru-RU"/>
        </w:rPr>
      </w:pPr>
    </w:p>
    <w:p w:rsidR="007A4DBD" w:rsidRDefault="00613FD4">
      <w:pPr>
        <w:spacing w:before="199" w:after="199"/>
        <w:ind w:left="120"/>
      </w:pPr>
      <w:r>
        <w:rPr>
          <w:rFonts w:ascii="Times New Roman" w:hAnsi="Times New Roman"/>
          <w:b/>
          <w:color w:val="000000"/>
          <w:sz w:val="28"/>
        </w:rPr>
        <w:lastRenderedPageBreak/>
        <w:t>7 КЛАСС</w:t>
      </w:r>
    </w:p>
    <w:p w:rsidR="007A4DBD" w:rsidRDefault="007A4DBD">
      <w:pPr>
        <w:spacing w:after="0"/>
        <w:ind w:left="120"/>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1"/>
        <w:gridCol w:w="8804"/>
      </w:tblGrid>
      <w:tr w:rsidR="007A4DBD">
        <w:trPr>
          <w:trHeight w:val="144"/>
          <w:tblCellSpacing w:w="0" w:type="dxa"/>
        </w:trPr>
        <w:tc>
          <w:tcPr>
            <w:tcW w:w="570" w:type="dxa"/>
            <w:tcMar>
              <w:top w:w="50" w:type="dxa"/>
              <w:left w:w="100" w:type="dxa"/>
            </w:tcMar>
            <w:vAlign w:val="center"/>
          </w:tcPr>
          <w:p w:rsidR="007A4DBD" w:rsidRDefault="00613FD4">
            <w:pPr>
              <w:spacing w:after="0"/>
              <w:ind w:left="135"/>
            </w:pPr>
            <w:r>
              <w:rPr>
                <w:rFonts w:ascii="Times New Roman" w:hAnsi="Times New Roman"/>
                <w:b/>
                <w:color w:val="000000"/>
                <w:sz w:val="24"/>
              </w:rPr>
              <w:t xml:space="preserve"> Код </w:t>
            </w:r>
          </w:p>
        </w:tc>
        <w:tc>
          <w:tcPr>
            <w:tcW w:w="13902" w:type="dxa"/>
            <w:tcMar>
              <w:top w:w="50" w:type="dxa"/>
              <w:left w:w="100" w:type="dxa"/>
            </w:tcMar>
            <w:vAlign w:val="center"/>
          </w:tcPr>
          <w:p w:rsidR="007A4DBD" w:rsidRDefault="00613FD4">
            <w:pPr>
              <w:spacing w:after="0"/>
              <w:ind w:left="135"/>
            </w:pPr>
            <w:r>
              <w:rPr>
                <w:rFonts w:ascii="Times New Roman" w:hAnsi="Times New Roman"/>
                <w:b/>
                <w:color w:val="000000"/>
                <w:sz w:val="24"/>
              </w:rPr>
              <w:t xml:space="preserve"> Проверяемый элемент содержания </w:t>
            </w:r>
          </w:p>
        </w:tc>
      </w:tr>
      <w:tr w:rsidR="007A4DBD">
        <w:trPr>
          <w:trHeight w:val="144"/>
          <w:tblCellSpacing w:w="0" w:type="dxa"/>
        </w:trPr>
        <w:tc>
          <w:tcPr>
            <w:tcW w:w="570"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1</w:t>
            </w:r>
          </w:p>
        </w:tc>
        <w:tc>
          <w:tcPr>
            <w:tcW w:w="13902" w:type="dxa"/>
            <w:tcMar>
              <w:top w:w="50" w:type="dxa"/>
              <w:left w:w="100" w:type="dxa"/>
            </w:tcMar>
            <w:vAlign w:val="center"/>
          </w:tcPr>
          <w:p w:rsidR="007A4DBD" w:rsidRDefault="00613FD4">
            <w:pPr>
              <w:spacing w:after="0" w:line="336" w:lineRule="auto"/>
              <w:ind w:left="228"/>
              <w:jc w:val="both"/>
            </w:pPr>
            <w:r>
              <w:rPr>
                <w:rFonts w:ascii="Times New Roman" w:hAnsi="Times New Roman"/>
                <w:color w:val="000000"/>
                <w:sz w:val="24"/>
              </w:rPr>
              <w:t>Древнерусская литература</w:t>
            </w:r>
          </w:p>
        </w:tc>
      </w:tr>
      <w:tr w:rsidR="007A4DBD" w:rsidRPr="00613FD4">
        <w:trPr>
          <w:trHeight w:val="144"/>
          <w:tblCellSpacing w:w="0" w:type="dxa"/>
        </w:trPr>
        <w:tc>
          <w:tcPr>
            <w:tcW w:w="570"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1.1</w:t>
            </w:r>
          </w:p>
        </w:tc>
        <w:tc>
          <w:tcPr>
            <w:tcW w:w="13902"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p>
        </w:tc>
      </w:tr>
      <w:tr w:rsidR="007A4DBD" w:rsidRPr="00613FD4">
        <w:trPr>
          <w:trHeight w:val="144"/>
          <w:tblCellSpacing w:w="0" w:type="dxa"/>
        </w:trPr>
        <w:tc>
          <w:tcPr>
            <w:tcW w:w="570"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2</w:t>
            </w:r>
          </w:p>
        </w:tc>
        <w:tc>
          <w:tcPr>
            <w:tcW w:w="13902"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613FD4">
              <w:rPr>
                <w:rFonts w:ascii="Times New Roman" w:hAnsi="Times New Roman"/>
                <w:color w:val="000000"/>
                <w:sz w:val="24"/>
                <w:lang w:val="ru-RU"/>
              </w:rPr>
              <w:t xml:space="preserve"> в.</w:t>
            </w:r>
          </w:p>
        </w:tc>
      </w:tr>
      <w:tr w:rsidR="007A4DBD" w:rsidRPr="00613FD4">
        <w:trPr>
          <w:trHeight w:val="144"/>
          <w:tblCellSpacing w:w="0" w:type="dxa"/>
        </w:trPr>
        <w:tc>
          <w:tcPr>
            <w:tcW w:w="570"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2.1</w:t>
            </w:r>
          </w:p>
        </w:tc>
        <w:tc>
          <w:tcPr>
            <w:tcW w:w="13902"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А.С. Пушкин. Стихотворения (не менее четырёх). Например, «</w:t>
            </w:r>
            <w:proofErr w:type="gramStart"/>
            <w:r w:rsidRPr="00613FD4">
              <w:rPr>
                <w:rFonts w:ascii="Times New Roman" w:hAnsi="Times New Roman"/>
                <w:color w:val="000000"/>
                <w:sz w:val="24"/>
                <w:lang w:val="ru-RU"/>
              </w:rPr>
              <w:t>Во</w:t>
            </w:r>
            <w:proofErr w:type="gramEnd"/>
            <w:r w:rsidRPr="00613FD4">
              <w:rPr>
                <w:rFonts w:ascii="Times New Roman" w:hAnsi="Times New Roman"/>
                <w:color w:val="000000"/>
                <w:sz w:val="24"/>
                <w:lang w:val="ru-RU"/>
              </w:rPr>
              <w:t xml:space="preserve"> глубине сибирских руд…», «19 октября» («Роняет лес багряный свой убор…»), «И.И. Пущину», «На холмах Грузии лежит ночная мгла…» </w:t>
            </w:r>
          </w:p>
        </w:tc>
      </w:tr>
      <w:tr w:rsidR="007A4DBD" w:rsidRPr="00613FD4">
        <w:trPr>
          <w:trHeight w:val="144"/>
          <w:tblCellSpacing w:w="0" w:type="dxa"/>
        </w:trPr>
        <w:tc>
          <w:tcPr>
            <w:tcW w:w="570"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2.2</w:t>
            </w:r>
          </w:p>
        </w:tc>
        <w:tc>
          <w:tcPr>
            <w:tcW w:w="13902"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А.С. Пушкин «Повести Белкина» («Станционный смотритель»)</w:t>
            </w:r>
          </w:p>
        </w:tc>
      </w:tr>
      <w:tr w:rsidR="007A4DBD" w:rsidRPr="00613FD4">
        <w:trPr>
          <w:trHeight w:val="144"/>
          <w:tblCellSpacing w:w="0" w:type="dxa"/>
        </w:trPr>
        <w:tc>
          <w:tcPr>
            <w:tcW w:w="570"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2.3</w:t>
            </w:r>
          </w:p>
        </w:tc>
        <w:tc>
          <w:tcPr>
            <w:tcW w:w="13902"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А.С. Пушкин. Поэма «Полтава» (фрагмент)</w:t>
            </w:r>
          </w:p>
        </w:tc>
      </w:tr>
      <w:tr w:rsidR="007A4DBD" w:rsidRPr="00613FD4">
        <w:trPr>
          <w:trHeight w:val="144"/>
          <w:tblCellSpacing w:w="0" w:type="dxa"/>
        </w:trPr>
        <w:tc>
          <w:tcPr>
            <w:tcW w:w="570"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2.4</w:t>
            </w:r>
          </w:p>
        </w:tc>
        <w:tc>
          <w:tcPr>
            <w:tcW w:w="13902"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М.Ю. Лермонтов. Стихотворения (не менее четырёх). </w:t>
            </w:r>
            <w:proofErr w:type="gramStart"/>
            <w:r w:rsidRPr="00613FD4">
              <w:rPr>
                <w:rFonts w:ascii="Times New Roman" w:hAnsi="Times New Roman"/>
                <w:color w:val="000000"/>
                <w:sz w:val="24"/>
                <w:lang w:val="ru-RU"/>
              </w:rPr>
              <w:t xml:space="preserve">Например, «Узник», «Парус», «Тучи», «Желанье» («Отворите мне темницу…»), «Когда волнуется желтеющая нива…», «Ангел», «Молитва» («В минуту жизни трудную…») </w:t>
            </w:r>
            <w:proofErr w:type="gramEnd"/>
          </w:p>
        </w:tc>
      </w:tr>
      <w:tr w:rsidR="007A4DBD" w:rsidRPr="00613FD4">
        <w:trPr>
          <w:trHeight w:val="144"/>
          <w:tblCellSpacing w:w="0" w:type="dxa"/>
        </w:trPr>
        <w:tc>
          <w:tcPr>
            <w:tcW w:w="570"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2.5</w:t>
            </w:r>
          </w:p>
        </w:tc>
        <w:tc>
          <w:tcPr>
            <w:tcW w:w="13902"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М.Ю. Лермонтов «</w:t>
            </w:r>
            <w:proofErr w:type="gramStart"/>
            <w:r w:rsidRPr="00613FD4">
              <w:rPr>
                <w:rFonts w:ascii="Times New Roman" w:hAnsi="Times New Roman"/>
                <w:color w:val="000000"/>
                <w:sz w:val="24"/>
                <w:lang w:val="ru-RU"/>
              </w:rPr>
              <w:t>Песня про царя</w:t>
            </w:r>
            <w:proofErr w:type="gramEnd"/>
            <w:r w:rsidRPr="00613FD4">
              <w:rPr>
                <w:rFonts w:ascii="Times New Roman" w:hAnsi="Times New Roman"/>
                <w:color w:val="000000"/>
                <w:sz w:val="24"/>
                <w:lang w:val="ru-RU"/>
              </w:rPr>
              <w:t xml:space="preserve"> Ивана Васильевича, молодого опричника и удалого купца Калашникова»</w:t>
            </w:r>
          </w:p>
        </w:tc>
      </w:tr>
      <w:tr w:rsidR="007A4DBD" w:rsidRPr="00613FD4">
        <w:trPr>
          <w:trHeight w:val="144"/>
          <w:tblCellSpacing w:w="0" w:type="dxa"/>
        </w:trPr>
        <w:tc>
          <w:tcPr>
            <w:tcW w:w="570"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2.6</w:t>
            </w:r>
          </w:p>
        </w:tc>
        <w:tc>
          <w:tcPr>
            <w:tcW w:w="13902"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Н.В. Гоголь. Повесть «Тарас Бульба»</w:t>
            </w:r>
          </w:p>
        </w:tc>
      </w:tr>
      <w:tr w:rsidR="007A4DBD" w:rsidRPr="00613FD4">
        <w:trPr>
          <w:trHeight w:val="144"/>
          <w:tblCellSpacing w:w="0" w:type="dxa"/>
        </w:trPr>
        <w:tc>
          <w:tcPr>
            <w:tcW w:w="570"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3</w:t>
            </w:r>
          </w:p>
        </w:tc>
        <w:tc>
          <w:tcPr>
            <w:tcW w:w="13902"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613FD4">
              <w:rPr>
                <w:rFonts w:ascii="Times New Roman" w:hAnsi="Times New Roman"/>
                <w:color w:val="000000"/>
                <w:sz w:val="24"/>
                <w:lang w:val="ru-RU"/>
              </w:rPr>
              <w:t xml:space="preserve"> в. </w:t>
            </w:r>
          </w:p>
        </w:tc>
      </w:tr>
      <w:tr w:rsidR="007A4DBD">
        <w:trPr>
          <w:trHeight w:val="144"/>
          <w:tblCellSpacing w:w="0" w:type="dxa"/>
        </w:trPr>
        <w:tc>
          <w:tcPr>
            <w:tcW w:w="570"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3.1</w:t>
            </w:r>
          </w:p>
        </w:tc>
        <w:tc>
          <w:tcPr>
            <w:tcW w:w="13902" w:type="dxa"/>
            <w:tcMar>
              <w:top w:w="50" w:type="dxa"/>
              <w:left w:w="100" w:type="dxa"/>
            </w:tcMar>
            <w:vAlign w:val="center"/>
          </w:tcPr>
          <w:p w:rsidR="007A4DBD" w:rsidRDefault="00613FD4">
            <w:pPr>
              <w:spacing w:after="0" w:line="336" w:lineRule="auto"/>
              <w:ind w:left="228"/>
              <w:jc w:val="both"/>
            </w:pPr>
            <w:r w:rsidRPr="00613FD4">
              <w:rPr>
                <w:rFonts w:ascii="Times New Roman" w:hAnsi="Times New Roman"/>
                <w:color w:val="000000"/>
                <w:sz w:val="24"/>
                <w:lang w:val="ru-RU"/>
              </w:rPr>
              <w:t xml:space="preserve">И.С. Тургенев. Рассказы из цикла «Записки охотника» (два по выбору). Например, «Бирюк», «Хорь и Калиныч» и другие. Стихотворения в прозе. </w:t>
            </w:r>
            <w:r>
              <w:rPr>
                <w:rFonts w:ascii="Times New Roman" w:hAnsi="Times New Roman"/>
                <w:color w:val="000000"/>
                <w:sz w:val="24"/>
              </w:rPr>
              <w:t>Например, «Русский язык», «Воробей»</w:t>
            </w:r>
          </w:p>
        </w:tc>
      </w:tr>
      <w:tr w:rsidR="007A4DBD" w:rsidRPr="00613FD4">
        <w:trPr>
          <w:trHeight w:val="144"/>
          <w:tblCellSpacing w:w="0" w:type="dxa"/>
        </w:trPr>
        <w:tc>
          <w:tcPr>
            <w:tcW w:w="570"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3.2</w:t>
            </w:r>
          </w:p>
        </w:tc>
        <w:tc>
          <w:tcPr>
            <w:tcW w:w="13902"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Л.Н. Толстой. Рассказ «После бала»</w:t>
            </w:r>
          </w:p>
        </w:tc>
      </w:tr>
      <w:tr w:rsidR="007A4DBD" w:rsidRPr="00613FD4">
        <w:trPr>
          <w:trHeight w:val="144"/>
          <w:tblCellSpacing w:w="0" w:type="dxa"/>
        </w:trPr>
        <w:tc>
          <w:tcPr>
            <w:tcW w:w="570"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3.3</w:t>
            </w:r>
          </w:p>
        </w:tc>
        <w:tc>
          <w:tcPr>
            <w:tcW w:w="13902"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Н.А. Некрасов. Стихотворения (не менее двух). Например, «Размышления у парадного подъезда», «Железная дорога»</w:t>
            </w:r>
          </w:p>
        </w:tc>
      </w:tr>
      <w:tr w:rsidR="007A4DBD" w:rsidRPr="00613FD4">
        <w:trPr>
          <w:trHeight w:val="144"/>
          <w:tblCellSpacing w:w="0" w:type="dxa"/>
        </w:trPr>
        <w:tc>
          <w:tcPr>
            <w:tcW w:w="570"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3.4</w:t>
            </w:r>
          </w:p>
        </w:tc>
        <w:tc>
          <w:tcPr>
            <w:tcW w:w="13902"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613FD4">
              <w:rPr>
                <w:rFonts w:ascii="Times New Roman" w:hAnsi="Times New Roman"/>
                <w:color w:val="000000"/>
                <w:sz w:val="24"/>
                <w:lang w:val="ru-RU"/>
              </w:rPr>
              <w:t xml:space="preserve"> в. Ф.И. Тютчев, А.А. Фет, А.К. Толстой и другие (не менее двух стихотворений по выбору)</w:t>
            </w:r>
          </w:p>
        </w:tc>
      </w:tr>
      <w:tr w:rsidR="007A4DBD" w:rsidRPr="00613FD4">
        <w:trPr>
          <w:trHeight w:val="144"/>
          <w:tblCellSpacing w:w="0" w:type="dxa"/>
        </w:trPr>
        <w:tc>
          <w:tcPr>
            <w:tcW w:w="570"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3.5</w:t>
            </w:r>
          </w:p>
        </w:tc>
        <w:tc>
          <w:tcPr>
            <w:tcW w:w="13902"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М.Е. Салтыков-Щедрин. Сказки (одна по выбору). Например, «Повесть о том, как один мужик двух генералов прокормил», «Дикий помещик», «Премудрый пискарь»</w:t>
            </w:r>
          </w:p>
        </w:tc>
      </w:tr>
      <w:tr w:rsidR="007A4DBD">
        <w:trPr>
          <w:trHeight w:val="144"/>
          <w:tblCellSpacing w:w="0" w:type="dxa"/>
        </w:trPr>
        <w:tc>
          <w:tcPr>
            <w:tcW w:w="570"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3.6</w:t>
            </w:r>
          </w:p>
        </w:tc>
        <w:tc>
          <w:tcPr>
            <w:tcW w:w="13902" w:type="dxa"/>
            <w:tcMar>
              <w:top w:w="50" w:type="dxa"/>
              <w:left w:w="100" w:type="dxa"/>
            </w:tcMar>
            <w:vAlign w:val="center"/>
          </w:tcPr>
          <w:p w:rsidR="007A4DBD" w:rsidRDefault="00613FD4">
            <w:pPr>
              <w:spacing w:after="0" w:line="336" w:lineRule="auto"/>
              <w:ind w:left="228"/>
              <w:jc w:val="both"/>
            </w:pPr>
            <w:r w:rsidRPr="00613FD4">
              <w:rPr>
                <w:rFonts w:ascii="Times New Roman" w:hAnsi="Times New Roman"/>
                <w:color w:val="000000"/>
                <w:sz w:val="24"/>
                <w:lang w:val="ru-RU"/>
              </w:rPr>
              <w:t xml:space="preserve">Произведения отечественных и зарубежных писателей на историческую тему (не менее двух). </w:t>
            </w:r>
            <w:r>
              <w:rPr>
                <w:rFonts w:ascii="Times New Roman" w:hAnsi="Times New Roman"/>
                <w:color w:val="000000"/>
                <w:sz w:val="24"/>
              </w:rPr>
              <w:t>Например, А.К. Толстой, Р. Сабатини, Ф. Купер</w:t>
            </w:r>
          </w:p>
        </w:tc>
      </w:tr>
      <w:tr w:rsidR="007A4DBD" w:rsidRPr="00613FD4">
        <w:trPr>
          <w:trHeight w:val="144"/>
          <w:tblCellSpacing w:w="0" w:type="dxa"/>
        </w:trPr>
        <w:tc>
          <w:tcPr>
            <w:tcW w:w="570"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4</w:t>
            </w:r>
          </w:p>
        </w:tc>
        <w:tc>
          <w:tcPr>
            <w:tcW w:w="13902"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Литература конца </w:t>
            </w:r>
            <w:r>
              <w:rPr>
                <w:rFonts w:ascii="Times New Roman" w:hAnsi="Times New Roman"/>
                <w:color w:val="000000"/>
                <w:sz w:val="24"/>
              </w:rPr>
              <w:t>XIX</w:t>
            </w:r>
            <w:r w:rsidRPr="00613FD4">
              <w:rPr>
                <w:rFonts w:ascii="Times New Roman" w:hAnsi="Times New Roman"/>
                <w:color w:val="000000"/>
                <w:sz w:val="24"/>
                <w:lang w:val="ru-RU"/>
              </w:rPr>
              <w:t xml:space="preserve"> – начала </w:t>
            </w:r>
            <w:r>
              <w:rPr>
                <w:rFonts w:ascii="Times New Roman" w:hAnsi="Times New Roman"/>
                <w:color w:val="000000"/>
                <w:sz w:val="24"/>
              </w:rPr>
              <w:t>XX</w:t>
            </w:r>
            <w:r w:rsidRPr="00613FD4">
              <w:rPr>
                <w:rFonts w:ascii="Times New Roman" w:hAnsi="Times New Roman"/>
                <w:color w:val="000000"/>
                <w:sz w:val="24"/>
                <w:lang w:val="ru-RU"/>
              </w:rPr>
              <w:t xml:space="preserve"> в. </w:t>
            </w:r>
          </w:p>
        </w:tc>
      </w:tr>
      <w:tr w:rsidR="007A4DBD">
        <w:trPr>
          <w:trHeight w:val="144"/>
          <w:tblCellSpacing w:w="0" w:type="dxa"/>
        </w:trPr>
        <w:tc>
          <w:tcPr>
            <w:tcW w:w="570"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lastRenderedPageBreak/>
              <w:t>4.1</w:t>
            </w:r>
          </w:p>
        </w:tc>
        <w:tc>
          <w:tcPr>
            <w:tcW w:w="13902" w:type="dxa"/>
            <w:tcMar>
              <w:top w:w="50" w:type="dxa"/>
              <w:left w:w="100" w:type="dxa"/>
            </w:tcMar>
            <w:vAlign w:val="center"/>
          </w:tcPr>
          <w:p w:rsidR="007A4DBD" w:rsidRDefault="00613FD4">
            <w:pPr>
              <w:spacing w:after="0" w:line="336" w:lineRule="auto"/>
              <w:ind w:left="228"/>
              <w:jc w:val="both"/>
            </w:pPr>
            <w:r w:rsidRPr="00613FD4">
              <w:rPr>
                <w:rFonts w:ascii="Times New Roman" w:hAnsi="Times New Roman"/>
                <w:color w:val="000000"/>
                <w:sz w:val="24"/>
                <w:lang w:val="ru-RU"/>
              </w:rPr>
              <w:t xml:space="preserve">А.П. Чехов. Рассказы (один по выбору). </w:t>
            </w:r>
            <w:r>
              <w:rPr>
                <w:rFonts w:ascii="Times New Roman" w:hAnsi="Times New Roman"/>
                <w:color w:val="000000"/>
                <w:sz w:val="24"/>
              </w:rPr>
              <w:t>Например, «Тоска», «Злоумышленник»</w:t>
            </w:r>
          </w:p>
        </w:tc>
      </w:tr>
      <w:tr w:rsidR="007A4DBD" w:rsidRPr="00613FD4">
        <w:trPr>
          <w:trHeight w:val="144"/>
          <w:tblCellSpacing w:w="0" w:type="dxa"/>
        </w:trPr>
        <w:tc>
          <w:tcPr>
            <w:tcW w:w="570"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4.2</w:t>
            </w:r>
          </w:p>
        </w:tc>
        <w:tc>
          <w:tcPr>
            <w:tcW w:w="13902"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w:t>
            </w:r>
          </w:p>
        </w:tc>
      </w:tr>
      <w:tr w:rsidR="007A4DBD" w:rsidRPr="00613FD4">
        <w:trPr>
          <w:trHeight w:val="144"/>
          <w:tblCellSpacing w:w="0" w:type="dxa"/>
        </w:trPr>
        <w:tc>
          <w:tcPr>
            <w:tcW w:w="570"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4.3</w:t>
            </w:r>
          </w:p>
        </w:tc>
        <w:tc>
          <w:tcPr>
            <w:tcW w:w="13902"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Сатирические произведения отечественных и зарубежных писателей (не менее двух). Например, М.М. Зощенко, А.Т. Аверченко, Н. Тэффи, О. Генри, Я. Гашека</w:t>
            </w:r>
          </w:p>
        </w:tc>
      </w:tr>
      <w:tr w:rsidR="007A4DBD" w:rsidRPr="00613FD4">
        <w:trPr>
          <w:trHeight w:val="144"/>
          <w:tblCellSpacing w:w="0" w:type="dxa"/>
        </w:trPr>
        <w:tc>
          <w:tcPr>
            <w:tcW w:w="570"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5</w:t>
            </w:r>
          </w:p>
        </w:tc>
        <w:tc>
          <w:tcPr>
            <w:tcW w:w="13902"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XX</w:t>
            </w:r>
            <w:r w:rsidRPr="00613FD4">
              <w:rPr>
                <w:rFonts w:ascii="Times New Roman" w:hAnsi="Times New Roman"/>
                <w:color w:val="000000"/>
                <w:sz w:val="24"/>
                <w:lang w:val="ru-RU"/>
              </w:rPr>
              <w:t xml:space="preserve"> в.</w:t>
            </w:r>
          </w:p>
        </w:tc>
      </w:tr>
      <w:tr w:rsidR="007A4DBD" w:rsidRPr="00613FD4">
        <w:trPr>
          <w:trHeight w:val="144"/>
          <w:tblCellSpacing w:w="0" w:type="dxa"/>
        </w:trPr>
        <w:tc>
          <w:tcPr>
            <w:tcW w:w="570"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5.1</w:t>
            </w:r>
          </w:p>
        </w:tc>
        <w:tc>
          <w:tcPr>
            <w:tcW w:w="13902"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А.С. Грин. Повести и рассказы (одно произведение по выбору). Например, «Алые паруса», «Зелёная лампа» </w:t>
            </w:r>
          </w:p>
        </w:tc>
      </w:tr>
      <w:tr w:rsidR="007A4DBD" w:rsidRPr="00613FD4">
        <w:trPr>
          <w:trHeight w:val="144"/>
          <w:tblCellSpacing w:w="0" w:type="dxa"/>
        </w:trPr>
        <w:tc>
          <w:tcPr>
            <w:tcW w:w="570"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5.2</w:t>
            </w:r>
          </w:p>
        </w:tc>
        <w:tc>
          <w:tcPr>
            <w:tcW w:w="13902"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613FD4">
              <w:rPr>
                <w:rFonts w:ascii="Times New Roman" w:hAnsi="Times New Roman"/>
                <w:color w:val="000000"/>
                <w:sz w:val="24"/>
                <w:lang w:val="ru-RU"/>
              </w:rPr>
              <w:t xml:space="preserve"> в. Стихотворения на тему мечты и реальности (два-три по выбору). Например, стихотворения А.А. Блока, Н.С. Гумилёва, М.И. Цветаевой </w:t>
            </w:r>
          </w:p>
        </w:tc>
      </w:tr>
      <w:tr w:rsidR="007A4DBD" w:rsidRPr="00613FD4">
        <w:trPr>
          <w:trHeight w:val="144"/>
          <w:tblCellSpacing w:w="0" w:type="dxa"/>
        </w:trPr>
        <w:tc>
          <w:tcPr>
            <w:tcW w:w="570"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5.3</w:t>
            </w:r>
          </w:p>
        </w:tc>
        <w:tc>
          <w:tcPr>
            <w:tcW w:w="13902"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В.В. Маяковский. Стихотворения (одно по выбору). Например, «Необычайное приключение, бывшее с Владимиром Маяковским летом на даче», «Хорошее отношение к лошадям» </w:t>
            </w:r>
          </w:p>
        </w:tc>
      </w:tr>
      <w:tr w:rsidR="007A4DBD">
        <w:trPr>
          <w:trHeight w:val="144"/>
          <w:tblCellSpacing w:w="0" w:type="dxa"/>
        </w:trPr>
        <w:tc>
          <w:tcPr>
            <w:tcW w:w="570"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5.4</w:t>
            </w:r>
          </w:p>
        </w:tc>
        <w:tc>
          <w:tcPr>
            <w:tcW w:w="13902" w:type="dxa"/>
            <w:tcMar>
              <w:top w:w="50" w:type="dxa"/>
              <w:left w:w="100" w:type="dxa"/>
            </w:tcMar>
            <w:vAlign w:val="center"/>
          </w:tcPr>
          <w:p w:rsidR="007A4DBD" w:rsidRDefault="00613FD4">
            <w:pPr>
              <w:spacing w:after="0" w:line="336" w:lineRule="auto"/>
              <w:ind w:left="228"/>
              <w:jc w:val="both"/>
            </w:pPr>
            <w:r w:rsidRPr="00613FD4">
              <w:rPr>
                <w:rFonts w:ascii="Times New Roman" w:hAnsi="Times New Roman"/>
                <w:color w:val="000000"/>
                <w:sz w:val="24"/>
                <w:lang w:val="ru-RU"/>
              </w:rPr>
              <w:t xml:space="preserve">М.А. Шолохов «Донские рассказы» (один по выбору). </w:t>
            </w:r>
            <w:r>
              <w:rPr>
                <w:rFonts w:ascii="Times New Roman" w:hAnsi="Times New Roman"/>
                <w:color w:val="000000"/>
                <w:sz w:val="24"/>
              </w:rPr>
              <w:t xml:space="preserve">Например, «Родинка», «Чужая кровь» </w:t>
            </w:r>
          </w:p>
        </w:tc>
      </w:tr>
      <w:tr w:rsidR="007A4DBD">
        <w:trPr>
          <w:trHeight w:val="144"/>
          <w:tblCellSpacing w:w="0" w:type="dxa"/>
        </w:trPr>
        <w:tc>
          <w:tcPr>
            <w:tcW w:w="570"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5.5</w:t>
            </w:r>
          </w:p>
        </w:tc>
        <w:tc>
          <w:tcPr>
            <w:tcW w:w="13902" w:type="dxa"/>
            <w:tcMar>
              <w:top w:w="50" w:type="dxa"/>
              <w:left w:w="100" w:type="dxa"/>
            </w:tcMar>
            <w:vAlign w:val="center"/>
          </w:tcPr>
          <w:p w:rsidR="007A4DBD" w:rsidRDefault="00613FD4">
            <w:pPr>
              <w:spacing w:after="0" w:line="336" w:lineRule="auto"/>
              <w:ind w:left="228"/>
              <w:jc w:val="both"/>
            </w:pPr>
            <w:r w:rsidRPr="00613FD4">
              <w:rPr>
                <w:rFonts w:ascii="Times New Roman" w:hAnsi="Times New Roman"/>
                <w:color w:val="000000"/>
                <w:sz w:val="24"/>
                <w:lang w:val="ru-RU"/>
              </w:rPr>
              <w:t xml:space="preserve">А.П. Платонов. Рассказы (один по выбору). </w:t>
            </w:r>
            <w:r>
              <w:rPr>
                <w:rFonts w:ascii="Times New Roman" w:hAnsi="Times New Roman"/>
                <w:color w:val="000000"/>
                <w:sz w:val="24"/>
              </w:rPr>
              <w:t xml:space="preserve">Например, «Юшка», «Неизвестный цветок» </w:t>
            </w:r>
          </w:p>
        </w:tc>
      </w:tr>
      <w:tr w:rsidR="007A4DBD" w:rsidRPr="00613FD4">
        <w:trPr>
          <w:trHeight w:val="144"/>
          <w:tblCellSpacing w:w="0" w:type="dxa"/>
        </w:trPr>
        <w:tc>
          <w:tcPr>
            <w:tcW w:w="570"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6</w:t>
            </w:r>
          </w:p>
        </w:tc>
        <w:tc>
          <w:tcPr>
            <w:tcW w:w="13902"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XX</w:t>
            </w:r>
            <w:r w:rsidRPr="00613FD4">
              <w:rPr>
                <w:rFonts w:ascii="Times New Roman" w:hAnsi="Times New Roman"/>
                <w:color w:val="000000"/>
                <w:sz w:val="24"/>
                <w:lang w:val="ru-RU"/>
              </w:rPr>
              <w:t xml:space="preserve"> – начала </w:t>
            </w:r>
            <w:r>
              <w:rPr>
                <w:rFonts w:ascii="Times New Roman" w:hAnsi="Times New Roman"/>
                <w:color w:val="000000"/>
                <w:sz w:val="24"/>
              </w:rPr>
              <w:t>XXI</w:t>
            </w:r>
            <w:r w:rsidRPr="00613FD4">
              <w:rPr>
                <w:rFonts w:ascii="Times New Roman" w:hAnsi="Times New Roman"/>
                <w:color w:val="000000"/>
                <w:sz w:val="24"/>
                <w:lang w:val="ru-RU"/>
              </w:rPr>
              <w:t xml:space="preserve"> вв.</w:t>
            </w:r>
          </w:p>
        </w:tc>
      </w:tr>
      <w:tr w:rsidR="007A4DBD" w:rsidRPr="00613FD4">
        <w:trPr>
          <w:trHeight w:val="144"/>
          <w:tblCellSpacing w:w="0" w:type="dxa"/>
        </w:trPr>
        <w:tc>
          <w:tcPr>
            <w:tcW w:w="570"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6.1</w:t>
            </w:r>
          </w:p>
        </w:tc>
        <w:tc>
          <w:tcPr>
            <w:tcW w:w="13902"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В.М. Шукшин. Рассказы (один по выбору). Например, «Чудик», «Стенька Разин», «Критики» </w:t>
            </w:r>
          </w:p>
        </w:tc>
      </w:tr>
      <w:tr w:rsidR="007A4DBD" w:rsidRPr="00613FD4">
        <w:trPr>
          <w:trHeight w:val="144"/>
          <w:tblCellSpacing w:w="0" w:type="dxa"/>
        </w:trPr>
        <w:tc>
          <w:tcPr>
            <w:tcW w:w="570"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6.2</w:t>
            </w:r>
          </w:p>
        </w:tc>
        <w:tc>
          <w:tcPr>
            <w:tcW w:w="13902"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Стихотворения отечественных поэтов второй половины </w:t>
            </w:r>
            <w:r>
              <w:rPr>
                <w:rFonts w:ascii="Times New Roman" w:hAnsi="Times New Roman"/>
                <w:color w:val="000000"/>
                <w:sz w:val="24"/>
              </w:rPr>
              <w:t>XX</w:t>
            </w:r>
            <w:r w:rsidRPr="00613FD4">
              <w:rPr>
                <w:rFonts w:ascii="Times New Roman" w:hAnsi="Times New Roman"/>
                <w:color w:val="000000"/>
                <w:sz w:val="24"/>
                <w:lang w:val="ru-RU"/>
              </w:rPr>
              <w:t xml:space="preserve"> – начала </w:t>
            </w:r>
            <w:r>
              <w:rPr>
                <w:rFonts w:ascii="Times New Roman" w:hAnsi="Times New Roman"/>
                <w:color w:val="000000"/>
                <w:sz w:val="24"/>
              </w:rPr>
              <w:t>XXI</w:t>
            </w:r>
            <w:r w:rsidRPr="00613FD4">
              <w:rPr>
                <w:rFonts w:ascii="Times New Roman" w:hAnsi="Times New Roman"/>
                <w:color w:val="000000"/>
                <w:sz w:val="24"/>
                <w:lang w:val="ru-RU"/>
              </w:rPr>
              <w:t xml:space="preserve"> вв. (не менее четырёх стихотворений двух поэтов). Например, стихотворения М.И. Цветаевой, Е.А. Евтушенко, Б.А. Ахмадулиной, Б.Ш. Окуджавы, Ю.Д. Левитанского </w:t>
            </w:r>
          </w:p>
        </w:tc>
      </w:tr>
      <w:tr w:rsidR="007A4DBD" w:rsidRPr="00613FD4">
        <w:trPr>
          <w:trHeight w:val="144"/>
          <w:tblCellSpacing w:w="0" w:type="dxa"/>
        </w:trPr>
        <w:tc>
          <w:tcPr>
            <w:tcW w:w="570"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6.3</w:t>
            </w:r>
          </w:p>
        </w:tc>
        <w:tc>
          <w:tcPr>
            <w:tcW w:w="13902"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13FD4">
              <w:rPr>
                <w:rFonts w:ascii="Times New Roman" w:hAnsi="Times New Roman"/>
                <w:color w:val="000000"/>
                <w:sz w:val="24"/>
                <w:lang w:val="ru-RU"/>
              </w:rPr>
              <w:t xml:space="preserve"> – начала </w:t>
            </w:r>
            <w:r>
              <w:rPr>
                <w:rFonts w:ascii="Times New Roman" w:hAnsi="Times New Roman"/>
                <w:color w:val="000000"/>
                <w:sz w:val="24"/>
              </w:rPr>
              <w:t>XXI</w:t>
            </w:r>
            <w:r w:rsidRPr="00613FD4">
              <w:rPr>
                <w:rFonts w:ascii="Times New Roman" w:hAnsi="Times New Roman"/>
                <w:color w:val="000000"/>
                <w:sz w:val="24"/>
                <w:lang w:val="ru-RU"/>
              </w:rPr>
              <w:t xml:space="preserve"> вв. (не менее двух). Например, произведения Ф.А. Абрамова, В.П. Астафьева, В.И. Белова, Ф.А. Искандера </w:t>
            </w:r>
          </w:p>
        </w:tc>
      </w:tr>
      <w:tr w:rsidR="007A4DBD">
        <w:trPr>
          <w:trHeight w:val="144"/>
          <w:tblCellSpacing w:w="0" w:type="dxa"/>
        </w:trPr>
        <w:tc>
          <w:tcPr>
            <w:tcW w:w="570"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7</w:t>
            </w:r>
          </w:p>
        </w:tc>
        <w:tc>
          <w:tcPr>
            <w:tcW w:w="13902" w:type="dxa"/>
            <w:tcMar>
              <w:top w:w="50" w:type="dxa"/>
              <w:left w:w="100" w:type="dxa"/>
            </w:tcMar>
            <w:vAlign w:val="center"/>
          </w:tcPr>
          <w:p w:rsidR="007A4DBD" w:rsidRDefault="00613FD4">
            <w:pPr>
              <w:spacing w:after="0" w:line="336" w:lineRule="auto"/>
              <w:ind w:left="228"/>
              <w:jc w:val="both"/>
            </w:pPr>
            <w:r>
              <w:rPr>
                <w:rFonts w:ascii="Times New Roman" w:hAnsi="Times New Roman"/>
                <w:color w:val="000000"/>
                <w:sz w:val="24"/>
              </w:rPr>
              <w:t>Зарубежная литература</w:t>
            </w:r>
          </w:p>
        </w:tc>
      </w:tr>
      <w:tr w:rsidR="007A4DBD" w:rsidRPr="00613FD4">
        <w:trPr>
          <w:trHeight w:val="144"/>
          <w:tblCellSpacing w:w="0" w:type="dxa"/>
        </w:trPr>
        <w:tc>
          <w:tcPr>
            <w:tcW w:w="570"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7.1</w:t>
            </w:r>
          </w:p>
        </w:tc>
        <w:tc>
          <w:tcPr>
            <w:tcW w:w="13902"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М. Сервантес. Роман «Хитроумный идальго Дон Кихот Ламанчский» (главы)</w:t>
            </w:r>
          </w:p>
        </w:tc>
      </w:tr>
      <w:tr w:rsidR="007A4DBD" w:rsidRPr="00613FD4">
        <w:trPr>
          <w:trHeight w:val="144"/>
          <w:tblCellSpacing w:w="0" w:type="dxa"/>
        </w:trPr>
        <w:tc>
          <w:tcPr>
            <w:tcW w:w="570"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7.2</w:t>
            </w:r>
          </w:p>
        </w:tc>
        <w:tc>
          <w:tcPr>
            <w:tcW w:w="13902" w:type="dxa"/>
            <w:tcMar>
              <w:top w:w="50" w:type="dxa"/>
              <w:left w:w="100" w:type="dxa"/>
            </w:tcMar>
            <w:vAlign w:val="center"/>
          </w:tcPr>
          <w:p w:rsidR="007A4DBD" w:rsidRPr="00613FD4" w:rsidRDefault="00613FD4">
            <w:pPr>
              <w:spacing w:after="0" w:line="336" w:lineRule="auto"/>
              <w:ind w:left="228"/>
              <w:jc w:val="both"/>
              <w:rPr>
                <w:lang w:val="ru-RU"/>
              </w:rPr>
            </w:pPr>
            <w:proofErr w:type="gramStart"/>
            <w:r w:rsidRPr="00613FD4">
              <w:rPr>
                <w:rFonts w:ascii="Times New Roman" w:hAnsi="Times New Roman"/>
                <w:color w:val="000000"/>
                <w:sz w:val="24"/>
                <w:lang w:val="ru-RU"/>
              </w:rPr>
              <w:t>Зарубежная</w:t>
            </w:r>
            <w:proofErr w:type="gramEnd"/>
            <w:r w:rsidRPr="00613FD4">
              <w:rPr>
                <w:rFonts w:ascii="Times New Roman" w:hAnsi="Times New Roman"/>
                <w:color w:val="000000"/>
                <w:sz w:val="24"/>
                <w:lang w:val="ru-RU"/>
              </w:rPr>
              <w:t xml:space="preserve"> новеллистика (одно-два произведения по выбору). Например, П. Мериме «Маттео Фальконе», О. Генри «Дары волхвов», «Последний лист» </w:t>
            </w:r>
          </w:p>
        </w:tc>
      </w:tr>
      <w:tr w:rsidR="007A4DBD" w:rsidRPr="00613FD4">
        <w:trPr>
          <w:trHeight w:val="144"/>
          <w:tblCellSpacing w:w="0" w:type="dxa"/>
        </w:trPr>
        <w:tc>
          <w:tcPr>
            <w:tcW w:w="570"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7.3</w:t>
            </w:r>
          </w:p>
        </w:tc>
        <w:tc>
          <w:tcPr>
            <w:tcW w:w="13902"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Антуан де Сент-Экзюпери. Повесть-сказка «Маленький принц»</w:t>
            </w:r>
          </w:p>
        </w:tc>
      </w:tr>
    </w:tbl>
    <w:p w:rsidR="007A4DBD" w:rsidRPr="00613FD4" w:rsidRDefault="007A4DBD">
      <w:pPr>
        <w:spacing w:after="0"/>
        <w:ind w:left="120"/>
        <w:rPr>
          <w:lang w:val="ru-RU"/>
        </w:rPr>
      </w:pPr>
    </w:p>
    <w:p w:rsidR="007A4DBD" w:rsidRDefault="00613FD4">
      <w:pPr>
        <w:spacing w:before="199" w:after="199"/>
        <w:ind w:left="120"/>
      </w:pPr>
      <w:r>
        <w:rPr>
          <w:rFonts w:ascii="Times New Roman" w:hAnsi="Times New Roman"/>
          <w:b/>
          <w:color w:val="000000"/>
          <w:sz w:val="28"/>
        </w:rPr>
        <w:lastRenderedPageBreak/>
        <w:t>8 КЛАСС</w:t>
      </w:r>
    </w:p>
    <w:p w:rsidR="007A4DBD" w:rsidRDefault="007A4DBD">
      <w:pPr>
        <w:spacing w:after="0"/>
        <w:ind w:left="120"/>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1"/>
        <w:gridCol w:w="8804"/>
      </w:tblGrid>
      <w:tr w:rsidR="007A4DBD">
        <w:trPr>
          <w:trHeight w:val="144"/>
          <w:tblCellSpacing w:w="0" w:type="dxa"/>
        </w:trPr>
        <w:tc>
          <w:tcPr>
            <w:tcW w:w="667" w:type="dxa"/>
            <w:tcMar>
              <w:top w:w="50" w:type="dxa"/>
              <w:left w:w="100" w:type="dxa"/>
            </w:tcMar>
            <w:vAlign w:val="center"/>
          </w:tcPr>
          <w:p w:rsidR="007A4DBD" w:rsidRDefault="00613FD4">
            <w:pPr>
              <w:spacing w:after="0"/>
              <w:ind w:left="135"/>
            </w:pPr>
            <w:r>
              <w:rPr>
                <w:rFonts w:ascii="Times New Roman" w:hAnsi="Times New Roman"/>
                <w:b/>
                <w:color w:val="000000"/>
                <w:sz w:val="24"/>
              </w:rPr>
              <w:t xml:space="preserve"> Код </w:t>
            </w:r>
          </w:p>
        </w:tc>
        <w:tc>
          <w:tcPr>
            <w:tcW w:w="13799" w:type="dxa"/>
            <w:tcMar>
              <w:top w:w="50" w:type="dxa"/>
              <w:left w:w="100" w:type="dxa"/>
            </w:tcMar>
            <w:vAlign w:val="center"/>
          </w:tcPr>
          <w:p w:rsidR="007A4DBD" w:rsidRDefault="00613FD4">
            <w:pPr>
              <w:spacing w:after="0"/>
              <w:ind w:left="135"/>
            </w:pPr>
            <w:r>
              <w:rPr>
                <w:rFonts w:ascii="Times New Roman" w:hAnsi="Times New Roman"/>
                <w:b/>
                <w:color w:val="000000"/>
                <w:sz w:val="24"/>
              </w:rPr>
              <w:t xml:space="preserve"> Проверяемый элемент содержания </w:t>
            </w:r>
          </w:p>
        </w:tc>
      </w:tr>
      <w:tr w:rsidR="007A4DBD">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1</w:t>
            </w:r>
          </w:p>
        </w:tc>
        <w:tc>
          <w:tcPr>
            <w:tcW w:w="13799" w:type="dxa"/>
            <w:tcMar>
              <w:top w:w="50" w:type="dxa"/>
              <w:left w:w="100" w:type="dxa"/>
            </w:tcMar>
            <w:vAlign w:val="center"/>
          </w:tcPr>
          <w:p w:rsidR="007A4DBD" w:rsidRDefault="00613FD4">
            <w:pPr>
              <w:spacing w:after="0" w:line="336" w:lineRule="auto"/>
              <w:ind w:left="228"/>
              <w:jc w:val="both"/>
            </w:pPr>
            <w:r>
              <w:rPr>
                <w:rFonts w:ascii="Times New Roman" w:hAnsi="Times New Roman"/>
                <w:color w:val="000000"/>
                <w:sz w:val="24"/>
              </w:rPr>
              <w:t>Древнерусская литература</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1.1</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Житийная литература (одно произведение по выбору). «Житие Сергия Радонежского», «Житие протопопа Аввакума, им самим написанное»</w:t>
            </w:r>
          </w:p>
        </w:tc>
      </w:tr>
      <w:tr w:rsidR="007A4DBD">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2</w:t>
            </w:r>
          </w:p>
        </w:tc>
        <w:tc>
          <w:tcPr>
            <w:tcW w:w="13799" w:type="dxa"/>
            <w:tcMar>
              <w:top w:w="50" w:type="dxa"/>
              <w:left w:w="100" w:type="dxa"/>
            </w:tcMar>
            <w:vAlign w:val="center"/>
          </w:tcPr>
          <w:p w:rsidR="007A4DBD" w:rsidRDefault="00613FD4">
            <w:pPr>
              <w:spacing w:after="0" w:line="336" w:lineRule="auto"/>
              <w:ind w:left="228"/>
              <w:jc w:val="both"/>
            </w:pPr>
            <w:r>
              <w:rPr>
                <w:rFonts w:ascii="Times New Roman" w:hAnsi="Times New Roman"/>
                <w:color w:val="000000"/>
                <w:sz w:val="24"/>
              </w:rPr>
              <w:t>Литература XVIII в.</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2.1</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Д.И. Фонвизин. Комедия «Недоросль»</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3</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613FD4">
              <w:rPr>
                <w:rFonts w:ascii="Times New Roman" w:hAnsi="Times New Roman"/>
                <w:color w:val="000000"/>
                <w:sz w:val="24"/>
                <w:lang w:val="ru-RU"/>
              </w:rPr>
              <w:t xml:space="preserve"> в.</w:t>
            </w:r>
          </w:p>
        </w:tc>
      </w:tr>
      <w:tr w:rsidR="007A4DBD">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3.1</w:t>
            </w:r>
          </w:p>
        </w:tc>
        <w:tc>
          <w:tcPr>
            <w:tcW w:w="13799" w:type="dxa"/>
            <w:tcMar>
              <w:top w:w="50" w:type="dxa"/>
              <w:left w:w="100" w:type="dxa"/>
            </w:tcMar>
            <w:vAlign w:val="center"/>
          </w:tcPr>
          <w:p w:rsidR="007A4DBD" w:rsidRDefault="00613FD4">
            <w:pPr>
              <w:spacing w:after="0" w:line="336" w:lineRule="auto"/>
              <w:ind w:left="228"/>
              <w:jc w:val="both"/>
            </w:pPr>
            <w:r w:rsidRPr="00613FD4">
              <w:rPr>
                <w:rFonts w:ascii="Times New Roman" w:hAnsi="Times New Roman"/>
                <w:color w:val="000000"/>
                <w:sz w:val="24"/>
                <w:lang w:val="ru-RU"/>
              </w:rPr>
              <w:t xml:space="preserve">А.С. Пушкин. Стихотворения (не менее двух). </w:t>
            </w:r>
            <w:r>
              <w:rPr>
                <w:rFonts w:ascii="Times New Roman" w:hAnsi="Times New Roman"/>
                <w:color w:val="000000"/>
                <w:sz w:val="24"/>
              </w:rPr>
              <w:t>Например, «К Чаадаеву», «Анчар»</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3.2</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А.С. Пушкин. «Маленькие трагедии» (одна пьеса по выбору). Например, «Моцарт и Сальери», «Каменный гость»</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3.3</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А.С. Пушкин. Роман «Капитанская дочка»</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3.4</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М.Ю. Лермонтов. Стихотворения (не менее двух). Например, «Я не хочу, чтоб свет узнал…», «Из-под таинственной, холодной полумаски…», «Нищий»</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3.5</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М.Ю. Лермонтов. Поэма «Мцыри»</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3.6</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Н.В. Гоголь. Повесть «Шинель»</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3.7</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Н.В. Гоголь. Комедия «Ревизор»</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4</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613FD4">
              <w:rPr>
                <w:rFonts w:ascii="Times New Roman" w:hAnsi="Times New Roman"/>
                <w:color w:val="000000"/>
                <w:sz w:val="24"/>
                <w:lang w:val="ru-RU"/>
              </w:rPr>
              <w:t xml:space="preserve"> в. </w:t>
            </w:r>
          </w:p>
        </w:tc>
      </w:tr>
      <w:tr w:rsidR="007A4DBD">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4.1</w:t>
            </w:r>
          </w:p>
        </w:tc>
        <w:tc>
          <w:tcPr>
            <w:tcW w:w="13799" w:type="dxa"/>
            <w:tcMar>
              <w:top w:w="50" w:type="dxa"/>
              <w:left w:w="100" w:type="dxa"/>
            </w:tcMar>
            <w:vAlign w:val="center"/>
          </w:tcPr>
          <w:p w:rsidR="007A4DBD" w:rsidRDefault="00613FD4">
            <w:pPr>
              <w:spacing w:after="0" w:line="336" w:lineRule="auto"/>
              <w:ind w:left="228"/>
              <w:jc w:val="both"/>
            </w:pPr>
            <w:r w:rsidRPr="00613FD4">
              <w:rPr>
                <w:rFonts w:ascii="Times New Roman" w:hAnsi="Times New Roman"/>
                <w:color w:val="000000"/>
                <w:sz w:val="24"/>
                <w:lang w:val="ru-RU"/>
              </w:rPr>
              <w:t xml:space="preserve">И.С. Тургенев. Повести (одна по выбору). </w:t>
            </w:r>
            <w:r>
              <w:rPr>
                <w:rFonts w:ascii="Times New Roman" w:hAnsi="Times New Roman"/>
                <w:color w:val="000000"/>
                <w:sz w:val="24"/>
              </w:rPr>
              <w:t xml:space="preserve">Например, «Ася», «Первая любовь» </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4.2</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Ф.М. Достоевский. «Бедные люди», «Белые ночи» (одно произведение по выбору)</w:t>
            </w:r>
          </w:p>
        </w:tc>
      </w:tr>
      <w:tr w:rsidR="007A4DBD">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4.3</w:t>
            </w:r>
          </w:p>
        </w:tc>
        <w:tc>
          <w:tcPr>
            <w:tcW w:w="13799" w:type="dxa"/>
            <w:tcMar>
              <w:top w:w="50" w:type="dxa"/>
              <w:left w:w="100" w:type="dxa"/>
            </w:tcMar>
            <w:vAlign w:val="center"/>
          </w:tcPr>
          <w:p w:rsidR="007A4DBD" w:rsidRDefault="00613FD4">
            <w:pPr>
              <w:spacing w:after="0" w:line="336" w:lineRule="auto"/>
              <w:ind w:left="228"/>
              <w:jc w:val="both"/>
            </w:pPr>
            <w:r w:rsidRPr="00613FD4">
              <w:rPr>
                <w:rFonts w:ascii="Times New Roman" w:hAnsi="Times New Roman"/>
                <w:color w:val="000000"/>
                <w:sz w:val="24"/>
                <w:lang w:val="ru-RU"/>
              </w:rPr>
              <w:t xml:space="preserve">Л.Н. Толстой. Повести и рассказы (одно произведение по выбору). </w:t>
            </w:r>
            <w:r>
              <w:rPr>
                <w:rFonts w:ascii="Times New Roman" w:hAnsi="Times New Roman"/>
                <w:color w:val="000000"/>
                <w:sz w:val="24"/>
              </w:rPr>
              <w:t xml:space="preserve">Например, «Отрочество» (главы) </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5</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XX</w:t>
            </w:r>
            <w:r w:rsidRPr="00613FD4">
              <w:rPr>
                <w:rFonts w:ascii="Times New Roman" w:hAnsi="Times New Roman"/>
                <w:color w:val="000000"/>
                <w:sz w:val="24"/>
                <w:lang w:val="ru-RU"/>
              </w:rPr>
              <w:t xml:space="preserve"> в.</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5.1</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Произведения писателей русского зарубежья (не менее двух по выбору). Например, произведения И.С. Шмелёва, М.А. Осоргина, В.В. Набокова, Н. Тэффи, А.Т. Аверченко</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5.2</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Поэзия первой половины ХХ в. (не менее трёх стихотворений на тему «Человек и эпоха» по выбору). Например, стихотворения В.В. Маяковского, А.А. Ахматовой, М.И. Цветаевой, О.Э. Мандельштама, Б.Л. Пастернака</w:t>
            </w:r>
          </w:p>
        </w:tc>
      </w:tr>
      <w:tr w:rsidR="007A4DBD">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lastRenderedPageBreak/>
              <w:t>5.3</w:t>
            </w:r>
          </w:p>
        </w:tc>
        <w:tc>
          <w:tcPr>
            <w:tcW w:w="13799" w:type="dxa"/>
            <w:tcMar>
              <w:top w:w="50" w:type="dxa"/>
              <w:left w:w="100" w:type="dxa"/>
            </w:tcMar>
            <w:vAlign w:val="center"/>
          </w:tcPr>
          <w:p w:rsidR="007A4DBD" w:rsidRDefault="00613FD4">
            <w:pPr>
              <w:spacing w:after="0" w:line="336" w:lineRule="auto"/>
              <w:ind w:left="228"/>
              <w:jc w:val="both"/>
            </w:pPr>
            <w:r w:rsidRPr="00613FD4">
              <w:rPr>
                <w:rFonts w:ascii="Times New Roman" w:hAnsi="Times New Roman"/>
                <w:color w:val="000000"/>
                <w:sz w:val="24"/>
                <w:lang w:val="ru-RU"/>
              </w:rPr>
              <w:t xml:space="preserve">М.А. Булгаков (одна повесть по выбору). </w:t>
            </w:r>
            <w:r>
              <w:rPr>
                <w:rFonts w:ascii="Times New Roman" w:hAnsi="Times New Roman"/>
                <w:color w:val="000000"/>
                <w:sz w:val="24"/>
              </w:rPr>
              <w:t>Например, «Собачье сердце»</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6</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XX</w:t>
            </w:r>
            <w:r w:rsidRPr="00613FD4">
              <w:rPr>
                <w:rFonts w:ascii="Times New Roman" w:hAnsi="Times New Roman"/>
                <w:color w:val="000000"/>
                <w:sz w:val="24"/>
                <w:lang w:val="ru-RU"/>
              </w:rPr>
              <w:t xml:space="preserve"> – начала </w:t>
            </w:r>
            <w:r>
              <w:rPr>
                <w:rFonts w:ascii="Times New Roman" w:hAnsi="Times New Roman"/>
                <w:color w:val="000000"/>
                <w:sz w:val="24"/>
              </w:rPr>
              <w:t>XXI</w:t>
            </w:r>
            <w:r w:rsidRPr="00613FD4">
              <w:rPr>
                <w:rFonts w:ascii="Times New Roman" w:hAnsi="Times New Roman"/>
                <w:color w:val="000000"/>
                <w:sz w:val="24"/>
                <w:lang w:val="ru-RU"/>
              </w:rPr>
              <w:t xml:space="preserve"> вв.</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6.1</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А.Т. Твардовский. Поэма «Василий Тёркин» (главы «Переправа», «Гармонь», «Два солдата», «Поединок»</w:t>
            </w:r>
            <w:proofErr w:type="gramStart"/>
            <w:r w:rsidRPr="00613FD4">
              <w:rPr>
                <w:rFonts w:ascii="Times New Roman" w:hAnsi="Times New Roman"/>
                <w:color w:val="000000"/>
                <w:sz w:val="24"/>
                <w:lang w:val="ru-RU"/>
              </w:rPr>
              <w:t xml:space="preserve"> )</w:t>
            </w:r>
            <w:proofErr w:type="gramEnd"/>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6.2</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А.Н. Толстой. Рассказ «Русский характер»</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6.3</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М.А. Шолохов. Рассказ «Судьба человека»</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6.4</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А.И. Солженицын. Рассказ «Матрёнин двор»</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6.5</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13FD4">
              <w:rPr>
                <w:rFonts w:ascii="Times New Roman" w:hAnsi="Times New Roman"/>
                <w:color w:val="000000"/>
                <w:sz w:val="24"/>
                <w:lang w:val="ru-RU"/>
              </w:rPr>
              <w:t xml:space="preserve"> – начала </w:t>
            </w:r>
            <w:r>
              <w:rPr>
                <w:rFonts w:ascii="Times New Roman" w:hAnsi="Times New Roman"/>
                <w:color w:val="000000"/>
                <w:sz w:val="24"/>
              </w:rPr>
              <w:t>XXI</w:t>
            </w:r>
            <w:r w:rsidRPr="00613FD4">
              <w:rPr>
                <w:rFonts w:ascii="Times New Roman" w:hAnsi="Times New Roman"/>
                <w:color w:val="000000"/>
                <w:sz w:val="24"/>
                <w:lang w:val="ru-RU"/>
              </w:rPr>
              <w:t xml:space="preserve"> вв. (не менее двух произведений). Например, произведения В.П. Астафьева, Ю.В. Бондарева, Б.П. Екимова, Е.И. Носова, А.Н. и Б.Н. Стругацких, В.Ф. Тендрякова </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6.6</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pacing w:val="-2"/>
                <w:sz w:val="24"/>
                <w:lang w:val="ru-RU"/>
              </w:rPr>
              <w:t xml:space="preserve">Поэзия второй половины </w:t>
            </w:r>
            <w:r>
              <w:rPr>
                <w:rFonts w:ascii="Times New Roman" w:hAnsi="Times New Roman"/>
                <w:color w:val="000000"/>
                <w:spacing w:val="-2"/>
                <w:sz w:val="24"/>
              </w:rPr>
              <w:t>XX</w:t>
            </w:r>
            <w:r w:rsidRPr="00613FD4">
              <w:rPr>
                <w:rFonts w:ascii="Times New Roman" w:hAnsi="Times New Roman"/>
                <w:color w:val="000000"/>
                <w:spacing w:val="-2"/>
                <w:sz w:val="24"/>
                <w:lang w:val="ru-RU"/>
              </w:rPr>
              <w:t xml:space="preserve"> – начала </w:t>
            </w:r>
            <w:r>
              <w:rPr>
                <w:rFonts w:ascii="Times New Roman" w:hAnsi="Times New Roman"/>
                <w:color w:val="000000"/>
                <w:spacing w:val="-2"/>
                <w:sz w:val="24"/>
              </w:rPr>
              <w:t>XXI</w:t>
            </w:r>
            <w:r w:rsidRPr="00613FD4">
              <w:rPr>
                <w:rFonts w:ascii="Times New Roman" w:hAnsi="Times New Roman"/>
                <w:color w:val="000000"/>
                <w:spacing w:val="-2"/>
                <w:sz w:val="24"/>
                <w:lang w:val="ru-RU"/>
              </w:rPr>
              <w:t xml:space="preserve"> вв. (не менее трёх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w:t>
            </w:r>
          </w:p>
        </w:tc>
      </w:tr>
      <w:tr w:rsidR="007A4DBD">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7</w:t>
            </w:r>
          </w:p>
        </w:tc>
        <w:tc>
          <w:tcPr>
            <w:tcW w:w="13799" w:type="dxa"/>
            <w:tcMar>
              <w:top w:w="50" w:type="dxa"/>
              <w:left w:w="100" w:type="dxa"/>
            </w:tcMar>
            <w:vAlign w:val="center"/>
          </w:tcPr>
          <w:p w:rsidR="007A4DBD" w:rsidRDefault="00613FD4">
            <w:pPr>
              <w:spacing w:after="0" w:line="336" w:lineRule="auto"/>
              <w:ind w:left="228"/>
              <w:jc w:val="both"/>
            </w:pPr>
            <w:r>
              <w:rPr>
                <w:rFonts w:ascii="Times New Roman" w:hAnsi="Times New Roman"/>
                <w:color w:val="000000"/>
                <w:sz w:val="24"/>
              </w:rPr>
              <w:t>Зарубежная литература</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7.1</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7.2</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У. Шекспир. Трагедия «Ромео и Джульетта» (фрагменты по выбору)</w:t>
            </w:r>
          </w:p>
        </w:tc>
      </w:tr>
      <w:tr w:rsidR="007A4DBD" w:rsidRPr="00613FD4">
        <w:trPr>
          <w:trHeight w:val="144"/>
          <w:tblCellSpacing w:w="0" w:type="dxa"/>
        </w:trPr>
        <w:tc>
          <w:tcPr>
            <w:tcW w:w="667"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7.3</w:t>
            </w:r>
          </w:p>
        </w:tc>
        <w:tc>
          <w:tcPr>
            <w:tcW w:w="137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Ж.-Б. Мольер. Комедия «Мещанин во дворянстве» (фрагменты по выбору)</w:t>
            </w:r>
          </w:p>
        </w:tc>
      </w:tr>
    </w:tbl>
    <w:p w:rsidR="007A4DBD" w:rsidRPr="00613FD4" w:rsidRDefault="007A4DBD">
      <w:pPr>
        <w:spacing w:after="0"/>
        <w:ind w:left="120"/>
        <w:rPr>
          <w:lang w:val="ru-RU"/>
        </w:rPr>
      </w:pPr>
    </w:p>
    <w:p w:rsidR="007A4DBD" w:rsidRDefault="00613FD4">
      <w:pPr>
        <w:spacing w:before="199" w:after="199"/>
        <w:ind w:left="120"/>
      </w:pPr>
      <w:r>
        <w:rPr>
          <w:rFonts w:ascii="Times New Roman" w:hAnsi="Times New Roman"/>
          <w:b/>
          <w:color w:val="000000"/>
          <w:sz w:val="28"/>
        </w:rPr>
        <w:t>9 КЛАСС</w:t>
      </w:r>
    </w:p>
    <w:p w:rsidR="007A4DBD" w:rsidRDefault="007A4DBD">
      <w:pPr>
        <w:spacing w:after="0"/>
        <w:ind w:left="120"/>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7"/>
        <w:gridCol w:w="8748"/>
      </w:tblGrid>
      <w:tr w:rsidR="007A4DBD">
        <w:trPr>
          <w:trHeight w:val="144"/>
          <w:tblCellSpacing w:w="0" w:type="dxa"/>
        </w:trPr>
        <w:tc>
          <w:tcPr>
            <w:tcW w:w="858" w:type="dxa"/>
            <w:tcMar>
              <w:top w:w="50" w:type="dxa"/>
              <w:left w:w="100" w:type="dxa"/>
            </w:tcMar>
            <w:vAlign w:val="center"/>
          </w:tcPr>
          <w:p w:rsidR="007A4DBD" w:rsidRDefault="00613FD4">
            <w:pPr>
              <w:spacing w:after="0"/>
              <w:ind w:left="135"/>
            </w:pPr>
            <w:r>
              <w:rPr>
                <w:rFonts w:ascii="Times New Roman" w:hAnsi="Times New Roman"/>
                <w:b/>
                <w:color w:val="000000"/>
                <w:sz w:val="24"/>
              </w:rPr>
              <w:t xml:space="preserve"> Код </w:t>
            </w:r>
          </w:p>
        </w:tc>
        <w:tc>
          <w:tcPr>
            <w:tcW w:w="13499" w:type="dxa"/>
            <w:tcMar>
              <w:top w:w="50" w:type="dxa"/>
              <w:left w:w="100" w:type="dxa"/>
            </w:tcMar>
            <w:vAlign w:val="center"/>
          </w:tcPr>
          <w:p w:rsidR="007A4DBD" w:rsidRDefault="00613FD4">
            <w:pPr>
              <w:spacing w:after="0"/>
              <w:ind w:left="135"/>
            </w:pPr>
            <w:r>
              <w:rPr>
                <w:rFonts w:ascii="Times New Roman" w:hAnsi="Times New Roman"/>
                <w:b/>
                <w:color w:val="000000"/>
                <w:sz w:val="24"/>
              </w:rPr>
              <w:t xml:space="preserve"> Проверяемый элемент содержания </w:t>
            </w:r>
          </w:p>
        </w:tc>
      </w:tr>
      <w:tr w:rsidR="007A4DBD">
        <w:trPr>
          <w:trHeight w:val="144"/>
          <w:tblCellSpacing w:w="0" w:type="dxa"/>
        </w:trPr>
        <w:tc>
          <w:tcPr>
            <w:tcW w:w="858"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1</w:t>
            </w:r>
          </w:p>
        </w:tc>
        <w:tc>
          <w:tcPr>
            <w:tcW w:w="13499" w:type="dxa"/>
            <w:tcMar>
              <w:top w:w="50" w:type="dxa"/>
              <w:left w:w="100" w:type="dxa"/>
            </w:tcMar>
            <w:vAlign w:val="center"/>
          </w:tcPr>
          <w:p w:rsidR="007A4DBD" w:rsidRDefault="00613FD4">
            <w:pPr>
              <w:spacing w:after="0" w:line="336" w:lineRule="auto"/>
              <w:ind w:left="228"/>
              <w:jc w:val="both"/>
            </w:pPr>
            <w:r>
              <w:rPr>
                <w:rFonts w:ascii="Times New Roman" w:hAnsi="Times New Roman"/>
                <w:color w:val="000000"/>
                <w:sz w:val="24"/>
              </w:rPr>
              <w:t>Древнерусская литература</w:t>
            </w:r>
          </w:p>
        </w:tc>
      </w:tr>
      <w:tr w:rsidR="007A4DBD">
        <w:trPr>
          <w:trHeight w:val="144"/>
          <w:tblCellSpacing w:w="0" w:type="dxa"/>
        </w:trPr>
        <w:tc>
          <w:tcPr>
            <w:tcW w:w="858"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1.1</w:t>
            </w:r>
          </w:p>
        </w:tc>
        <w:tc>
          <w:tcPr>
            <w:tcW w:w="13499" w:type="dxa"/>
            <w:tcMar>
              <w:top w:w="50" w:type="dxa"/>
              <w:left w:w="100" w:type="dxa"/>
            </w:tcMar>
            <w:vAlign w:val="center"/>
          </w:tcPr>
          <w:p w:rsidR="007A4DBD" w:rsidRDefault="00613FD4">
            <w:pPr>
              <w:spacing w:after="0" w:line="336" w:lineRule="auto"/>
              <w:ind w:left="228"/>
              <w:jc w:val="both"/>
            </w:pPr>
            <w:r>
              <w:rPr>
                <w:rFonts w:ascii="Times New Roman" w:hAnsi="Times New Roman"/>
                <w:color w:val="000000"/>
                <w:sz w:val="24"/>
              </w:rPr>
              <w:t>«Слово о полку Игореве»</w:t>
            </w:r>
          </w:p>
        </w:tc>
      </w:tr>
      <w:tr w:rsidR="007A4DBD">
        <w:trPr>
          <w:trHeight w:val="144"/>
          <w:tblCellSpacing w:w="0" w:type="dxa"/>
        </w:trPr>
        <w:tc>
          <w:tcPr>
            <w:tcW w:w="858"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2</w:t>
            </w:r>
          </w:p>
        </w:tc>
        <w:tc>
          <w:tcPr>
            <w:tcW w:w="13499" w:type="dxa"/>
            <w:tcMar>
              <w:top w:w="50" w:type="dxa"/>
              <w:left w:w="100" w:type="dxa"/>
            </w:tcMar>
            <w:vAlign w:val="center"/>
          </w:tcPr>
          <w:p w:rsidR="007A4DBD" w:rsidRDefault="00613FD4">
            <w:pPr>
              <w:spacing w:after="0" w:line="336" w:lineRule="auto"/>
              <w:ind w:left="228"/>
              <w:jc w:val="both"/>
            </w:pPr>
            <w:r>
              <w:rPr>
                <w:rFonts w:ascii="Times New Roman" w:hAnsi="Times New Roman"/>
                <w:color w:val="000000"/>
                <w:sz w:val="24"/>
              </w:rPr>
              <w:t>Литература XVIII в.</w:t>
            </w:r>
          </w:p>
        </w:tc>
      </w:tr>
      <w:tr w:rsidR="007A4DBD" w:rsidRPr="00613FD4">
        <w:trPr>
          <w:trHeight w:val="144"/>
          <w:tblCellSpacing w:w="0" w:type="dxa"/>
        </w:trPr>
        <w:tc>
          <w:tcPr>
            <w:tcW w:w="858"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2.1</w:t>
            </w:r>
          </w:p>
        </w:tc>
        <w:tc>
          <w:tcPr>
            <w:tcW w:w="134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r>
      <w:tr w:rsidR="007A4DBD" w:rsidRPr="00613FD4">
        <w:trPr>
          <w:trHeight w:val="144"/>
          <w:tblCellSpacing w:w="0" w:type="dxa"/>
        </w:trPr>
        <w:tc>
          <w:tcPr>
            <w:tcW w:w="858"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2.2</w:t>
            </w:r>
          </w:p>
        </w:tc>
        <w:tc>
          <w:tcPr>
            <w:tcW w:w="134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Г.Р. Державин. Стихотворения (два по выбору). Например, «Властителям и судиям», «Памятник»</w:t>
            </w:r>
          </w:p>
        </w:tc>
      </w:tr>
      <w:tr w:rsidR="007A4DBD" w:rsidRPr="00613FD4">
        <w:trPr>
          <w:trHeight w:val="144"/>
          <w:tblCellSpacing w:w="0" w:type="dxa"/>
        </w:trPr>
        <w:tc>
          <w:tcPr>
            <w:tcW w:w="858"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2.3</w:t>
            </w:r>
          </w:p>
        </w:tc>
        <w:tc>
          <w:tcPr>
            <w:tcW w:w="134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Н.М. Карамзин. Повесть «Бедная Лиза»</w:t>
            </w:r>
          </w:p>
        </w:tc>
      </w:tr>
      <w:tr w:rsidR="007A4DBD" w:rsidRPr="00613FD4">
        <w:trPr>
          <w:trHeight w:val="144"/>
          <w:tblCellSpacing w:w="0" w:type="dxa"/>
        </w:trPr>
        <w:tc>
          <w:tcPr>
            <w:tcW w:w="858"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lastRenderedPageBreak/>
              <w:t>3</w:t>
            </w:r>
          </w:p>
        </w:tc>
        <w:tc>
          <w:tcPr>
            <w:tcW w:w="134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613FD4">
              <w:rPr>
                <w:rFonts w:ascii="Times New Roman" w:hAnsi="Times New Roman"/>
                <w:color w:val="000000"/>
                <w:sz w:val="24"/>
                <w:lang w:val="ru-RU"/>
              </w:rPr>
              <w:t xml:space="preserve"> в.</w:t>
            </w:r>
          </w:p>
        </w:tc>
      </w:tr>
      <w:tr w:rsidR="007A4DBD">
        <w:trPr>
          <w:trHeight w:val="144"/>
          <w:tblCellSpacing w:w="0" w:type="dxa"/>
        </w:trPr>
        <w:tc>
          <w:tcPr>
            <w:tcW w:w="858"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3.1</w:t>
            </w:r>
          </w:p>
        </w:tc>
        <w:tc>
          <w:tcPr>
            <w:tcW w:w="13499" w:type="dxa"/>
            <w:tcMar>
              <w:top w:w="50" w:type="dxa"/>
              <w:left w:w="100" w:type="dxa"/>
            </w:tcMar>
            <w:vAlign w:val="center"/>
          </w:tcPr>
          <w:p w:rsidR="007A4DBD" w:rsidRDefault="00613FD4">
            <w:pPr>
              <w:spacing w:after="0" w:line="336" w:lineRule="auto"/>
              <w:ind w:left="228"/>
              <w:jc w:val="both"/>
            </w:pPr>
            <w:r w:rsidRPr="00613FD4">
              <w:rPr>
                <w:rFonts w:ascii="Times New Roman" w:hAnsi="Times New Roman"/>
                <w:color w:val="000000"/>
                <w:sz w:val="24"/>
                <w:lang w:val="ru-RU"/>
              </w:rPr>
              <w:t xml:space="preserve">В.А. Жуковский. Баллады, элегии (две по выбору). </w:t>
            </w:r>
            <w:r>
              <w:rPr>
                <w:rFonts w:ascii="Times New Roman" w:hAnsi="Times New Roman"/>
                <w:color w:val="000000"/>
                <w:sz w:val="24"/>
              </w:rPr>
              <w:t xml:space="preserve">Например, «Светлана», «Невыразимое», «Море» </w:t>
            </w:r>
          </w:p>
        </w:tc>
      </w:tr>
      <w:tr w:rsidR="007A4DBD" w:rsidRPr="00613FD4">
        <w:trPr>
          <w:trHeight w:val="144"/>
          <w:tblCellSpacing w:w="0" w:type="dxa"/>
        </w:trPr>
        <w:tc>
          <w:tcPr>
            <w:tcW w:w="858"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3.2</w:t>
            </w:r>
          </w:p>
        </w:tc>
        <w:tc>
          <w:tcPr>
            <w:tcW w:w="134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А.С. Грибоедов. Комедия «Горе от ума»</w:t>
            </w:r>
          </w:p>
        </w:tc>
      </w:tr>
      <w:tr w:rsidR="007A4DBD" w:rsidRPr="00613FD4">
        <w:trPr>
          <w:trHeight w:val="144"/>
          <w:tblCellSpacing w:w="0" w:type="dxa"/>
        </w:trPr>
        <w:tc>
          <w:tcPr>
            <w:tcW w:w="858"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3.3</w:t>
            </w:r>
          </w:p>
        </w:tc>
        <w:tc>
          <w:tcPr>
            <w:tcW w:w="134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Поэзия пушкинской эпохи (не менее трёх стихотворений по выбору). Например, К.Н. Батюшков, А.А. Дельвиг, Н.М. Языков, Е.А. Баратынский</w:t>
            </w:r>
          </w:p>
        </w:tc>
      </w:tr>
      <w:tr w:rsidR="007A4DBD" w:rsidRPr="00613FD4">
        <w:trPr>
          <w:trHeight w:val="144"/>
          <w:tblCellSpacing w:w="0" w:type="dxa"/>
        </w:trPr>
        <w:tc>
          <w:tcPr>
            <w:tcW w:w="858"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3.4</w:t>
            </w:r>
          </w:p>
        </w:tc>
        <w:tc>
          <w:tcPr>
            <w:tcW w:w="134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А.С. Пушкин. Стихотворения (не менее пяти по выбору). </w:t>
            </w:r>
            <w:proofErr w:type="gramStart"/>
            <w:r w:rsidRPr="00613FD4">
              <w:rPr>
                <w:rFonts w:ascii="Times New Roman" w:hAnsi="Times New Roman"/>
                <w:color w:val="000000"/>
                <w:sz w:val="24"/>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w:t>
            </w:r>
            <w:proofErr w:type="gramEnd"/>
            <w:r w:rsidRPr="00613FD4">
              <w:rPr>
                <w:rFonts w:ascii="Times New Roman" w:hAnsi="Times New Roman"/>
                <w:color w:val="000000"/>
                <w:sz w:val="24"/>
                <w:lang w:val="ru-RU"/>
              </w:rPr>
              <w:t xml:space="preserve">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w:t>
            </w:r>
          </w:p>
        </w:tc>
      </w:tr>
      <w:tr w:rsidR="007A4DBD" w:rsidRPr="00613FD4">
        <w:trPr>
          <w:trHeight w:val="144"/>
          <w:tblCellSpacing w:w="0" w:type="dxa"/>
        </w:trPr>
        <w:tc>
          <w:tcPr>
            <w:tcW w:w="858"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3.5</w:t>
            </w:r>
          </w:p>
        </w:tc>
        <w:tc>
          <w:tcPr>
            <w:tcW w:w="134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А.С. Пушкин. Поэма «Медный всадник»</w:t>
            </w:r>
          </w:p>
        </w:tc>
      </w:tr>
      <w:tr w:rsidR="007A4DBD" w:rsidRPr="00613FD4">
        <w:trPr>
          <w:trHeight w:val="144"/>
          <w:tblCellSpacing w:w="0" w:type="dxa"/>
        </w:trPr>
        <w:tc>
          <w:tcPr>
            <w:tcW w:w="858"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3.6</w:t>
            </w:r>
          </w:p>
        </w:tc>
        <w:tc>
          <w:tcPr>
            <w:tcW w:w="134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А.С. Пушкин. Роман в стихах «Евгений Онегин»</w:t>
            </w:r>
          </w:p>
        </w:tc>
      </w:tr>
      <w:tr w:rsidR="007A4DBD" w:rsidRPr="00613FD4">
        <w:trPr>
          <w:trHeight w:val="144"/>
          <w:tblCellSpacing w:w="0" w:type="dxa"/>
        </w:trPr>
        <w:tc>
          <w:tcPr>
            <w:tcW w:w="858"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3.7</w:t>
            </w:r>
          </w:p>
        </w:tc>
        <w:tc>
          <w:tcPr>
            <w:tcW w:w="134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М.Ю. Лермонтов. Стихотворения (не менее пяти по выбору). </w:t>
            </w:r>
            <w:proofErr w:type="gramStart"/>
            <w:r w:rsidRPr="00613FD4">
              <w:rPr>
                <w:rFonts w:ascii="Times New Roman" w:hAnsi="Times New Roman"/>
                <w:color w:val="000000"/>
                <w:sz w:val="24"/>
                <w:lang w:val="ru-RU"/>
              </w:rPr>
              <w:t xml:space="preserve">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w:t>
            </w:r>
            <w:proofErr w:type="gramEnd"/>
          </w:p>
        </w:tc>
      </w:tr>
      <w:tr w:rsidR="007A4DBD" w:rsidRPr="00613FD4">
        <w:trPr>
          <w:trHeight w:val="144"/>
          <w:tblCellSpacing w:w="0" w:type="dxa"/>
        </w:trPr>
        <w:tc>
          <w:tcPr>
            <w:tcW w:w="858"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3.8</w:t>
            </w:r>
          </w:p>
        </w:tc>
        <w:tc>
          <w:tcPr>
            <w:tcW w:w="134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М.Ю. Лермонтов. Роман «Герой нашего времени»</w:t>
            </w:r>
          </w:p>
        </w:tc>
      </w:tr>
      <w:tr w:rsidR="007A4DBD" w:rsidRPr="00613FD4">
        <w:trPr>
          <w:trHeight w:val="144"/>
          <w:tblCellSpacing w:w="0" w:type="dxa"/>
        </w:trPr>
        <w:tc>
          <w:tcPr>
            <w:tcW w:w="858"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3.9</w:t>
            </w:r>
          </w:p>
        </w:tc>
        <w:tc>
          <w:tcPr>
            <w:tcW w:w="134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Н.В. Гоголь. Поэма «Мёртвые души»</w:t>
            </w:r>
          </w:p>
        </w:tc>
      </w:tr>
      <w:tr w:rsidR="007A4DBD">
        <w:trPr>
          <w:trHeight w:val="144"/>
          <w:tblCellSpacing w:w="0" w:type="dxa"/>
        </w:trPr>
        <w:tc>
          <w:tcPr>
            <w:tcW w:w="858"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4</w:t>
            </w:r>
          </w:p>
        </w:tc>
        <w:tc>
          <w:tcPr>
            <w:tcW w:w="13499" w:type="dxa"/>
            <w:tcMar>
              <w:top w:w="50" w:type="dxa"/>
              <w:left w:w="100" w:type="dxa"/>
            </w:tcMar>
            <w:vAlign w:val="center"/>
          </w:tcPr>
          <w:p w:rsidR="007A4DBD" w:rsidRDefault="00613FD4">
            <w:pPr>
              <w:spacing w:after="0" w:line="336" w:lineRule="auto"/>
              <w:ind w:left="228"/>
              <w:jc w:val="both"/>
            </w:pPr>
            <w:r>
              <w:rPr>
                <w:rFonts w:ascii="Times New Roman" w:hAnsi="Times New Roman"/>
                <w:color w:val="000000"/>
                <w:sz w:val="24"/>
              </w:rPr>
              <w:t>Зарубежная литература</w:t>
            </w:r>
          </w:p>
        </w:tc>
      </w:tr>
      <w:tr w:rsidR="007A4DBD" w:rsidRPr="00613FD4">
        <w:trPr>
          <w:trHeight w:val="144"/>
          <w:tblCellSpacing w:w="0" w:type="dxa"/>
        </w:trPr>
        <w:tc>
          <w:tcPr>
            <w:tcW w:w="858"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4.1</w:t>
            </w:r>
          </w:p>
        </w:tc>
        <w:tc>
          <w:tcPr>
            <w:tcW w:w="134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Данте Алигьери. «Божественная комедия» (не менее двух фрагментов по выбору)</w:t>
            </w:r>
          </w:p>
        </w:tc>
      </w:tr>
      <w:tr w:rsidR="007A4DBD" w:rsidRPr="00613FD4">
        <w:trPr>
          <w:trHeight w:val="144"/>
          <w:tblCellSpacing w:w="0" w:type="dxa"/>
        </w:trPr>
        <w:tc>
          <w:tcPr>
            <w:tcW w:w="858"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4.2</w:t>
            </w:r>
          </w:p>
        </w:tc>
        <w:tc>
          <w:tcPr>
            <w:tcW w:w="134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У. Шекспир. Трагедия «Гамлет» (не менее двух фрагментов по выбору)</w:t>
            </w:r>
          </w:p>
        </w:tc>
      </w:tr>
      <w:tr w:rsidR="007A4DBD" w:rsidRPr="00613FD4">
        <w:trPr>
          <w:trHeight w:val="144"/>
          <w:tblCellSpacing w:w="0" w:type="dxa"/>
        </w:trPr>
        <w:tc>
          <w:tcPr>
            <w:tcW w:w="858"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4.3</w:t>
            </w:r>
          </w:p>
        </w:tc>
        <w:tc>
          <w:tcPr>
            <w:tcW w:w="134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И. Гёте. Трагедия «Фауст» (не менее двух фрагментов по выбору)</w:t>
            </w:r>
          </w:p>
        </w:tc>
      </w:tr>
      <w:tr w:rsidR="007A4DBD">
        <w:trPr>
          <w:trHeight w:val="144"/>
          <w:tblCellSpacing w:w="0" w:type="dxa"/>
        </w:trPr>
        <w:tc>
          <w:tcPr>
            <w:tcW w:w="858"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4.4</w:t>
            </w:r>
          </w:p>
        </w:tc>
        <w:tc>
          <w:tcPr>
            <w:tcW w:w="13499" w:type="dxa"/>
            <w:tcMar>
              <w:top w:w="50" w:type="dxa"/>
              <w:left w:w="100" w:type="dxa"/>
            </w:tcMar>
            <w:vAlign w:val="center"/>
          </w:tcPr>
          <w:p w:rsidR="007A4DBD" w:rsidRDefault="00613FD4">
            <w:pPr>
              <w:spacing w:after="0" w:line="336" w:lineRule="auto"/>
              <w:ind w:left="228"/>
              <w:jc w:val="both"/>
            </w:pPr>
            <w:r w:rsidRPr="00613FD4">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w:t>
            </w:r>
            <w:r>
              <w:rPr>
                <w:rFonts w:ascii="Times New Roman" w:hAnsi="Times New Roman"/>
                <w:color w:val="000000"/>
                <w:sz w:val="24"/>
              </w:rPr>
              <w:t>Поэма «Паломничество Чайльд-Гарольда» (один фрагмент по выбору)</w:t>
            </w:r>
          </w:p>
        </w:tc>
      </w:tr>
      <w:tr w:rsidR="007A4DBD" w:rsidRPr="00613FD4">
        <w:trPr>
          <w:trHeight w:val="144"/>
          <w:tblCellSpacing w:w="0" w:type="dxa"/>
        </w:trPr>
        <w:tc>
          <w:tcPr>
            <w:tcW w:w="858"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4.5</w:t>
            </w:r>
          </w:p>
        </w:tc>
        <w:tc>
          <w:tcPr>
            <w:tcW w:w="13499"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613FD4">
              <w:rPr>
                <w:rFonts w:ascii="Times New Roman" w:hAnsi="Times New Roman"/>
                <w:color w:val="000000"/>
                <w:sz w:val="24"/>
                <w:lang w:val="ru-RU"/>
              </w:rPr>
              <w:t xml:space="preserve"> в. (одно произведение по выбору). Например, произведения Э.Т.А. Гофмана, В. Гюго, В. Скотта</w:t>
            </w:r>
          </w:p>
        </w:tc>
      </w:tr>
    </w:tbl>
    <w:p w:rsidR="007A4DBD" w:rsidRPr="00613FD4" w:rsidRDefault="007A4DBD">
      <w:pPr>
        <w:rPr>
          <w:lang w:val="ru-RU"/>
        </w:rPr>
        <w:sectPr w:rsidR="007A4DBD" w:rsidRPr="00613FD4">
          <w:pgSz w:w="11906" w:h="16383"/>
          <w:pgMar w:top="1134" w:right="850" w:bottom="1134" w:left="1701" w:header="720" w:footer="720" w:gutter="0"/>
          <w:cols w:space="720"/>
        </w:sectPr>
      </w:pPr>
      <w:bookmarkStart w:id="91" w:name="block-55768562"/>
    </w:p>
    <w:bookmarkEnd w:id="91"/>
    <w:p w:rsidR="007A4DBD" w:rsidRPr="00613FD4" w:rsidRDefault="00613FD4">
      <w:pPr>
        <w:spacing w:before="199" w:after="199" w:line="336" w:lineRule="auto"/>
        <w:ind w:left="120"/>
        <w:rPr>
          <w:lang w:val="ru-RU"/>
        </w:rPr>
      </w:pPr>
      <w:r w:rsidRPr="00613FD4">
        <w:rPr>
          <w:rFonts w:ascii="Times New Roman" w:hAnsi="Times New Roman"/>
          <w:b/>
          <w:color w:val="000000"/>
          <w:sz w:val="28"/>
          <w:lang w:val="ru-RU"/>
        </w:rPr>
        <w:lastRenderedPageBreak/>
        <w:t>ПРОВЕРЯЕМЫЕ НА ОГЭ ПО ЛИТЕРАТУРЕ ТРЕБОВАНИЯ К РЕЗУЛЬТАТАМ ОСВОЕНИЯ ОСНОВНОЙ ОБРАЗОВАТЕЛЬНОЙ ПРОГРАММЫ ОСНОВНОГО ОБЩЕГО ОБРАЗОВАНИЯ</w:t>
      </w:r>
    </w:p>
    <w:p w:rsidR="007A4DBD" w:rsidRPr="00613FD4" w:rsidRDefault="007A4DBD">
      <w:pPr>
        <w:spacing w:after="0" w:line="336" w:lineRule="auto"/>
        <w:ind w:left="120"/>
        <w:rPr>
          <w:lang w:val="ru-RU"/>
        </w:rPr>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3"/>
        <w:gridCol w:w="7712"/>
      </w:tblGrid>
      <w:tr w:rsidR="007A4DBD" w:rsidRPr="00613FD4">
        <w:trPr>
          <w:trHeight w:val="144"/>
          <w:tblCellSpacing w:w="0" w:type="dxa"/>
        </w:trPr>
        <w:tc>
          <w:tcPr>
            <w:tcW w:w="1881" w:type="dxa"/>
            <w:tcMar>
              <w:top w:w="50" w:type="dxa"/>
              <w:left w:w="100" w:type="dxa"/>
            </w:tcMar>
            <w:vAlign w:val="center"/>
          </w:tcPr>
          <w:p w:rsidR="007A4DBD" w:rsidRDefault="00613FD4">
            <w:pPr>
              <w:spacing w:after="0"/>
              <w:ind w:left="101"/>
            </w:pPr>
            <w:r w:rsidRPr="00613FD4">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2223" w:type="dxa"/>
            <w:tcMar>
              <w:top w:w="50" w:type="dxa"/>
              <w:left w:w="100" w:type="dxa"/>
            </w:tcMar>
            <w:vAlign w:val="center"/>
          </w:tcPr>
          <w:p w:rsidR="007A4DBD" w:rsidRPr="00613FD4" w:rsidRDefault="00613FD4">
            <w:pPr>
              <w:spacing w:after="0"/>
              <w:ind w:left="101"/>
              <w:rPr>
                <w:lang w:val="ru-RU"/>
              </w:rPr>
            </w:pPr>
            <w:r w:rsidRPr="00613FD4">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2021 года </w:t>
            </w:r>
          </w:p>
        </w:tc>
      </w:tr>
      <w:tr w:rsidR="007A4DBD" w:rsidRPr="00613FD4">
        <w:trPr>
          <w:trHeight w:val="144"/>
          <w:tblCellSpacing w:w="0" w:type="dxa"/>
        </w:trPr>
        <w:tc>
          <w:tcPr>
            <w:tcW w:w="1881" w:type="dxa"/>
            <w:tcMar>
              <w:top w:w="50" w:type="dxa"/>
              <w:left w:w="100" w:type="dxa"/>
            </w:tcMar>
            <w:vAlign w:val="center"/>
          </w:tcPr>
          <w:p w:rsidR="007A4DBD" w:rsidRDefault="00613FD4">
            <w:pPr>
              <w:spacing w:after="0" w:line="312" w:lineRule="auto"/>
              <w:ind w:left="194"/>
              <w:jc w:val="center"/>
            </w:pPr>
            <w:r>
              <w:rPr>
                <w:rFonts w:ascii="Times New Roman" w:hAnsi="Times New Roman"/>
                <w:color w:val="000000"/>
                <w:sz w:val="24"/>
              </w:rPr>
              <w:t>1</w:t>
            </w:r>
          </w:p>
        </w:tc>
        <w:tc>
          <w:tcPr>
            <w:tcW w:w="12223" w:type="dxa"/>
            <w:tcMar>
              <w:top w:w="50" w:type="dxa"/>
              <w:left w:w="100" w:type="dxa"/>
            </w:tcMar>
            <w:vAlign w:val="center"/>
          </w:tcPr>
          <w:p w:rsidR="007A4DBD" w:rsidRPr="00613FD4" w:rsidRDefault="00613FD4">
            <w:pPr>
              <w:spacing w:after="0" w:line="312" w:lineRule="auto"/>
              <w:ind w:left="194"/>
              <w:jc w:val="both"/>
              <w:rPr>
                <w:lang w:val="ru-RU"/>
              </w:rPr>
            </w:pPr>
            <w:r w:rsidRPr="00613FD4">
              <w:rPr>
                <w:rFonts w:ascii="Times New Roman" w:hAnsi="Times New Roman"/>
                <w:color w:val="000000"/>
                <w:sz w:val="24"/>
                <w:lang w:val="ru-RU"/>
              </w:rPr>
              <w:t>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w:t>
            </w:r>
          </w:p>
        </w:tc>
      </w:tr>
      <w:tr w:rsidR="007A4DBD" w:rsidRPr="00613FD4">
        <w:trPr>
          <w:trHeight w:val="144"/>
          <w:tblCellSpacing w:w="0" w:type="dxa"/>
        </w:trPr>
        <w:tc>
          <w:tcPr>
            <w:tcW w:w="1881" w:type="dxa"/>
            <w:tcMar>
              <w:top w:w="50" w:type="dxa"/>
              <w:left w:w="100" w:type="dxa"/>
            </w:tcMar>
            <w:vAlign w:val="center"/>
          </w:tcPr>
          <w:p w:rsidR="007A4DBD" w:rsidRDefault="00613FD4">
            <w:pPr>
              <w:spacing w:after="0" w:line="312" w:lineRule="auto"/>
              <w:ind w:left="194"/>
              <w:jc w:val="center"/>
            </w:pPr>
            <w:r>
              <w:rPr>
                <w:rFonts w:ascii="Times New Roman" w:hAnsi="Times New Roman"/>
                <w:color w:val="000000"/>
                <w:sz w:val="24"/>
              </w:rPr>
              <w:t>2</w:t>
            </w:r>
          </w:p>
        </w:tc>
        <w:tc>
          <w:tcPr>
            <w:tcW w:w="12223" w:type="dxa"/>
            <w:tcMar>
              <w:top w:w="50" w:type="dxa"/>
              <w:left w:w="100" w:type="dxa"/>
            </w:tcMar>
            <w:vAlign w:val="center"/>
          </w:tcPr>
          <w:p w:rsidR="007A4DBD" w:rsidRPr="00613FD4" w:rsidRDefault="00613FD4">
            <w:pPr>
              <w:spacing w:after="0" w:line="312" w:lineRule="auto"/>
              <w:ind w:left="194"/>
              <w:jc w:val="both"/>
              <w:rPr>
                <w:lang w:val="ru-RU"/>
              </w:rPr>
            </w:pPr>
            <w:r w:rsidRPr="00613FD4">
              <w:rPr>
                <w:rFonts w:ascii="Times New Roman" w:hAnsi="Times New Roman"/>
                <w:color w:val="000000"/>
                <w:spacing w:val="-2"/>
                <w:sz w:val="24"/>
                <w:lang w:val="ru-RU"/>
              </w:rPr>
              <w:t>Понимание специфики литературы</w:t>
            </w:r>
            <w:r w:rsidRPr="00613FD4">
              <w:rPr>
                <w:rFonts w:ascii="Times New Roman" w:hAnsi="Times New Roman"/>
                <w:color w:val="000000"/>
                <w:sz w:val="24"/>
                <w:lang w:val="ru-RU"/>
              </w:rPr>
              <w:t xml:space="preserve"> как вида искусства, принципиальных отличий художественного текста от текста научного, делового, публицистического</w:t>
            </w:r>
          </w:p>
        </w:tc>
      </w:tr>
      <w:tr w:rsidR="007A4DBD" w:rsidRPr="00613FD4">
        <w:trPr>
          <w:trHeight w:val="144"/>
          <w:tblCellSpacing w:w="0" w:type="dxa"/>
        </w:trPr>
        <w:tc>
          <w:tcPr>
            <w:tcW w:w="1881" w:type="dxa"/>
            <w:tcMar>
              <w:top w:w="50" w:type="dxa"/>
              <w:left w:w="100" w:type="dxa"/>
            </w:tcMar>
            <w:vAlign w:val="center"/>
          </w:tcPr>
          <w:p w:rsidR="007A4DBD" w:rsidRDefault="00613FD4">
            <w:pPr>
              <w:spacing w:after="0" w:line="312" w:lineRule="auto"/>
              <w:ind w:left="194"/>
              <w:jc w:val="center"/>
            </w:pPr>
            <w:r>
              <w:rPr>
                <w:rFonts w:ascii="Times New Roman" w:hAnsi="Times New Roman"/>
                <w:color w:val="000000"/>
                <w:sz w:val="24"/>
              </w:rPr>
              <w:t>3</w:t>
            </w:r>
          </w:p>
        </w:tc>
        <w:tc>
          <w:tcPr>
            <w:tcW w:w="12223" w:type="dxa"/>
            <w:tcMar>
              <w:top w:w="50" w:type="dxa"/>
              <w:left w:w="100" w:type="dxa"/>
            </w:tcMar>
            <w:vAlign w:val="center"/>
          </w:tcPr>
          <w:p w:rsidR="007A4DBD" w:rsidRPr="00613FD4" w:rsidRDefault="00613FD4">
            <w:pPr>
              <w:spacing w:after="0" w:line="312" w:lineRule="auto"/>
              <w:ind w:left="194"/>
              <w:jc w:val="both"/>
              <w:rPr>
                <w:lang w:val="ru-RU"/>
              </w:rPr>
            </w:pPr>
            <w:proofErr w:type="gramStart"/>
            <w:r w:rsidRPr="00613FD4">
              <w:rPr>
                <w:rFonts w:ascii="Times New Roman" w:hAnsi="Times New Roman"/>
                <w:color w:val="000000"/>
                <w:spacing w:val="-6"/>
                <w:sz w:val="24"/>
                <w:lang w:val="ru-RU"/>
              </w:rPr>
              <w:t>Овладение умениями эстетического</w:t>
            </w:r>
            <w:r w:rsidRPr="00613FD4">
              <w:rPr>
                <w:rFonts w:ascii="Times New Roman" w:hAnsi="Times New Roman"/>
                <w:color w:val="000000"/>
                <w:sz w:val="24"/>
                <w:lang w:val="ru-RU"/>
              </w:rPr>
              <w:t xml:space="preserve">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 с учётом неоднозначности заложенных в них художественных смыслов: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w:t>
            </w:r>
            <w:proofErr w:type="gramEnd"/>
            <w:r w:rsidRPr="00613FD4">
              <w:rPr>
                <w:rFonts w:ascii="Times New Roman" w:hAnsi="Times New Roman"/>
                <w:color w:val="000000"/>
                <w:sz w:val="24"/>
                <w:lang w:val="ru-RU"/>
              </w:rPr>
              <w:t xml:space="preserve"> выявлять позицию героя, повествователя, рассказчика, авторскую позицию, учитывая художественные особенности произведения и воплощённые в нём реалии; характеризовать авторский пафос; выявлять особенности языка художественного произведения, поэтической и прозаической речи</w:t>
            </w:r>
          </w:p>
        </w:tc>
      </w:tr>
      <w:tr w:rsidR="007A4DBD" w:rsidRPr="00613FD4">
        <w:trPr>
          <w:trHeight w:val="144"/>
          <w:tblCellSpacing w:w="0" w:type="dxa"/>
        </w:trPr>
        <w:tc>
          <w:tcPr>
            <w:tcW w:w="1881" w:type="dxa"/>
            <w:tcMar>
              <w:top w:w="50" w:type="dxa"/>
              <w:left w:w="100" w:type="dxa"/>
            </w:tcMar>
            <w:vAlign w:val="center"/>
          </w:tcPr>
          <w:p w:rsidR="007A4DBD" w:rsidRDefault="00613FD4">
            <w:pPr>
              <w:spacing w:after="0" w:line="312" w:lineRule="auto"/>
              <w:ind w:left="194"/>
              <w:jc w:val="center"/>
            </w:pPr>
            <w:r>
              <w:rPr>
                <w:rFonts w:ascii="Times New Roman" w:hAnsi="Times New Roman"/>
                <w:color w:val="000000"/>
                <w:sz w:val="24"/>
              </w:rPr>
              <w:t>4</w:t>
            </w:r>
          </w:p>
        </w:tc>
        <w:tc>
          <w:tcPr>
            <w:tcW w:w="12223" w:type="dxa"/>
            <w:tcMar>
              <w:top w:w="50" w:type="dxa"/>
              <w:left w:w="100" w:type="dxa"/>
            </w:tcMar>
            <w:vAlign w:val="center"/>
          </w:tcPr>
          <w:p w:rsidR="007A4DBD" w:rsidRPr="00613FD4" w:rsidRDefault="00613FD4">
            <w:pPr>
              <w:spacing w:after="0" w:line="312" w:lineRule="auto"/>
              <w:ind w:left="194"/>
              <w:jc w:val="both"/>
              <w:rPr>
                <w:lang w:val="ru-RU"/>
              </w:rPr>
            </w:pPr>
            <w:r w:rsidRPr="00613FD4">
              <w:rPr>
                <w:rFonts w:ascii="Times New Roman" w:hAnsi="Times New Roman"/>
                <w:color w:val="000000"/>
                <w:sz w:val="24"/>
                <w:lang w:val="ru-RU"/>
              </w:rPr>
              <w:t xml:space="preserve">Овладение теоретико-литературными понятиями и использование их в процессе анализа, интерпретации произведений и оформления </w:t>
            </w:r>
            <w:r w:rsidRPr="00613FD4">
              <w:rPr>
                <w:rFonts w:ascii="Times New Roman" w:hAnsi="Times New Roman"/>
                <w:color w:val="000000"/>
                <w:spacing w:val="-4"/>
                <w:sz w:val="24"/>
                <w:lang w:val="ru-RU"/>
              </w:rPr>
              <w:t>собственных оценок и наблюдений</w:t>
            </w:r>
          </w:p>
        </w:tc>
      </w:tr>
      <w:tr w:rsidR="007A4DBD" w:rsidRPr="00613FD4">
        <w:trPr>
          <w:trHeight w:val="144"/>
          <w:tblCellSpacing w:w="0" w:type="dxa"/>
        </w:trPr>
        <w:tc>
          <w:tcPr>
            <w:tcW w:w="1881" w:type="dxa"/>
            <w:tcMar>
              <w:top w:w="50" w:type="dxa"/>
              <w:left w:w="100" w:type="dxa"/>
            </w:tcMar>
            <w:vAlign w:val="center"/>
          </w:tcPr>
          <w:p w:rsidR="007A4DBD" w:rsidRDefault="00613FD4">
            <w:pPr>
              <w:spacing w:after="0" w:line="312" w:lineRule="auto"/>
              <w:ind w:left="194"/>
              <w:jc w:val="center"/>
            </w:pPr>
            <w:r>
              <w:rPr>
                <w:rFonts w:ascii="Times New Roman" w:hAnsi="Times New Roman"/>
                <w:color w:val="000000"/>
                <w:sz w:val="24"/>
              </w:rPr>
              <w:t>5</w:t>
            </w:r>
          </w:p>
        </w:tc>
        <w:tc>
          <w:tcPr>
            <w:tcW w:w="12223" w:type="dxa"/>
            <w:tcMar>
              <w:top w:w="50" w:type="dxa"/>
              <w:left w:w="100" w:type="dxa"/>
            </w:tcMar>
            <w:vAlign w:val="center"/>
          </w:tcPr>
          <w:p w:rsidR="007A4DBD" w:rsidRPr="00613FD4" w:rsidRDefault="00613FD4">
            <w:pPr>
              <w:spacing w:after="0" w:line="312" w:lineRule="auto"/>
              <w:ind w:left="194"/>
              <w:jc w:val="both"/>
              <w:rPr>
                <w:lang w:val="ru-RU"/>
              </w:rPr>
            </w:pPr>
            <w:proofErr w:type="gramStart"/>
            <w:r w:rsidRPr="00613FD4">
              <w:rPr>
                <w:rFonts w:ascii="Times New Roman" w:hAnsi="Times New Roman"/>
                <w:color w:val="000000"/>
                <w:sz w:val="24"/>
                <w:lang w:val="ru-RU"/>
              </w:rPr>
              <w:t>Умение рассматривать изученные произведения в рамках историко-</w:t>
            </w:r>
            <w:r w:rsidRPr="00613FD4">
              <w:rPr>
                <w:rFonts w:ascii="Times New Roman" w:hAnsi="Times New Roman"/>
                <w:color w:val="000000"/>
                <w:spacing w:val="-6"/>
                <w:sz w:val="24"/>
                <w:lang w:val="ru-RU"/>
              </w:rPr>
              <w:t>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 выявление связи между важнейшими фактами биографии писателей (в том числе</w:t>
            </w:r>
            <w:r w:rsidRPr="00613FD4">
              <w:rPr>
                <w:rFonts w:ascii="Times New Roman" w:hAnsi="Times New Roman"/>
                <w:color w:val="000000"/>
                <w:sz w:val="24"/>
                <w:lang w:val="ru-RU"/>
              </w:rPr>
              <w:t xml:space="preserve"> А.С. Грибоедова, А.С. Пушкина, М.Ю. Лермонтова, Н.В. Гоголя) и особенностями </w:t>
            </w:r>
            <w:r w:rsidRPr="00613FD4">
              <w:rPr>
                <w:rFonts w:ascii="Times New Roman" w:hAnsi="Times New Roman"/>
                <w:color w:val="000000"/>
                <w:sz w:val="24"/>
                <w:lang w:val="ru-RU"/>
              </w:rPr>
              <w:lastRenderedPageBreak/>
              <w:t>исторической эпохи, авторского мировоззрения, проблематики произведений</w:t>
            </w:r>
            <w:proofErr w:type="gramEnd"/>
          </w:p>
        </w:tc>
      </w:tr>
      <w:tr w:rsidR="007A4DBD" w:rsidRPr="00613FD4">
        <w:trPr>
          <w:trHeight w:val="144"/>
          <w:tblCellSpacing w:w="0" w:type="dxa"/>
        </w:trPr>
        <w:tc>
          <w:tcPr>
            <w:tcW w:w="1881" w:type="dxa"/>
            <w:tcMar>
              <w:top w:w="50" w:type="dxa"/>
              <w:left w:w="100" w:type="dxa"/>
            </w:tcMar>
            <w:vAlign w:val="center"/>
          </w:tcPr>
          <w:p w:rsidR="007A4DBD" w:rsidRDefault="00613FD4">
            <w:pPr>
              <w:spacing w:after="0" w:line="312" w:lineRule="auto"/>
              <w:ind w:left="194"/>
              <w:jc w:val="center"/>
            </w:pPr>
            <w:r>
              <w:rPr>
                <w:rFonts w:ascii="Times New Roman" w:hAnsi="Times New Roman"/>
                <w:color w:val="000000"/>
                <w:sz w:val="24"/>
              </w:rPr>
              <w:lastRenderedPageBreak/>
              <w:t>6</w:t>
            </w:r>
          </w:p>
        </w:tc>
        <w:tc>
          <w:tcPr>
            <w:tcW w:w="12223" w:type="dxa"/>
            <w:tcMar>
              <w:top w:w="50" w:type="dxa"/>
              <w:left w:w="100" w:type="dxa"/>
            </w:tcMar>
            <w:vAlign w:val="center"/>
          </w:tcPr>
          <w:p w:rsidR="007A4DBD" w:rsidRPr="00613FD4" w:rsidRDefault="00613FD4">
            <w:pPr>
              <w:spacing w:after="0" w:line="312" w:lineRule="auto"/>
              <w:ind w:left="194"/>
              <w:jc w:val="both"/>
              <w:rPr>
                <w:lang w:val="ru-RU"/>
              </w:rPr>
            </w:pPr>
            <w:proofErr w:type="gramStart"/>
            <w:r w:rsidRPr="00613FD4">
              <w:rPr>
                <w:rFonts w:ascii="Times New Roman" w:hAnsi="Times New Roman"/>
                <w:color w:val="000000"/>
                <w:sz w:val="24"/>
                <w:lang w:val="ru-RU"/>
              </w:rPr>
              <w:t>Умение 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приёмы, эпизоды текста</w:t>
            </w:r>
            <w:proofErr w:type="gramEnd"/>
          </w:p>
        </w:tc>
      </w:tr>
      <w:tr w:rsidR="007A4DBD" w:rsidRPr="00613FD4">
        <w:trPr>
          <w:trHeight w:val="144"/>
          <w:tblCellSpacing w:w="0" w:type="dxa"/>
        </w:trPr>
        <w:tc>
          <w:tcPr>
            <w:tcW w:w="1881" w:type="dxa"/>
            <w:tcMar>
              <w:top w:w="50" w:type="dxa"/>
              <w:left w:w="100" w:type="dxa"/>
            </w:tcMar>
            <w:vAlign w:val="center"/>
          </w:tcPr>
          <w:p w:rsidR="007A4DBD" w:rsidRDefault="00613FD4">
            <w:pPr>
              <w:spacing w:after="0" w:line="312" w:lineRule="auto"/>
              <w:ind w:left="194"/>
              <w:jc w:val="center"/>
            </w:pPr>
            <w:r>
              <w:rPr>
                <w:rFonts w:ascii="Times New Roman" w:hAnsi="Times New Roman"/>
                <w:color w:val="000000"/>
                <w:sz w:val="24"/>
              </w:rPr>
              <w:t>7</w:t>
            </w:r>
          </w:p>
        </w:tc>
        <w:tc>
          <w:tcPr>
            <w:tcW w:w="12223" w:type="dxa"/>
            <w:tcMar>
              <w:top w:w="50" w:type="dxa"/>
              <w:left w:w="100" w:type="dxa"/>
            </w:tcMar>
            <w:vAlign w:val="center"/>
          </w:tcPr>
          <w:p w:rsidR="007A4DBD" w:rsidRPr="00613FD4" w:rsidRDefault="00613FD4">
            <w:pPr>
              <w:spacing w:after="0" w:line="312" w:lineRule="auto"/>
              <w:ind w:left="194"/>
              <w:jc w:val="both"/>
              <w:rPr>
                <w:lang w:val="ru-RU"/>
              </w:rPr>
            </w:pPr>
            <w:r w:rsidRPr="00613FD4">
              <w:rPr>
                <w:rFonts w:ascii="Times New Roman" w:hAnsi="Times New Roman"/>
                <w:color w:val="000000"/>
                <w:sz w:val="24"/>
                <w:lang w:val="ru-RU"/>
              </w:rPr>
              <w:t>Умение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7A4DBD" w:rsidRPr="00613FD4">
        <w:trPr>
          <w:trHeight w:val="144"/>
          <w:tblCellSpacing w:w="0" w:type="dxa"/>
        </w:trPr>
        <w:tc>
          <w:tcPr>
            <w:tcW w:w="1881" w:type="dxa"/>
            <w:tcMar>
              <w:top w:w="50" w:type="dxa"/>
              <w:left w:w="100" w:type="dxa"/>
            </w:tcMar>
            <w:vAlign w:val="center"/>
          </w:tcPr>
          <w:p w:rsidR="007A4DBD" w:rsidRDefault="00613FD4">
            <w:pPr>
              <w:spacing w:after="0" w:line="312" w:lineRule="auto"/>
              <w:ind w:left="194"/>
              <w:jc w:val="center"/>
            </w:pPr>
            <w:r>
              <w:rPr>
                <w:rFonts w:ascii="Times New Roman" w:hAnsi="Times New Roman"/>
                <w:color w:val="000000"/>
                <w:sz w:val="24"/>
              </w:rPr>
              <w:t>8</w:t>
            </w:r>
          </w:p>
        </w:tc>
        <w:tc>
          <w:tcPr>
            <w:tcW w:w="12223" w:type="dxa"/>
            <w:tcMar>
              <w:top w:w="50" w:type="dxa"/>
              <w:left w:w="100" w:type="dxa"/>
            </w:tcMar>
            <w:vAlign w:val="center"/>
          </w:tcPr>
          <w:p w:rsidR="007A4DBD" w:rsidRPr="00613FD4" w:rsidRDefault="00613FD4">
            <w:pPr>
              <w:spacing w:after="0" w:line="312" w:lineRule="auto"/>
              <w:ind w:left="194"/>
              <w:jc w:val="both"/>
              <w:rPr>
                <w:lang w:val="ru-RU"/>
              </w:rPr>
            </w:pPr>
            <w:r w:rsidRPr="00613FD4">
              <w:rPr>
                <w:rFonts w:ascii="Times New Roman" w:hAnsi="Times New Roman"/>
                <w:color w:val="000000"/>
                <w:sz w:val="24"/>
                <w:lang w:val="ru-RU"/>
              </w:rPr>
              <w:t>Совершенствование умения выразительно (с учётом индивидуальных особенностей обучающихся) читать, в том числе наизусть, не менее 12 произведений и (или) фрагментов</w:t>
            </w:r>
          </w:p>
        </w:tc>
      </w:tr>
      <w:tr w:rsidR="007A4DBD" w:rsidRPr="00613FD4">
        <w:trPr>
          <w:trHeight w:val="144"/>
          <w:tblCellSpacing w:w="0" w:type="dxa"/>
        </w:trPr>
        <w:tc>
          <w:tcPr>
            <w:tcW w:w="1881" w:type="dxa"/>
            <w:tcMar>
              <w:top w:w="50" w:type="dxa"/>
              <w:left w:w="100" w:type="dxa"/>
            </w:tcMar>
            <w:vAlign w:val="center"/>
          </w:tcPr>
          <w:p w:rsidR="007A4DBD" w:rsidRDefault="00613FD4">
            <w:pPr>
              <w:spacing w:after="0" w:line="312" w:lineRule="auto"/>
              <w:ind w:left="194"/>
              <w:jc w:val="center"/>
            </w:pPr>
            <w:r>
              <w:rPr>
                <w:rFonts w:ascii="Times New Roman" w:hAnsi="Times New Roman"/>
                <w:color w:val="000000"/>
                <w:sz w:val="24"/>
              </w:rPr>
              <w:t>9</w:t>
            </w:r>
          </w:p>
        </w:tc>
        <w:tc>
          <w:tcPr>
            <w:tcW w:w="12223" w:type="dxa"/>
            <w:tcMar>
              <w:top w:w="50" w:type="dxa"/>
              <w:left w:w="100" w:type="dxa"/>
            </w:tcMar>
            <w:vAlign w:val="center"/>
          </w:tcPr>
          <w:p w:rsidR="007A4DBD" w:rsidRPr="00613FD4" w:rsidRDefault="00613FD4">
            <w:pPr>
              <w:spacing w:after="0" w:line="312" w:lineRule="auto"/>
              <w:ind w:left="194"/>
              <w:jc w:val="both"/>
              <w:rPr>
                <w:lang w:val="ru-RU"/>
              </w:rPr>
            </w:pPr>
            <w:r w:rsidRPr="00613FD4">
              <w:rPr>
                <w:rFonts w:ascii="Times New Roman" w:hAnsi="Times New Roman"/>
                <w:color w:val="000000"/>
                <w:sz w:val="24"/>
                <w:lang w:val="ru-RU"/>
              </w:rPr>
              <w:t>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tc>
      </w:tr>
      <w:tr w:rsidR="007A4DBD" w:rsidRPr="00613FD4">
        <w:trPr>
          <w:trHeight w:val="144"/>
          <w:tblCellSpacing w:w="0" w:type="dxa"/>
        </w:trPr>
        <w:tc>
          <w:tcPr>
            <w:tcW w:w="1881" w:type="dxa"/>
            <w:tcMar>
              <w:top w:w="50" w:type="dxa"/>
              <w:left w:w="100" w:type="dxa"/>
            </w:tcMar>
            <w:vAlign w:val="center"/>
          </w:tcPr>
          <w:p w:rsidR="007A4DBD" w:rsidRDefault="00613FD4">
            <w:pPr>
              <w:spacing w:after="0" w:line="312" w:lineRule="auto"/>
              <w:ind w:left="194"/>
              <w:jc w:val="center"/>
            </w:pPr>
            <w:r>
              <w:rPr>
                <w:rFonts w:ascii="Times New Roman" w:hAnsi="Times New Roman"/>
                <w:color w:val="000000"/>
                <w:sz w:val="24"/>
              </w:rPr>
              <w:t>10</w:t>
            </w:r>
          </w:p>
        </w:tc>
        <w:tc>
          <w:tcPr>
            <w:tcW w:w="12223" w:type="dxa"/>
            <w:tcMar>
              <w:top w:w="50" w:type="dxa"/>
              <w:left w:w="100" w:type="dxa"/>
            </w:tcMar>
            <w:vAlign w:val="center"/>
          </w:tcPr>
          <w:p w:rsidR="007A4DBD" w:rsidRPr="00613FD4" w:rsidRDefault="00613FD4">
            <w:pPr>
              <w:spacing w:after="0" w:line="312" w:lineRule="auto"/>
              <w:ind w:left="194"/>
              <w:jc w:val="both"/>
              <w:rPr>
                <w:lang w:val="ru-RU"/>
              </w:rPr>
            </w:pPr>
            <w:r w:rsidRPr="00613FD4">
              <w:rPr>
                <w:rFonts w:ascii="Times New Roman" w:hAnsi="Times New Roman"/>
                <w:color w:val="000000"/>
                <w:sz w:val="24"/>
                <w:lang w:val="ru-RU"/>
              </w:rPr>
              <w:t xml:space="preserve">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sidRPr="00613FD4">
              <w:rPr>
                <w:rFonts w:ascii="Times New Roman" w:hAnsi="Times New Roman"/>
                <w:color w:val="000000"/>
                <w:sz w:val="24"/>
                <w:lang w:val="ru-RU"/>
              </w:rPr>
              <w:t>прочитанному</w:t>
            </w:r>
            <w:proofErr w:type="gramEnd"/>
          </w:p>
        </w:tc>
      </w:tr>
      <w:tr w:rsidR="007A4DBD" w:rsidRPr="00613FD4">
        <w:trPr>
          <w:trHeight w:val="144"/>
          <w:tblCellSpacing w:w="0" w:type="dxa"/>
        </w:trPr>
        <w:tc>
          <w:tcPr>
            <w:tcW w:w="1881" w:type="dxa"/>
            <w:tcMar>
              <w:top w:w="50" w:type="dxa"/>
              <w:left w:w="100" w:type="dxa"/>
            </w:tcMar>
            <w:vAlign w:val="center"/>
          </w:tcPr>
          <w:p w:rsidR="007A4DBD" w:rsidRDefault="00613FD4">
            <w:pPr>
              <w:spacing w:after="0" w:line="312" w:lineRule="auto"/>
              <w:ind w:left="194"/>
              <w:jc w:val="center"/>
            </w:pPr>
            <w:r>
              <w:rPr>
                <w:rFonts w:ascii="Times New Roman" w:hAnsi="Times New Roman"/>
                <w:color w:val="000000"/>
                <w:sz w:val="24"/>
              </w:rPr>
              <w:t>11</w:t>
            </w:r>
          </w:p>
        </w:tc>
        <w:tc>
          <w:tcPr>
            <w:tcW w:w="12223" w:type="dxa"/>
            <w:tcMar>
              <w:top w:w="50" w:type="dxa"/>
              <w:left w:w="100" w:type="dxa"/>
            </w:tcMar>
            <w:vAlign w:val="center"/>
          </w:tcPr>
          <w:p w:rsidR="007A4DBD" w:rsidRPr="00613FD4" w:rsidRDefault="00613FD4">
            <w:pPr>
              <w:spacing w:after="0" w:line="312" w:lineRule="auto"/>
              <w:ind w:left="194"/>
              <w:jc w:val="both"/>
              <w:rPr>
                <w:lang w:val="ru-RU"/>
              </w:rPr>
            </w:pPr>
            <w:proofErr w:type="gramStart"/>
            <w:r w:rsidRPr="00613FD4">
              <w:rPr>
                <w:rFonts w:ascii="Times New Roman" w:hAnsi="Times New Roman"/>
                <w:color w:val="000000"/>
                <w:sz w:val="24"/>
                <w:lang w:val="ru-RU"/>
              </w:rPr>
              <w:t>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письменные тексты</w:t>
            </w:r>
            <w:proofErr w:type="gramEnd"/>
          </w:p>
        </w:tc>
      </w:tr>
      <w:tr w:rsidR="007A4DBD" w:rsidRPr="00613FD4">
        <w:trPr>
          <w:trHeight w:val="144"/>
          <w:tblCellSpacing w:w="0" w:type="dxa"/>
        </w:trPr>
        <w:tc>
          <w:tcPr>
            <w:tcW w:w="1881" w:type="dxa"/>
            <w:tcMar>
              <w:top w:w="50" w:type="dxa"/>
              <w:left w:w="100" w:type="dxa"/>
            </w:tcMar>
            <w:vAlign w:val="center"/>
          </w:tcPr>
          <w:p w:rsidR="007A4DBD" w:rsidRDefault="00613FD4">
            <w:pPr>
              <w:spacing w:after="0" w:line="312" w:lineRule="auto"/>
              <w:ind w:left="194"/>
              <w:jc w:val="center"/>
            </w:pPr>
            <w:r>
              <w:rPr>
                <w:rFonts w:ascii="Times New Roman" w:hAnsi="Times New Roman"/>
                <w:color w:val="000000"/>
                <w:sz w:val="24"/>
              </w:rPr>
              <w:t>12</w:t>
            </w:r>
          </w:p>
        </w:tc>
        <w:tc>
          <w:tcPr>
            <w:tcW w:w="12223" w:type="dxa"/>
            <w:tcMar>
              <w:top w:w="50" w:type="dxa"/>
              <w:left w:w="100" w:type="dxa"/>
            </w:tcMar>
            <w:vAlign w:val="center"/>
          </w:tcPr>
          <w:p w:rsidR="007A4DBD" w:rsidRPr="00613FD4" w:rsidRDefault="00613FD4">
            <w:pPr>
              <w:spacing w:after="0" w:line="312" w:lineRule="auto"/>
              <w:ind w:left="194"/>
              <w:jc w:val="both"/>
              <w:rPr>
                <w:lang w:val="ru-RU"/>
              </w:rPr>
            </w:pPr>
            <w:r w:rsidRPr="00613FD4">
              <w:rPr>
                <w:rFonts w:ascii="Times New Roman" w:hAnsi="Times New Roman"/>
                <w:color w:val="000000"/>
                <w:sz w:val="24"/>
                <w:lang w:val="ru-RU"/>
              </w:rPr>
              <w:t xml:space="preserve">Овладение умениями самостоятельной интерпретации и </w:t>
            </w:r>
            <w:proofErr w:type="gramStart"/>
            <w:r w:rsidRPr="00613FD4">
              <w:rPr>
                <w:rFonts w:ascii="Times New Roman" w:hAnsi="Times New Roman"/>
                <w:color w:val="000000"/>
                <w:sz w:val="24"/>
                <w:lang w:val="ru-RU"/>
              </w:rPr>
              <w:t>оценки</w:t>
            </w:r>
            <w:proofErr w:type="gramEnd"/>
            <w:r w:rsidRPr="00613FD4">
              <w:rPr>
                <w:rFonts w:ascii="Times New Roman" w:hAnsi="Times New Roman"/>
                <w:color w:val="000000"/>
                <w:sz w:val="24"/>
                <w:lang w:val="ru-RU"/>
              </w:rPr>
              <w:t xml:space="preserve">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tc>
      </w:tr>
      <w:tr w:rsidR="007A4DBD" w:rsidRPr="00613FD4">
        <w:trPr>
          <w:trHeight w:val="144"/>
          <w:tblCellSpacing w:w="0" w:type="dxa"/>
        </w:trPr>
        <w:tc>
          <w:tcPr>
            <w:tcW w:w="1881" w:type="dxa"/>
            <w:tcMar>
              <w:top w:w="50" w:type="dxa"/>
              <w:left w:w="100" w:type="dxa"/>
            </w:tcMar>
            <w:vAlign w:val="center"/>
          </w:tcPr>
          <w:p w:rsidR="007A4DBD" w:rsidRDefault="00613FD4">
            <w:pPr>
              <w:spacing w:after="0" w:line="312" w:lineRule="auto"/>
              <w:ind w:left="194"/>
              <w:jc w:val="center"/>
            </w:pPr>
            <w:r>
              <w:rPr>
                <w:rFonts w:ascii="Times New Roman" w:hAnsi="Times New Roman"/>
                <w:color w:val="000000"/>
                <w:sz w:val="24"/>
              </w:rPr>
              <w:t>13</w:t>
            </w:r>
          </w:p>
        </w:tc>
        <w:tc>
          <w:tcPr>
            <w:tcW w:w="12223" w:type="dxa"/>
            <w:tcMar>
              <w:top w:w="50" w:type="dxa"/>
              <w:left w:w="100" w:type="dxa"/>
            </w:tcMar>
            <w:vAlign w:val="center"/>
          </w:tcPr>
          <w:p w:rsidR="007A4DBD" w:rsidRPr="00613FD4" w:rsidRDefault="00613FD4">
            <w:pPr>
              <w:spacing w:after="0" w:line="312" w:lineRule="auto"/>
              <w:ind w:left="194"/>
              <w:jc w:val="both"/>
              <w:rPr>
                <w:lang w:val="ru-RU"/>
              </w:rPr>
            </w:pPr>
            <w:r w:rsidRPr="00613FD4">
              <w:rPr>
                <w:rFonts w:ascii="Times New Roman" w:hAnsi="Times New Roman"/>
                <w:color w:val="000000"/>
                <w:sz w:val="24"/>
                <w:lang w:val="ru-RU"/>
              </w:rPr>
              <w:t>Овладение умением использовать словари и справочники, в том числе информационно-справочные системы в электронной форме</w:t>
            </w:r>
          </w:p>
        </w:tc>
      </w:tr>
    </w:tbl>
    <w:p w:rsidR="007A4DBD" w:rsidRPr="00613FD4" w:rsidRDefault="007A4DBD">
      <w:pPr>
        <w:spacing w:after="0" w:line="336" w:lineRule="auto"/>
        <w:ind w:left="120"/>
        <w:rPr>
          <w:lang w:val="ru-RU"/>
        </w:rPr>
      </w:pPr>
    </w:p>
    <w:p w:rsidR="007A4DBD" w:rsidRPr="00613FD4" w:rsidRDefault="007A4DBD">
      <w:pPr>
        <w:rPr>
          <w:lang w:val="ru-RU"/>
        </w:rPr>
        <w:sectPr w:rsidR="007A4DBD" w:rsidRPr="00613FD4">
          <w:pgSz w:w="11906" w:h="16383"/>
          <w:pgMar w:top="1134" w:right="850" w:bottom="1134" w:left="1701" w:header="720" w:footer="720" w:gutter="0"/>
          <w:cols w:space="720"/>
        </w:sectPr>
      </w:pPr>
      <w:bookmarkStart w:id="92" w:name="block-55768563"/>
    </w:p>
    <w:bookmarkEnd w:id="92"/>
    <w:p w:rsidR="007A4DBD" w:rsidRPr="00613FD4" w:rsidRDefault="00613FD4">
      <w:pPr>
        <w:spacing w:before="199" w:after="199" w:line="336" w:lineRule="auto"/>
        <w:ind w:left="120"/>
        <w:rPr>
          <w:lang w:val="ru-RU"/>
        </w:rPr>
      </w:pPr>
      <w:r w:rsidRPr="00613FD4">
        <w:rPr>
          <w:rFonts w:ascii="Times New Roman" w:hAnsi="Times New Roman"/>
          <w:b/>
          <w:color w:val="000000"/>
          <w:sz w:val="28"/>
          <w:lang w:val="ru-RU"/>
        </w:rPr>
        <w:lastRenderedPageBreak/>
        <w:t>ПЕРЕЧЕНЬ ЭЛЕМЕНТОВ СОДЕРЖАНИЯ, ПРОВЕРЯЕМЫХ НА ОГЭ ПО ЛИТЕРАТУРЕ</w:t>
      </w:r>
    </w:p>
    <w:p w:rsidR="007A4DBD" w:rsidRPr="00613FD4" w:rsidRDefault="007A4DBD">
      <w:pPr>
        <w:spacing w:after="0" w:line="336" w:lineRule="auto"/>
        <w:ind w:left="120"/>
        <w:rPr>
          <w:lang w:val="ru-RU"/>
        </w:rPr>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18"/>
        <w:gridCol w:w="7847"/>
      </w:tblGrid>
      <w:tr w:rsidR="007A4DBD">
        <w:trPr>
          <w:trHeight w:val="144"/>
          <w:tblCellSpacing w:w="0" w:type="dxa"/>
        </w:trPr>
        <w:tc>
          <w:tcPr>
            <w:tcW w:w="1561" w:type="dxa"/>
            <w:tcMar>
              <w:top w:w="50" w:type="dxa"/>
              <w:left w:w="100" w:type="dxa"/>
            </w:tcMar>
            <w:vAlign w:val="center"/>
          </w:tcPr>
          <w:p w:rsidR="007A4DBD" w:rsidRDefault="00613FD4">
            <w:pPr>
              <w:spacing w:after="0"/>
              <w:ind w:left="135"/>
            </w:pPr>
            <w:r w:rsidRPr="00613FD4">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2674" w:type="dxa"/>
            <w:tcMar>
              <w:top w:w="50" w:type="dxa"/>
              <w:left w:w="100" w:type="dxa"/>
            </w:tcMar>
            <w:vAlign w:val="center"/>
          </w:tcPr>
          <w:p w:rsidR="007A4DBD" w:rsidRDefault="00613FD4">
            <w:pPr>
              <w:spacing w:after="0"/>
              <w:ind w:left="135"/>
            </w:pPr>
            <w:r>
              <w:rPr>
                <w:rFonts w:ascii="Times New Roman" w:hAnsi="Times New Roman"/>
                <w:b/>
                <w:color w:val="000000"/>
                <w:sz w:val="24"/>
              </w:rPr>
              <w:t xml:space="preserve"> Проверяемый элемент содержания </w:t>
            </w:r>
          </w:p>
        </w:tc>
      </w:tr>
      <w:tr w:rsidR="007A4DBD">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###Par###1 1</w:t>
            </w:r>
          </w:p>
        </w:tc>
        <w:tc>
          <w:tcPr>
            <w:tcW w:w="12674" w:type="dxa"/>
            <w:tcMar>
              <w:top w:w="50" w:type="dxa"/>
              <w:left w:w="100" w:type="dxa"/>
            </w:tcMar>
            <w:vAlign w:val="center"/>
          </w:tcPr>
          <w:p w:rsidR="007A4DBD" w:rsidRDefault="00613FD4">
            <w:pPr>
              <w:spacing w:after="0" w:line="336" w:lineRule="auto"/>
              <w:ind w:left="228"/>
              <w:jc w:val="both"/>
            </w:pPr>
            <w:r>
              <w:rPr>
                <w:rFonts w:ascii="Times New Roman" w:hAnsi="Times New Roman"/>
                <w:color w:val="000000"/>
                <w:sz w:val="24"/>
              </w:rPr>
              <w:t>«Слово о полку Игореве»</w:t>
            </w:r>
          </w:p>
        </w:tc>
      </w:tr>
      <w:tr w:rsidR="007A4DBD" w:rsidRPr="00613FD4">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###Par###2 2</w:t>
            </w:r>
          </w:p>
        </w:tc>
        <w:tc>
          <w:tcPr>
            <w:tcW w:w="12674"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М.В. Ломоносов. Стихотворения (в том числе «Ода на день восшествия на Всероссийский престол Её Величества государыни Императрицы Елисаветы Петровны, 1747 года»)</w:t>
            </w:r>
          </w:p>
        </w:tc>
      </w:tr>
      <w:tr w:rsidR="007A4DBD" w:rsidRPr="00613FD4">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###Par###3 3</w:t>
            </w:r>
          </w:p>
        </w:tc>
        <w:tc>
          <w:tcPr>
            <w:tcW w:w="12674"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Д.И. Фонвизин. Комедия «Недоросль»</w:t>
            </w:r>
          </w:p>
        </w:tc>
      </w:tr>
      <w:tr w:rsidR="007A4DBD">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###Par###4 4</w:t>
            </w:r>
          </w:p>
        </w:tc>
        <w:tc>
          <w:tcPr>
            <w:tcW w:w="12674" w:type="dxa"/>
            <w:tcMar>
              <w:top w:w="50" w:type="dxa"/>
              <w:left w:w="100" w:type="dxa"/>
            </w:tcMar>
            <w:vAlign w:val="center"/>
          </w:tcPr>
          <w:p w:rsidR="007A4DBD" w:rsidRDefault="00613FD4">
            <w:pPr>
              <w:spacing w:after="0" w:line="336" w:lineRule="auto"/>
              <w:ind w:left="228"/>
              <w:jc w:val="both"/>
            </w:pPr>
            <w:r>
              <w:rPr>
                <w:rFonts w:ascii="Times New Roman" w:hAnsi="Times New Roman"/>
                <w:color w:val="000000"/>
                <w:sz w:val="24"/>
              </w:rPr>
              <w:t>Г.Р. Державин. Стихотворения</w:t>
            </w:r>
          </w:p>
        </w:tc>
      </w:tr>
      <w:tr w:rsidR="007A4DBD" w:rsidRPr="00613FD4">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###Par###5 5</w:t>
            </w:r>
          </w:p>
        </w:tc>
        <w:tc>
          <w:tcPr>
            <w:tcW w:w="12674"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Н.М. Карамзин. Повесть «Бедная Лиза»</w:t>
            </w:r>
          </w:p>
        </w:tc>
      </w:tr>
      <w:tr w:rsidR="007A4DBD">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###Par###6 6</w:t>
            </w:r>
          </w:p>
        </w:tc>
        <w:tc>
          <w:tcPr>
            <w:tcW w:w="12674" w:type="dxa"/>
            <w:tcMar>
              <w:top w:w="50" w:type="dxa"/>
              <w:left w:w="100" w:type="dxa"/>
            </w:tcMar>
            <w:vAlign w:val="center"/>
          </w:tcPr>
          <w:p w:rsidR="007A4DBD" w:rsidRDefault="00613FD4">
            <w:pPr>
              <w:spacing w:after="0" w:line="336" w:lineRule="auto"/>
              <w:ind w:left="228"/>
              <w:jc w:val="both"/>
            </w:pPr>
            <w:r>
              <w:rPr>
                <w:rFonts w:ascii="Times New Roman" w:hAnsi="Times New Roman"/>
                <w:color w:val="000000"/>
                <w:sz w:val="24"/>
              </w:rPr>
              <w:t>И.А. Крылов. Басни</w:t>
            </w:r>
          </w:p>
        </w:tc>
      </w:tr>
      <w:tr w:rsidR="007A4DBD" w:rsidRPr="00613FD4">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###Par###7 7</w:t>
            </w:r>
          </w:p>
        </w:tc>
        <w:tc>
          <w:tcPr>
            <w:tcW w:w="12674"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В.А. Жуковский. Стихотворения. Баллады</w:t>
            </w:r>
          </w:p>
        </w:tc>
      </w:tr>
      <w:tr w:rsidR="007A4DBD" w:rsidRPr="00613FD4">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###Par###8 8</w:t>
            </w:r>
          </w:p>
        </w:tc>
        <w:tc>
          <w:tcPr>
            <w:tcW w:w="12674"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А.С. Грибоедов. Комедия «Горе от ума»</w:t>
            </w:r>
          </w:p>
        </w:tc>
      </w:tr>
      <w:tr w:rsidR="007A4DBD">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###Par###9 9</w:t>
            </w:r>
          </w:p>
        </w:tc>
        <w:tc>
          <w:tcPr>
            <w:tcW w:w="12674" w:type="dxa"/>
            <w:tcMar>
              <w:top w:w="50" w:type="dxa"/>
              <w:left w:w="100" w:type="dxa"/>
            </w:tcMar>
            <w:vAlign w:val="center"/>
          </w:tcPr>
          <w:p w:rsidR="007A4DBD" w:rsidRDefault="00613FD4">
            <w:pPr>
              <w:spacing w:after="0" w:line="336" w:lineRule="auto"/>
              <w:ind w:left="228"/>
              <w:jc w:val="both"/>
            </w:pPr>
            <w:r>
              <w:rPr>
                <w:rFonts w:ascii="Times New Roman" w:hAnsi="Times New Roman"/>
                <w:color w:val="000000"/>
                <w:sz w:val="24"/>
              </w:rPr>
              <w:t>А.С. Пушкин. Стихотворения</w:t>
            </w:r>
          </w:p>
        </w:tc>
      </w:tr>
      <w:tr w:rsidR="007A4DBD" w:rsidRPr="00613FD4">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###Par###10 10</w:t>
            </w:r>
          </w:p>
        </w:tc>
        <w:tc>
          <w:tcPr>
            <w:tcW w:w="12674"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А.С. Пушкин. Роман в стихах «Евгений Онегин»</w:t>
            </w:r>
          </w:p>
        </w:tc>
      </w:tr>
      <w:tr w:rsidR="007A4DBD" w:rsidRPr="00613FD4">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###Par###11 11</w:t>
            </w:r>
          </w:p>
        </w:tc>
        <w:tc>
          <w:tcPr>
            <w:tcW w:w="12674"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А.С. Пушкин. «Повести Белкина» («Станционный смотритель»)</w:t>
            </w:r>
          </w:p>
        </w:tc>
      </w:tr>
      <w:tr w:rsidR="007A4DBD" w:rsidRPr="00613FD4">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###Par###12 12</w:t>
            </w:r>
          </w:p>
        </w:tc>
        <w:tc>
          <w:tcPr>
            <w:tcW w:w="12674"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А.С. Пушкин. Поэма «Медный всадник»</w:t>
            </w:r>
          </w:p>
        </w:tc>
      </w:tr>
      <w:tr w:rsidR="007A4DBD" w:rsidRPr="00613FD4">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###Par###13 13</w:t>
            </w:r>
          </w:p>
        </w:tc>
        <w:tc>
          <w:tcPr>
            <w:tcW w:w="12674"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А.С. Пушкин. Роман «Капитанская дочка»</w:t>
            </w:r>
          </w:p>
        </w:tc>
      </w:tr>
      <w:tr w:rsidR="007A4DBD">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###Par###14 14</w:t>
            </w:r>
          </w:p>
        </w:tc>
        <w:tc>
          <w:tcPr>
            <w:tcW w:w="12674" w:type="dxa"/>
            <w:tcMar>
              <w:top w:w="50" w:type="dxa"/>
              <w:left w:w="100" w:type="dxa"/>
            </w:tcMar>
            <w:vAlign w:val="center"/>
          </w:tcPr>
          <w:p w:rsidR="007A4DBD" w:rsidRDefault="00613FD4">
            <w:pPr>
              <w:spacing w:after="0" w:line="336" w:lineRule="auto"/>
              <w:ind w:left="228"/>
              <w:jc w:val="both"/>
            </w:pPr>
            <w:r>
              <w:rPr>
                <w:rFonts w:ascii="Times New Roman" w:hAnsi="Times New Roman"/>
                <w:color w:val="000000"/>
                <w:sz w:val="24"/>
              </w:rPr>
              <w:t>М.Ю. Лермонтов. Стихотворения</w:t>
            </w:r>
          </w:p>
        </w:tc>
      </w:tr>
      <w:tr w:rsidR="007A4DBD" w:rsidRPr="00613FD4">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lastRenderedPageBreak/>
              <w:t>###Par###15 15</w:t>
            </w:r>
          </w:p>
        </w:tc>
        <w:tc>
          <w:tcPr>
            <w:tcW w:w="12674"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М.Ю. Лермонтов. Поэма «</w:t>
            </w:r>
            <w:proofErr w:type="gramStart"/>
            <w:r w:rsidRPr="00613FD4">
              <w:rPr>
                <w:rFonts w:ascii="Times New Roman" w:hAnsi="Times New Roman"/>
                <w:color w:val="000000"/>
                <w:sz w:val="24"/>
                <w:lang w:val="ru-RU"/>
              </w:rPr>
              <w:t>Песня про царя</w:t>
            </w:r>
            <w:proofErr w:type="gramEnd"/>
            <w:r w:rsidRPr="00613FD4">
              <w:rPr>
                <w:rFonts w:ascii="Times New Roman" w:hAnsi="Times New Roman"/>
                <w:color w:val="000000"/>
                <w:sz w:val="24"/>
                <w:lang w:val="ru-RU"/>
              </w:rPr>
              <w:t xml:space="preserve"> Ивана Васильевича, молодого опричника и удалого купца Калашникова»</w:t>
            </w:r>
          </w:p>
        </w:tc>
      </w:tr>
      <w:tr w:rsidR="007A4DBD" w:rsidRPr="00613FD4">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###Par###16 16</w:t>
            </w:r>
          </w:p>
        </w:tc>
        <w:tc>
          <w:tcPr>
            <w:tcW w:w="12674"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М.Ю. Лермонтов. Поэма «Мцыри»</w:t>
            </w:r>
          </w:p>
        </w:tc>
      </w:tr>
      <w:tr w:rsidR="007A4DBD" w:rsidRPr="00613FD4">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###Par###17 17</w:t>
            </w:r>
          </w:p>
        </w:tc>
        <w:tc>
          <w:tcPr>
            <w:tcW w:w="12674"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М.Ю. Лермонтов. Роман «Герой нашего времени»</w:t>
            </w:r>
          </w:p>
        </w:tc>
      </w:tr>
      <w:tr w:rsidR="007A4DBD" w:rsidRPr="00613FD4">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###Par###18 18</w:t>
            </w:r>
          </w:p>
        </w:tc>
        <w:tc>
          <w:tcPr>
            <w:tcW w:w="12674"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Н.В. Гоголь. Комедия «Ревизор»</w:t>
            </w:r>
          </w:p>
        </w:tc>
      </w:tr>
      <w:tr w:rsidR="007A4DBD" w:rsidRPr="00613FD4">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###Par###19 19</w:t>
            </w:r>
          </w:p>
        </w:tc>
        <w:tc>
          <w:tcPr>
            <w:tcW w:w="12674"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Н.В. Гоголь. Повесть «Шинель»</w:t>
            </w:r>
          </w:p>
        </w:tc>
      </w:tr>
      <w:tr w:rsidR="007A4DBD" w:rsidRPr="00613FD4">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###Par###20 20</w:t>
            </w:r>
          </w:p>
        </w:tc>
        <w:tc>
          <w:tcPr>
            <w:tcW w:w="12674"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Н.В. Гоголь. Поэма «Мёртвые души»</w:t>
            </w:r>
          </w:p>
        </w:tc>
      </w:tr>
      <w:tr w:rsidR="007A4DBD" w:rsidRPr="00613FD4">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###Par###21 21</w:t>
            </w:r>
          </w:p>
        </w:tc>
        <w:tc>
          <w:tcPr>
            <w:tcW w:w="12674"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Поэзия пушкинской эпохи: Е.А. Баратынский, К.Н. Батюшков, А.А. Дельвиг, Н.М. Языков</w:t>
            </w:r>
          </w:p>
        </w:tc>
      </w:tr>
      <w:tr w:rsidR="007A4DBD" w:rsidRPr="00613FD4">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###Par###22 22</w:t>
            </w:r>
          </w:p>
        </w:tc>
        <w:tc>
          <w:tcPr>
            <w:tcW w:w="12674"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И.С. Тургенев. Одно произведение (повесть или рассказ) по выбору</w:t>
            </w:r>
          </w:p>
        </w:tc>
      </w:tr>
      <w:tr w:rsidR="007A4DBD" w:rsidRPr="00613FD4">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###Par###23 23</w:t>
            </w:r>
          </w:p>
        </w:tc>
        <w:tc>
          <w:tcPr>
            <w:tcW w:w="12674"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Н.С. Лесков. Одно произведение (повесть или рассказ) по выбору</w:t>
            </w:r>
          </w:p>
        </w:tc>
      </w:tr>
      <w:tr w:rsidR="007A4DBD">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###Par###24 24</w:t>
            </w:r>
          </w:p>
        </w:tc>
        <w:tc>
          <w:tcPr>
            <w:tcW w:w="12674" w:type="dxa"/>
            <w:tcMar>
              <w:top w:w="50" w:type="dxa"/>
              <w:left w:w="100" w:type="dxa"/>
            </w:tcMar>
            <w:vAlign w:val="center"/>
          </w:tcPr>
          <w:p w:rsidR="007A4DBD" w:rsidRDefault="00613FD4">
            <w:pPr>
              <w:spacing w:after="0" w:line="336" w:lineRule="auto"/>
              <w:ind w:left="228"/>
              <w:jc w:val="both"/>
            </w:pPr>
            <w:r>
              <w:rPr>
                <w:rFonts w:ascii="Times New Roman" w:hAnsi="Times New Roman"/>
                <w:color w:val="000000"/>
                <w:sz w:val="24"/>
              </w:rPr>
              <w:t>Ф.И. Тютчев. Стихотворения</w:t>
            </w:r>
          </w:p>
        </w:tc>
      </w:tr>
      <w:tr w:rsidR="007A4DBD">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###Par###25 25</w:t>
            </w:r>
          </w:p>
        </w:tc>
        <w:tc>
          <w:tcPr>
            <w:tcW w:w="12674" w:type="dxa"/>
            <w:tcMar>
              <w:top w:w="50" w:type="dxa"/>
              <w:left w:w="100" w:type="dxa"/>
            </w:tcMar>
            <w:vAlign w:val="center"/>
          </w:tcPr>
          <w:p w:rsidR="007A4DBD" w:rsidRDefault="00613FD4">
            <w:pPr>
              <w:spacing w:after="0" w:line="336" w:lineRule="auto"/>
              <w:ind w:left="228"/>
              <w:jc w:val="both"/>
            </w:pPr>
            <w:r>
              <w:rPr>
                <w:rFonts w:ascii="Times New Roman" w:hAnsi="Times New Roman"/>
                <w:color w:val="000000"/>
                <w:sz w:val="24"/>
              </w:rPr>
              <w:t>А.А. Фет. Стихотворения</w:t>
            </w:r>
          </w:p>
        </w:tc>
      </w:tr>
      <w:tr w:rsidR="007A4DBD">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###Par###26 26</w:t>
            </w:r>
          </w:p>
        </w:tc>
        <w:tc>
          <w:tcPr>
            <w:tcW w:w="12674" w:type="dxa"/>
            <w:tcMar>
              <w:top w:w="50" w:type="dxa"/>
              <w:left w:w="100" w:type="dxa"/>
            </w:tcMar>
            <w:vAlign w:val="center"/>
          </w:tcPr>
          <w:p w:rsidR="007A4DBD" w:rsidRDefault="00613FD4">
            <w:pPr>
              <w:spacing w:after="0" w:line="336" w:lineRule="auto"/>
              <w:ind w:left="228"/>
              <w:jc w:val="both"/>
            </w:pPr>
            <w:r>
              <w:rPr>
                <w:rFonts w:ascii="Times New Roman" w:hAnsi="Times New Roman"/>
                <w:color w:val="000000"/>
                <w:sz w:val="24"/>
              </w:rPr>
              <w:t>Н.А. Некрасов. Стихотворения</w:t>
            </w:r>
          </w:p>
        </w:tc>
      </w:tr>
      <w:tr w:rsidR="007A4DBD" w:rsidRPr="00613FD4">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###Par###27 27</w:t>
            </w:r>
          </w:p>
        </w:tc>
        <w:tc>
          <w:tcPr>
            <w:tcW w:w="12674"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М.Е. Салтыков-Щедрин. Сказки: «Повесть о том, как один мужик двух генералов прокормил», «Дикий помещик», «Премудрый пискарь»</w:t>
            </w:r>
          </w:p>
        </w:tc>
      </w:tr>
      <w:tr w:rsidR="007A4DBD" w:rsidRPr="00613FD4">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###Par###28 28</w:t>
            </w:r>
          </w:p>
        </w:tc>
        <w:tc>
          <w:tcPr>
            <w:tcW w:w="12674"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Ф.М. Достоевский. Одно произведение (повесть или рассказ) по выбору</w:t>
            </w:r>
          </w:p>
        </w:tc>
      </w:tr>
      <w:tr w:rsidR="007A4DBD" w:rsidRPr="00613FD4">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###Par###29 29</w:t>
            </w:r>
          </w:p>
        </w:tc>
        <w:tc>
          <w:tcPr>
            <w:tcW w:w="12674"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Л.Н. Толстой. Рассказ «После бала» и одно произведение (повесть или рассказ) по выбору </w:t>
            </w:r>
          </w:p>
        </w:tc>
      </w:tr>
      <w:tr w:rsidR="007A4DBD" w:rsidRPr="00613FD4">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###Par###30 30</w:t>
            </w:r>
          </w:p>
        </w:tc>
        <w:tc>
          <w:tcPr>
            <w:tcW w:w="12674"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А.П. Чехов. Рассказы. </w:t>
            </w:r>
            <w:proofErr w:type="gramStart"/>
            <w:r w:rsidRPr="00613FD4">
              <w:rPr>
                <w:rFonts w:ascii="Times New Roman" w:hAnsi="Times New Roman"/>
                <w:color w:val="000000"/>
                <w:sz w:val="24"/>
                <w:lang w:val="ru-RU"/>
              </w:rPr>
              <w:t xml:space="preserve">«Лошадиная фамилия», «Мальчики», «Хирургия», «Смерть чиновника», «Хамелеон», «Тоска», «Толстый и тонкий», «Злоумышленник» и другие </w:t>
            </w:r>
            <w:proofErr w:type="gramEnd"/>
          </w:p>
        </w:tc>
      </w:tr>
      <w:tr w:rsidR="007A4DBD">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 xml:space="preserve">###Par###31 </w:t>
            </w:r>
            <w:r>
              <w:rPr>
                <w:rFonts w:ascii="Times New Roman" w:hAnsi="Times New Roman"/>
                <w:color w:val="000000"/>
                <w:sz w:val="24"/>
              </w:rPr>
              <w:lastRenderedPageBreak/>
              <w:t>31</w:t>
            </w:r>
          </w:p>
        </w:tc>
        <w:tc>
          <w:tcPr>
            <w:tcW w:w="12674" w:type="dxa"/>
            <w:tcMar>
              <w:top w:w="50" w:type="dxa"/>
              <w:left w:w="100" w:type="dxa"/>
            </w:tcMar>
            <w:vAlign w:val="center"/>
          </w:tcPr>
          <w:p w:rsidR="007A4DBD" w:rsidRDefault="00613FD4">
            <w:pPr>
              <w:spacing w:after="0" w:line="336" w:lineRule="auto"/>
              <w:ind w:left="228"/>
              <w:jc w:val="both"/>
            </w:pPr>
            <w:r>
              <w:rPr>
                <w:rFonts w:ascii="Times New Roman" w:hAnsi="Times New Roman"/>
                <w:color w:val="000000"/>
                <w:sz w:val="24"/>
              </w:rPr>
              <w:lastRenderedPageBreak/>
              <w:t>A.К. Толстой. Стихотворения</w:t>
            </w:r>
          </w:p>
        </w:tc>
      </w:tr>
      <w:tr w:rsidR="007A4DBD">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lastRenderedPageBreak/>
              <w:t>###Par###32 32</w:t>
            </w:r>
          </w:p>
        </w:tc>
        <w:tc>
          <w:tcPr>
            <w:tcW w:w="12674" w:type="dxa"/>
            <w:tcMar>
              <w:top w:w="50" w:type="dxa"/>
              <w:left w:w="100" w:type="dxa"/>
            </w:tcMar>
            <w:vAlign w:val="center"/>
          </w:tcPr>
          <w:p w:rsidR="007A4DBD" w:rsidRDefault="00613FD4">
            <w:pPr>
              <w:spacing w:after="0" w:line="336" w:lineRule="auto"/>
              <w:ind w:left="228"/>
              <w:jc w:val="both"/>
            </w:pPr>
            <w:r>
              <w:rPr>
                <w:rFonts w:ascii="Times New Roman" w:hAnsi="Times New Roman"/>
                <w:color w:val="000000"/>
                <w:sz w:val="24"/>
              </w:rPr>
              <w:t>И.А. Бунин. Стихотворения</w:t>
            </w:r>
          </w:p>
        </w:tc>
      </w:tr>
      <w:tr w:rsidR="007A4DBD">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###Par###33 33</w:t>
            </w:r>
          </w:p>
        </w:tc>
        <w:tc>
          <w:tcPr>
            <w:tcW w:w="12674" w:type="dxa"/>
            <w:tcMar>
              <w:top w:w="50" w:type="dxa"/>
              <w:left w:w="100" w:type="dxa"/>
            </w:tcMar>
            <w:vAlign w:val="center"/>
          </w:tcPr>
          <w:p w:rsidR="007A4DBD" w:rsidRDefault="00613FD4">
            <w:pPr>
              <w:spacing w:after="0" w:line="336" w:lineRule="auto"/>
              <w:ind w:left="228"/>
              <w:jc w:val="both"/>
            </w:pPr>
            <w:r>
              <w:rPr>
                <w:rFonts w:ascii="Times New Roman" w:hAnsi="Times New Roman"/>
                <w:color w:val="000000"/>
                <w:sz w:val="24"/>
              </w:rPr>
              <w:t>А.А. Блок. Стихотворения</w:t>
            </w:r>
          </w:p>
        </w:tc>
      </w:tr>
      <w:tr w:rsidR="007A4DBD">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###Par###34 34</w:t>
            </w:r>
          </w:p>
        </w:tc>
        <w:tc>
          <w:tcPr>
            <w:tcW w:w="12674" w:type="dxa"/>
            <w:tcMar>
              <w:top w:w="50" w:type="dxa"/>
              <w:left w:w="100" w:type="dxa"/>
            </w:tcMar>
            <w:vAlign w:val="center"/>
          </w:tcPr>
          <w:p w:rsidR="007A4DBD" w:rsidRDefault="00613FD4">
            <w:pPr>
              <w:spacing w:after="0" w:line="336" w:lineRule="auto"/>
              <w:ind w:left="228"/>
              <w:jc w:val="both"/>
            </w:pPr>
            <w:r>
              <w:rPr>
                <w:rFonts w:ascii="Times New Roman" w:hAnsi="Times New Roman"/>
                <w:color w:val="000000"/>
                <w:sz w:val="24"/>
              </w:rPr>
              <w:t>В.В. Маяковский. Стихотворения</w:t>
            </w:r>
          </w:p>
        </w:tc>
      </w:tr>
      <w:tr w:rsidR="007A4DBD">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###Par###35 35</w:t>
            </w:r>
          </w:p>
        </w:tc>
        <w:tc>
          <w:tcPr>
            <w:tcW w:w="12674" w:type="dxa"/>
            <w:tcMar>
              <w:top w:w="50" w:type="dxa"/>
              <w:left w:w="100" w:type="dxa"/>
            </w:tcMar>
            <w:vAlign w:val="center"/>
          </w:tcPr>
          <w:p w:rsidR="007A4DBD" w:rsidRDefault="00613FD4">
            <w:pPr>
              <w:spacing w:after="0" w:line="336" w:lineRule="auto"/>
              <w:ind w:left="228"/>
              <w:jc w:val="both"/>
            </w:pPr>
            <w:r>
              <w:rPr>
                <w:rFonts w:ascii="Times New Roman" w:hAnsi="Times New Roman"/>
                <w:color w:val="000000"/>
                <w:sz w:val="24"/>
              </w:rPr>
              <w:t>С.А. Есенин. Стихотворения</w:t>
            </w:r>
          </w:p>
        </w:tc>
      </w:tr>
      <w:tr w:rsidR="007A4DBD">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###Par###36 36</w:t>
            </w:r>
          </w:p>
        </w:tc>
        <w:tc>
          <w:tcPr>
            <w:tcW w:w="12674" w:type="dxa"/>
            <w:tcMar>
              <w:top w:w="50" w:type="dxa"/>
              <w:left w:w="100" w:type="dxa"/>
            </w:tcMar>
            <w:vAlign w:val="center"/>
          </w:tcPr>
          <w:p w:rsidR="007A4DBD" w:rsidRDefault="00613FD4">
            <w:pPr>
              <w:spacing w:after="0" w:line="336" w:lineRule="auto"/>
              <w:ind w:left="228"/>
              <w:jc w:val="both"/>
            </w:pPr>
            <w:r>
              <w:rPr>
                <w:rFonts w:ascii="Times New Roman" w:hAnsi="Times New Roman"/>
                <w:color w:val="000000"/>
                <w:sz w:val="24"/>
              </w:rPr>
              <w:t>Н.С. Гумилёв. Стихотворения</w:t>
            </w:r>
          </w:p>
        </w:tc>
      </w:tr>
      <w:tr w:rsidR="007A4DBD">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###Par###37 37</w:t>
            </w:r>
          </w:p>
        </w:tc>
        <w:tc>
          <w:tcPr>
            <w:tcW w:w="12674" w:type="dxa"/>
            <w:tcMar>
              <w:top w:w="50" w:type="dxa"/>
              <w:left w:w="100" w:type="dxa"/>
            </w:tcMar>
            <w:vAlign w:val="center"/>
          </w:tcPr>
          <w:p w:rsidR="007A4DBD" w:rsidRDefault="00613FD4">
            <w:pPr>
              <w:spacing w:after="0" w:line="336" w:lineRule="auto"/>
              <w:ind w:left="228"/>
              <w:jc w:val="both"/>
            </w:pPr>
            <w:r>
              <w:rPr>
                <w:rFonts w:ascii="Times New Roman" w:hAnsi="Times New Roman"/>
                <w:color w:val="000000"/>
                <w:sz w:val="24"/>
              </w:rPr>
              <w:t>М.И. Цветаева. Стихотворения</w:t>
            </w:r>
          </w:p>
        </w:tc>
      </w:tr>
      <w:tr w:rsidR="007A4DBD">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###Par###38 38</w:t>
            </w:r>
          </w:p>
        </w:tc>
        <w:tc>
          <w:tcPr>
            <w:tcW w:w="12674" w:type="dxa"/>
            <w:tcMar>
              <w:top w:w="50" w:type="dxa"/>
              <w:left w:w="100" w:type="dxa"/>
            </w:tcMar>
            <w:vAlign w:val="center"/>
          </w:tcPr>
          <w:p w:rsidR="007A4DBD" w:rsidRDefault="00613FD4">
            <w:pPr>
              <w:spacing w:after="0" w:line="336" w:lineRule="auto"/>
              <w:ind w:left="228"/>
              <w:jc w:val="both"/>
            </w:pPr>
            <w:r>
              <w:rPr>
                <w:rFonts w:ascii="Times New Roman" w:hAnsi="Times New Roman"/>
                <w:color w:val="000000"/>
                <w:sz w:val="24"/>
              </w:rPr>
              <w:t>О.Э. Мандельштам. Стихотворения</w:t>
            </w:r>
          </w:p>
        </w:tc>
      </w:tr>
      <w:tr w:rsidR="007A4DBD">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###Par###39 39</w:t>
            </w:r>
          </w:p>
        </w:tc>
        <w:tc>
          <w:tcPr>
            <w:tcW w:w="12674" w:type="dxa"/>
            <w:tcMar>
              <w:top w:w="50" w:type="dxa"/>
              <w:left w:w="100" w:type="dxa"/>
            </w:tcMar>
            <w:vAlign w:val="center"/>
          </w:tcPr>
          <w:p w:rsidR="007A4DBD" w:rsidRDefault="00613FD4">
            <w:pPr>
              <w:spacing w:after="0" w:line="336" w:lineRule="auto"/>
              <w:ind w:left="228"/>
              <w:jc w:val="both"/>
            </w:pPr>
            <w:r>
              <w:rPr>
                <w:rFonts w:ascii="Times New Roman" w:hAnsi="Times New Roman"/>
                <w:color w:val="000000"/>
                <w:sz w:val="24"/>
              </w:rPr>
              <w:t>Б.Л. Пастернак. Стихотворения</w:t>
            </w:r>
          </w:p>
        </w:tc>
      </w:tr>
      <w:tr w:rsidR="007A4DBD" w:rsidRPr="00613FD4">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###Par###40 40</w:t>
            </w:r>
          </w:p>
        </w:tc>
        <w:tc>
          <w:tcPr>
            <w:tcW w:w="12674"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А.И. Куприн (одно произведение по выбору)</w:t>
            </w:r>
          </w:p>
        </w:tc>
      </w:tr>
      <w:tr w:rsidR="007A4DBD" w:rsidRPr="00613FD4">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###Par###41 41</w:t>
            </w:r>
          </w:p>
        </w:tc>
        <w:tc>
          <w:tcPr>
            <w:tcW w:w="12674"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М.А. Шолохов. Рассказ «Судьба человека»</w:t>
            </w:r>
          </w:p>
        </w:tc>
      </w:tr>
      <w:tr w:rsidR="007A4DBD" w:rsidRPr="00613FD4">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###Par###42 42</w:t>
            </w:r>
          </w:p>
        </w:tc>
        <w:tc>
          <w:tcPr>
            <w:tcW w:w="12674"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А.Т. Твардовский. </w:t>
            </w:r>
            <w:proofErr w:type="gramStart"/>
            <w:r w:rsidRPr="00613FD4">
              <w:rPr>
                <w:rFonts w:ascii="Times New Roman" w:hAnsi="Times New Roman"/>
                <w:color w:val="000000"/>
                <w:sz w:val="24"/>
                <w:lang w:val="ru-RU"/>
              </w:rPr>
              <w:t>Поэма «Василий Тёркин» (главы «Переправа», «Гармонь», «Два солдата», «Поединок» и другие)</w:t>
            </w:r>
            <w:proofErr w:type="gramEnd"/>
          </w:p>
        </w:tc>
      </w:tr>
      <w:tr w:rsidR="007A4DBD" w:rsidRPr="00613FD4">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###Par###43 43</w:t>
            </w:r>
          </w:p>
        </w:tc>
        <w:tc>
          <w:tcPr>
            <w:tcW w:w="12674"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В.М. Шукшин. Рассказы: «Чудик», «Стенька Разин», «Критики» и другие</w:t>
            </w:r>
          </w:p>
        </w:tc>
      </w:tr>
      <w:tr w:rsidR="007A4DBD" w:rsidRPr="00613FD4">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###Par###44 44</w:t>
            </w:r>
          </w:p>
        </w:tc>
        <w:tc>
          <w:tcPr>
            <w:tcW w:w="12674"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А.И. Солженицын. Рассказ «Матрёнин двор»</w:t>
            </w:r>
          </w:p>
        </w:tc>
      </w:tr>
      <w:tr w:rsidR="007A4DBD">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###Par###45 45</w:t>
            </w:r>
          </w:p>
        </w:tc>
        <w:tc>
          <w:tcPr>
            <w:tcW w:w="12674" w:type="dxa"/>
            <w:tcMar>
              <w:top w:w="50" w:type="dxa"/>
              <w:left w:w="100" w:type="dxa"/>
            </w:tcMar>
            <w:vAlign w:val="center"/>
          </w:tcPr>
          <w:p w:rsidR="007A4DBD" w:rsidRDefault="00613FD4">
            <w:pPr>
              <w:spacing w:after="0" w:line="336" w:lineRule="auto"/>
              <w:ind w:left="228"/>
              <w:jc w:val="both"/>
            </w:pPr>
            <w:r>
              <w:rPr>
                <w:rFonts w:ascii="Times New Roman" w:hAnsi="Times New Roman"/>
                <w:color w:val="000000"/>
                <w:sz w:val="24"/>
              </w:rPr>
              <w:t>Авторы прозаических произведений (эпос) XX – XXI вв.: Ф.А. Абрамов, А.Т. Аверченко, Ч.Т. Айтматов, В.П. Астафьев, В.И. Белов, Ю.В. Бондарев, М.А. Булгаков, Б.Л. Васильев, М. Горький, А.С. Грин, Б.П. Екимов, М.М. Зощенко, Ф.А. Искандер, Ю.П. Казаков, В.В. Набоков, Е.И. Носов, М.А. Осоргин, А.П. Платонов, В.Г. Распутин, A.Н. и Б.Н. Стругацкие, В.Ф. Тендряков, Н. Тэффи, И.С. Шмелёв и другие</w:t>
            </w:r>
          </w:p>
        </w:tc>
      </w:tr>
      <w:tr w:rsidR="007A4DBD" w:rsidRPr="00613FD4">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lastRenderedPageBreak/>
              <w:t>###Par###46 46</w:t>
            </w:r>
          </w:p>
        </w:tc>
        <w:tc>
          <w:tcPr>
            <w:tcW w:w="12674"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Авторы стихотворных произведений (лирика) </w:t>
            </w:r>
            <w:r>
              <w:rPr>
                <w:rFonts w:ascii="Times New Roman" w:hAnsi="Times New Roman"/>
                <w:color w:val="000000"/>
                <w:sz w:val="24"/>
              </w:rPr>
              <w:t>XX</w:t>
            </w:r>
            <w:r w:rsidRPr="00613FD4">
              <w:rPr>
                <w:rFonts w:ascii="Times New Roman" w:hAnsi="Times New Roman"/>
                <w:color w:val="000000"/>
                <w:sz w:val="24"/>
                <w:lang w:val="ru-RU"/>
              </w:rPr>
              <w:t xml:space="preserve"> – </w:t>
            </w:r>
            <w:r>
              <w:rPr>
                <w:rFonts w:ascii="Times New Roman" w:hAnsi="Times New Roman"/>
                <w:color w:val="000000"/>
                <w:sz w:val="24"/>
              </w:rPr>
              <w:t>XXI</w:t>
            </w:r>
            <w:r w:rsidRPr="00613FD4">
              <w:rPr>
                <w:rFonts w:ascii="Times New Roman" w:hAnsi="Times New Roman"/>
                <w:color w:val="000000"/>
                <w:sz w:val="24"/>
                <w:lang w:val="ru-RU"/>
              </w:rPr>
              <w:t xml:space="preserve"> вв. (стихотворения указанных поэтов могут быть включены в часть 1 контрольных измерительных материалов): Б.А. Ахмадулина, А.А. Ахматова, О.Ф. Берггольц, И.А. Бродский, А.А. Вознесенский, </w:t>
            </w:r>
            <w:r>
              <w:rPr>
                <w:rFonts w:ascii="Times New Roman" w:hAnsi="Times New Roman"/>
                <w:color w:val="000000"/>
                <w:sz w:val="24"/>
              </w:rPr>
              <w:t>B</w:t>
            </w:r>
            <w:r w:rsidRPr="00613FD4">
              <w:rPr>
                <w:rFonts w:ascii="Times New Roman" w:hAnsi="Times New Roman"/>
                <w:color w:val="000000"/>
                <w:sz w:val="24"/>
                <w:lang w:val="ru-RU"/>
              </w:rPr>
              <w:t>.</w:t>
            </w:r>
            <w:r>
              <w:rPr>
                <w:rFonts w:ascii="Times New Roman" w:hAnsi="Times New Roman"/>
                <w:color w:val="000000"/>
                <w:sz w:val="24"/>
              </w:rPr>
              <w:t>C</w:t>
            </w:r>
            <w:r w:rsidRPr="00613FD4">
              <w:rPr>
                <w:rFonts w:ascii="Times New Roman" w:hAnsi="Times New Roman"/>
                <w:color w:val="000000"/>
                <w:sz w:val="24"/>
                <w:lang w:val="ru-RU"/>
              </w:rPr>
              <w:t>. Высоцкий, Е.А. Евтушенко, Н.А. Заболоцкий, М.В. Исаковский, Ю.П. Кузнецов, А.С. Кушнер, Ю.Д. Левитанский, Ю.П. Мориц, Б.Ш. Окуджава, Р.И. Рождественский, Н.М. Рубцов, Д.С. Самойлов, М.А. Светлов, К.М. Симонов и другие</w:t>
            </w:r>
          </w:p>
        </w:tc>
      </w:tr>
      <w:tr w:rsidR="007A4DBD" w:rsidRPr="00613FD4">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###Par###47 47</w:t>
            </w:r>
          </w:p>
        </w:tc>
        <w:tc>
          <w:tcPr>
            <w:tcW w:w="12674"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 xml:space="preserve">Литература народов Российской Федерации. Авторы стихотворных произведений (лирика): Р.Г. Гамзатов, М. </w:t>
            </w:r>
            <w:proofErr w:type="gramStart"/>
            <w:r w:rsidRPr="00613FD4">
              <w:rPr>
                <w:rFonts w:ascii="Times New Roman" w:hAnsi="Times New Roman"/>
                <w:color w:val="000000"/>
                <w:sz w:val="24"/>
                <w:lang w:val="ru-RU"/>
              </w:rPr>
              <w:t>Карим</w:t>
            </w:r>
            <w:proofErr w:type="gramEnd"/>
            <w:r w:rsidRPr="00613FD4">
              <w:rPr>
                <w:rFonts w:ascii="Times New Roman" w:hAnsi="Times New Roman"/>
                <w:color w:val="000000"/>
                <w:sz w:val="24"/>
                <w:lang w:val="ru-RU"/>
              </w:rPr>
              <w:t>, Г. Тукай, К. Кулиев и другие</w:t>
            </w:r>
          </w:p>
        </w:tc>
      </w:tr>
      <w:tr w:rsidR="007A4DBD" w:rsidRPr="00613FD4">
        <w:trPr>
          <w:trHeight w:val="144"/>
          <w:tblCellSpacing w:w="0" w:type="dxa"/>
        </w:trPr>
        <w:tc>
          <w:tcPr>
            <w:tcW w:w="1561" w:type="dxa"/>
            <w:tcMar>
              <w:top w:w="50" w:type="dxa"/>
              <w:left w:w="100" w:type="dxa"/>
            </w:tcMar>
            <w:vAlign w:val="center"/>
          </w:tcPr>
          <w:p w:rsidR="007A4DBD" w:rsidRDefault="00613FD4">
            <w:pPr>
              <w:spacing w:after="0" w:line="336" w:lineRule="auto"/>
              <w:ind w:left="228"/>
              <w:jc w:val="center"/>
            </w:pPr>
            <w:r>
              <w:rPr>
                <w:rFonts w:ascii="Times New Roman" w:hAnsi="Times New Roman"/>
                <w:color w:val="000000"/>
                <w:sz w:val="24"/>
              </w:rPr>
              <w:t>###Par###48 48</w:t>
            </w:r>
          </w:p>
        </w:tc>
        <w:tc>
          <w:tcPr>
            <w:tcW w:w="12674" w:type="dxa"/>
            <w:tcMar>
              <w:top w:w="50" w:type="dxa"/>
              <w:left w:w="100" w:type="dxa"/>
            </w:tcMar>
            <w:vAlign w:val="center"/>
          </w:tcPr>
          <w:p w:rsidR="007A4DBD" w:rsidRPr="00613FD4" w:rsidRDefault="00613FD4">
            <w:pPr>
              <w:spacing w:after="0" w:line="336" w:lineRule="auto"/>
              <w:ind w:left="228"/>
              <w:jc w:val="both"/>
              <w:rPr>
                <w:lang w:val="ru-RU"/>
              </w:rPr>
            </w:pPr>
            <w:r w:rsidRPr="00613FD4">
              <w:rPr>
                <w:rFonts w:ascii="Times New Roman" w:hAnsi="Times New Roman"/>
                <w:color w:val="000000"/>
                <w:sz w:val="24"/>
                <w:lang w:val="ru-RU"/>
              </w:rPr>
              <w:t>Произведения зарубежной литературы: по выбору (в том числе Гомера, М. Сервантеса, У. Шекспира, Ж.-Б. Мольера)</w:t>
            </w:r>
          </w:p>
        </w:tc>
      </w:tr>
    </w:tbl>
    <w:p w:rsidR="007A4DBD" w:rsidRPr="00613FD4" w:rsidRDefault="007A4DBD">
      <w:pPr>
        <w:spacing w:after="0" w:line="336" w:lineRule="auto"/>
        <w:ind w:left="120"/>
        <w:rPr>
          <w:lang w:val="ru-RU"/>
        </w:rPr>
      </w:pPr>
    </w:p>
    <w:p w:rsidR="007A4DBD" w:rsidRPr="00613FD4" w:rsidRDefault="007A4DBD">
      <w:pPr>
        <w:rPr>
          <w:lang w:val="ru-RU"/>
        </w:rPr>
        <w:sectPr w:rsidR="007A4DBD" w:rsidRPr="00613FD4">
          <w:pgSz w:w="11906" w:h="16383"/>
          <w:pgMar w:top="1134" w:right="850" w:bottom="1134" w:left="1701" w:header="720" w:footer="720" w:gutter="0"/>
          <w:cols w:space="720"/>
        </w:sectPr>
      </w:pPr>
      <w:bookmarkStart w:id="93" w:name="block-55768564"/>
    </w:p>
    <w:p w:rsidR="00B90768" w:rsidRPr="00B90768" w:rsidRDefault="00B90768" w:rsidP="00B90768">
      <w:pPr>
        <w:spacing w:after="0"/>
        <w:ind w:left="120"/>
        <w:rPr>
          <w:lang w:val="ru-RU"/>
        </w:rPr>
      </w:pPr>
      <w:bookmarkStart w:id="94" w:name="block-34806522"/>
      <w:bookmarkEnd w:id="93"/>
      <w:r w:rsidRPr="00B90768">
        <w:rPr>
          <w:rFonts w:ascii="Times New Roman" w:hAnsi="Times New Roman"/>
          <w:b/>
          <w:sz w:val="28"/>
          <w:lang w:val="ru-RU"/>
        </w:rPr>
        <w:lastRenderedPageBreak/>
        <w:t>УЧЕБНО-МЕТОДИЧЕСКОЕ ОБЕСПЕЧЕНИЕ ОБРАЗОВАТЕЛЬНОГО ПРОЦЕССА</w:t>
      </w:r>
    </w:p>
    <w:p w:rsidR="00B90768" w:rsidRPr="00B90768" w:rsidRDefault="00B90768" w:rsidP="00B90768">
      <w:pPr>
        <w:spacing w:after="0" w:line="480" w:lineRule="auto"/>
        <w:ind w:left="120"/>
        <w:rPr>
          <w:rFonts w:ascii="Times New Roman" w:hAnsi="Times New Roman"/>
          <w:b/>
          <w:sz w:val="28"/>
          <w:lang w:val="ru-RU"/>
        </w:rPr>
      </w:pPr>
      <w:r w:rsidRPr="00B90768">
        <w:rPr>
          <w:rFonts w:ascii="Times New Roman" w:hAnsi="Times New Roman"/>
          <w:b/>
          <w:sz w:val="28"/>
          <w:lang w:val="ru-RU"/>
        </w:rPr>
        <w:t>ОБЯЗАТЕЛЬНЫЕ УЧЕБНЫЕ МАТЕРИАЛЫ ДЛЯ УЧЕНИКА</w:t>
      </w:r>
    </w:p>
    <w:p w:rsidR="00B90768" w:rsidRPr="00B90768" w:rsidRDefault="00B90768" w:rsidP="00B90768">
      <w:pPr>
        <w:spacing w:after="0" w:line="360" w:lineRule="auto"/>
        <w:ind w:left="120"/>
        <w:rPr>
          <w:rFonts w:ascii="Times New Roman" w:hAnsi="Times New Roman" w:cs="Times New Roman"/>
          <w:sz w:val="28"/>
          <w:szCs w:val="28"/>
          <w:lang w:val="ru-RU"/>
        </w:rPr>
      </w:pPr>
      <w:r w:rsidRPr="00B90768">
        <w:rPr>
          <w:color w:val="FF0000"/>
          <w:lang w:val="ru-RU"/>
        </w:rPr>
        <w:t>​‌</w:t>
      </w:r>
      <w:r w:rsidRPr="00B90768">
        <w:rPr>
          <w:rFonts w:ascii="Times New Roman" w:hAnsi="Times New Roman" w:cs="Times New Roman"/>
          <w:sz w:val="28"/>
          <w:szCs w:val="28"/>
          <w:lang w:val="ru-RU"/>
        </w:rPr>
        <w:t>1. Литература (в 2 частях), 5 класс/ Коровина В.Я., Журавлев В.П., Коровин В.И., Акционерное общество «Издательство «Просвещение»</w:t>
      </w:r>
    </w:p>
    <w:p w:rsidR="00B90768" w:rsidRPr="00B90768" w:rsidRDefault="00B90768" w:rsidP="00B90768">
      <w:pPr>
        <w:spacing w:after="0" w:line="360" w:lineRule="auto"/>
        <w:ind w:left="120"/>
        <w:rPr>
          <w:rFonts w:ascii="Times New Roman" w:hAnsi="Times New Roman" w:cs="Times New Roman"/>
          <w:sz w:val="28"/>
          <w:szCs w:val="28"/>
          <w:lang w:val="ru-RU"/>
        </w:rPr>
      </w:pPr>
      <w:r w:rsidRPr="00B90768">
        <w:rPr>
          <w:rFonts w:ascii="Times New Roman" w:hAnsi="Times New Roman" w:cs="Times New Roman"/>
          <w:sz w:val="28"/>
          <w:szCs w:val="28"/>
          <w:lang w:val="ru-RU"/>
        </w:rPr>
        <w:t xml:space="preserve"> 2. Литература (в 2 частях), 6 класс/ Полухина В.П., Коровина В.Я., Журавлев В.П. и другие; под редакцией Коровиной В.Я., Акционерное общество «Издательство «Просвещение»</w:t>
      </w:r>
    </w:p>
    <w:p w:rsidR="00B90768" w:rsidRPr="00B90768" w:rsidRDefault="00B90768" w:rsidP="00B90768">
      <w:pPr>
        <w:spacing w:after="0" w:line="360" w:lineRule="auto"/>
        <w:ind w:left="120"/>
        <w:rPr>
          <w:rFonts w:ascii="Times New Roman" w:hAnsi="Times New Roman" w:cs="Times New Roman"/>
          <w:sz w:val="28"/>
          <w:szCs w:val="28"/>
          <w:lang w:val="ru-RU"/>
        </w:rPr>
      </w:pPr>
      <w:r w:rsidRPr="00B90768">
        <w:rPr>
          <w:rFonts w:ascii="Times New Roman" w:hAnsi="Times New Roman" w:cs="Times New Roman"/>
          <w:sz w:val="28"/>
          <w:szCs w:val="28"/>
          <w:lang w:val="ru-RU"/>
        </w:rPr>
        <w:t xml:space="preserve"> 3. Литература (в 2 частях), 7 класс/ Коровина В.Я., Журавлев В.П., Коровин В.И., Акционерное общество «Издательство «Просвещение»</w:t>
      </w:r>
    </w:p>
    <w:p w:rsidR="00B90768" w:rsidRPr="00B90768" w:rsidRDefault="00B90768" w:rsidP="00B90768">
      <w:pPr>
        <w:spacing w:after="0" w:line="360" w:lineRule="auto"/>
        <w:ind w:left="120"/>
        <w:rPr>
          <w:rFonts w:ascii="Times New Roman" w:hAnsi="Times New Roman" w:cs="Times New Roman"/>
          <w:sz w:val="28"/>
          <w:szCs w:val="28"/>
          <w:lang w:val="ru-RU"/>
        </w:rPr>
      </w:pPr>
      <w:r w:rsidRPr="00B90768">
        <w:rPr>
          <w:rFonts w:ascii="Times New Roman" w:hAnsi="Times New Roman" w:cs="Times New Roman"/>
          <w:sz w:val="28"/>
          <w:szCs w:val="28"/>
          <w:lang w:val="ru-RU"/>
        </w:rPr>
        <w:t xml:space="preserve"> 4. Литература (в 2 частях), 8 класс/ Коровина В.Я., Журавлев В.П., Коровин В.И., Акционерное общество «Издательство «Просвещение»</w:t>
      </w:r>
    </w:p>
    <w:p w:rsidR="00B90768" w:rsidRPr="00B90768" w:rsidRDefault="00B90768" w:rsidP="00B90768">
      <w:pPr>
        <w:spacing w:after="0" w:line="360" w:lineRule="auto"/>
        <w:ind w:left="120"/>
        <w:rPr>
          <w:rFonts w:ascii="Times New Roman" w:hAnsi="Times New Roman" w:cs="Times New Roman"/>
          <w:sz w:val="28"/>
          <w:szCs w:val="28"/>
          <w:lang w:val="ru-RU"/>
        </w:rPr>
      </w:pPr>
      <w:r w:rsidRPr="00B90768">
        <w:rPr>
          <w:rFonts w:ascii="Times New Roman" w:hAnsi="Times New Roman" w:cs="Times New Roman"/>
          <w:sz w:val="28"/>
          <w:szCs w:val="28"/>
          <w:lang w:val="ru-RU"/>
        </w:rPr>
        <w:t xml:space="preserve"> 5. Литература (в 2 частях), 9 класс/ Коровина В.Я., Журавлев В.П., Коровин В.И. и другие; под редакцией Коровиной В.Я., Акционерное общество «Издательство «Просвещение»‌​</w:t>
      </w:r>
    </w:p>
    <w:p w:rsidR="00B90768" w:rsidRPr="00B90768" w:rsidRDefault="00B90768" w:rsidP="00B90768">
      <w:pPr>
        <w:spacing w:after="0" w:line="360" w:lineRule="auto"/>
        <w:ind w:left="120"/>
        <w:rPr>
          <w:rFonts w:ascii="Times New Roman" w:hAnsi="Times New Roman" w:cs="Times New Roman"/>
          <w:sz w:val="28"/>
          <w:szCs w:val="28"/>
          <w:lang w:val="ru-RU"/>
        </w:rPr>
      </w:pPr>
    </w:p>
    <w:p w:rsidR="00B90768" w:rsidRPr="007310E7" w:rsidRDefault="00B90768" w:rsidP="00B90768">
      <w:pPr>
        <w:spacing w:after="0" w:line="480" w:lineRule="auto"/>
        <w:ind w:left="120"/>
        <w:rPr>
          <w:rFonts w:ascii="Times New Roman" w:hAnsi="Times New Roman"/>
          <w:b/>
          <w:sz w:val="28"/>
        </w:rPr>
      </w:pPr>
      <w:r w:rsidRPr="007310E7">
        <w:rPr>
          <w:rFonts w:ascii="Times New Roman" w:hAnsi="Times New Roman"/>
          <w:b/>
          <w:sz w:val="28"/>
        </w:rPr>
        <w:t>МЕТОДИЧЕСКИЕ МАТЕРИАЛЫ ДЛЯ УЧИТЕЛЯ</w:t>
      </w:r>
    </w:p>
    <w:p w:rsidR="00B90768" w:rsidRPr="007310E7" w:rsidRDefault="00B90768" w:rsidP="00B90768">
      <w:pPr>
        <w:pStyle w:val="ae"/>
        <w:numPr>
          <w:ilvl w:val="0"/>
          <w:numId w:val="24"/>
        </w:numPr>
        <w:spacing w:after="0" w:line="480" w:lineRule="auto"/>
        <w:rPr>
          <w:rFonts w:ascii="Times New Roman" w:hAnsi="Times New Roman" w:cs="Times New Roman"/>
          <w:sz w:val="28"/>
          <w:szCs w:val="28"/>
        </w:rPr>
      </w:pPr>
      <w:r w:rsidRPr="007310E7">
        <w:rPr>
          <w:rFonts w:ascii="Times New Roman" w:hAnsi="Times New Roman" w:cs="Times New Roman"/>
          <w:sz w:val="28"/>
          <w:szCs w:val="28"/>
        </w:rPr>
        <w:t>Беляева Н. В. Литература.  5 – 9 классы. Проверочные работы. – М., 2019.</w:t>
      </w:r>
    </w:p>
    <w:p w:rsidR="00B90768" w:rsidRPr="007310E7" w:rsidRDefault="00B90768" w:rsidP="00B90768">
      <w:pPr>
        <w:pStyle w:val="ae"/>
        <w:numPr>
          <w:ilvl w:val="0"/>
          <w:numId w:val="24"/>
        </w:numPr>
        <w:spacing w:after="0" w:line="480" w:lineRule="auto"/>
        <w:rPr>
          <w:rFonts w:ascii="Times New Roman" w:hAnsi="Times New Roman" w:cs="Times New Roman"/>
          <w:sz w:val="28"/>
          <w:szCs w:val="28"/>
        </w:rPr>
      </w:pPr>
      <w:r w:rsidRPr="007310E7">
        <w:rPr>
          <w:rFonts w:ascii="Times New Roman" w:hAnsi="Times New Roman" w:cs="Times New Roman"/>
          <w:sz w:val="28"/>
          <w:szCs w:val="28"/>
        </w:rPr>
        <w:t>Вахрушев В. С. Уроки мировой литературы в школе. Книга для учителя. – М., 2015.</w:t>
      </w:r>
    </w:p>
    <w:p w:rsidR="00B90768" w:rsidRPr="007310E7" w:rsidRDefault="00B90768" w:rsidP="00B90768">
      <w:pPr>
        <w:pStyle w:val="ae"/>
        <w:numPr>
          <w:ilvl w:val="0"/>
          <w:numId w:val="24"/>
        </w:numPr>
        <w:spacing w:after="0" w:line="480" w:lineRule="auto"/>
        <w:rPr>
          <w:rFonts w:ascii="Times New Roman" w:hAnsi="Times New Roman" w:cs="Times New Roman"/>
          <w:sz w:val="28"/>
          <w:szCs w:val="28"/>
        </w:rPr>
      </w:pPr>
      <w:r w:rsidRPr="007310E7">
        <w:rPr>
          <w:rFonts w:ascii="Times New Roman" w:hAnsi="Times New Roman" w:cs="Times New Roman"/>
          <w:sz w:val="28"/>
          <w:szCs w:val="28"/>
        </w:rPr>
        <w:t>Зайцев В. А. Лекции по истории русской поэзии XX века.  – М., 2009.</w:t>
      </w:r>
    </w:p>
    <w:p w:rsidR="00B90768" w:rsidRPr="007310E7" w:rsidRDefault="00B90768" w:rsidP="00B90768">
      <w:pPr>
        <w:pStyle w:val="ae"/>
        <w:numPr>
          <w:ilvl w:val="0"/>
          <w:numId w:val="24"/>
        </w:numPr>
        <w:spacing w:after="0" w:line="480" w:lineRule="auto"/>
        <w:rPr>
          <w:rFonts w:ascii="Times New Roman" w:hAnsi="Times New Roman" w:cs="Times New Roman"/>
          <w:sz w:val="28"/>
          <w:szCs w:val="28"/>
        </w:rPr>
      </w:pPr>
      <w:r w:rsidRPr="007310E7">
        <w:rPr>
          <w:rFonts w:ascii="Times New Roman" w:hAnsi="Times New Roman" w:cs="Times New Roman"/>
          <w:sz w:val="28"/>
          <w:szCs w:val="28"/>
        </w:rPr>
        <w:t xml:space="preserve">Сухих И. Н. Русская литература для всех. В 3 тт. – М., 2005. </w:t>
      </w:r>
    </w:p>
    <w:p w:rsidR="00B90768" w:rsidRPr="007310E7" w:rsidRDefault="00B90768" w:rsidP="00B90768">
      <w:pPr>
        <w:pStyle w:val="ae"/>
        <w:numPr>
          <w:ilvl w:val="0"/>
          <w:numId w:val="24"/>
        </w:numPr>
        <w:spacing w:after="0" w:line="480" w:lineRule="auto"/>
        <w:rPr>
          <w:rFonts w:ascii="Times New Roman" w:hAnsi="Times New Roman" w:cs="Times New Roman"/>
          <w:sz w:val="28"/>
          <w:szCs w:val="28"/>
        </w:rPr>
      </w:pPr>
      <w:r w:rsidRPr="007310E7">
        <w:rPr>
          <w:rFonts w:ascii="Times New Roman" w:hAnsi="Times New Roman" w:cs="Times New Roman"/>
          <w:sz w:val="28"/>
          <w:szCs w:val="28"/>
        </w:rPr>
        <w:t>Фефилова Г. Планы-конспекты для 105 уроков. Учебно-методическое пособие. – М., 2016.</w:t>
      </w:r>
    </w:p>
    <w:p w:rsidR="00B90768" w:rsidRPr="004F0EB6" w:rsidRDefault="00B90768" w:rsidP="00B90768">
      <w:pPr>
        <w:spacing w:after="0" w:line="480" w:lineRule="auto"/>
        <w:ind w:left="120"/>
        <w:rPr>
          <w:color w:val="FF0000"/>
        </w:rPr>
      </w:pPr>
    </w:p>
    <w:p w:rsidR="00B90768" w:rsidRPr="004F0EB6" w:rsidRDefault="00B90768" w:rsidP="00B90768">
      <w:pPr>
        <w:spacing w:after="0" w:line="480" w:lineRule="auto"/>
        <w:ind w:left="120"/>
        <w:rPr>
          <w:color w:val="FF0000"/>
        </w:rPr>
      </w:pPr>
    </w:p>
    <w:p w:rsidR="00B90768" w:rsidRPr="004F0EB6" w:rsidRDefault="00B90768" w:rsidP="00B90768">
      <w:pPr>
        <w:spacing w:after="0"/>
        <w:ind w:left="120"/>
        <w:rPr>
          <w:color w:val="FF0000"/>
        </w:rPr>
      </w:pPr>
    </w:p>
    <w:p w:rsidR="00B90768" w:rsidRPr="00B90768" w:rsidRDefault="00B90768" w:rsidP="00B90768">
      <w:pPr>
        <w:spacing w:after="0" w:line="480" w:lineRule="auto"/>
        <w:ind w:left="120"/>
        <w:rPr>
          <w:rFonts w:ascii="Times New Roman" w:hAnsi="Times New Roman"/>
          <w:b/>
          <w:sz w:val="28"/>
          <w:lang w:val="ru-RU"/>
        </w:rPr>
      </w:pPr>
      <w:r w:rsidRPr="00B90768">
        <w:rPr>
          <w:rFonts w:ascii="Times New Roman" w:hAnsi="Times New Roman"/>
          <w:b/>
          <w:sz w:val="28"/>
          <w:lang w:val="ru-RU"/>
        </w:rPr>
        <w:t>ЦИФРОВЫЕ ОБРАЗОВАТЕЛЬНЫЕ РЕСУРСЫ И РЕСУРСЫ СЕТИ ИНТЕРНЕТ</w:t>
      </w:r>
    </w:p>
    <w:p w:rsidR="00B90768" w:rsidRPr="00B90768" w:rsidRDefault="00B90768" w:rsidP="00B90768">
      <w:pPr>
        <w:spacing w:after="0" w:line="360" w:lineRule="auto"/>
        <w:ind w:left="120"/>
        <w:rPr>
          <w:rFonts w:ascii="Times New Roman" w:hAnsi="Times New Roman" w:cs="Times New Roman"/>
          <w:sz w:val="28"/>
          <w:szCs w:val="28"/>
          <w:lang w:val="ru-RU"/>
        </w:rPr>
      </w:pPr>
      <w:r w:rsidRPr="00B90768">
        <w:rPr>
          <w:rFonts w:ascii="Times New Roman" w:hAnsi="Times New Roman" w:cs="Times New Roman"/>
          <w:sz w:val="28"/>
          <w:szCs w:val="28"/>
          <w:lang w:val="ru-RU"/>
        </w:rPr>
        <w:t xml:space="preserve">Классика русской литературы в аудиозаписи - </w:t>
      </w:r>
      <w:r w:rsidRPr="00620480">
        <w:rPr>
          <w:rFonts w:ascii="Times New Roman" w:hAnsi="Times New Roman" w:cs="Times New Roman"/>
          <w:sz w:val="28"/>
          <w:szCs w:val="28"/>
        </w:rPr>
        <w:t>http</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www</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ayguo</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com</w:t>
      </w:r>
    </w:p>
    <w:p w:rsidR="00B90768" w:rsidRPr="00B90768" w:rsidRDefault="00B90768" w:rsidP="00B90768">
      <w:pPr>
        <w:spacing w:after="0" w:line="360" w:lineRule="auto"/>
        <w:ind w:left="120"/>
        <w:rPr>
          <w:rFonts w:ascii="Times New Roman" w:hAnsi="Times New Roman" w:cs="Times New Roman"/>
          <w:sz w:val="28"/>
          <w:szCs w:val="28"/>
          <w:lang w:val="ru-RU"/>
        </w:rPr>
      </w:pPr>
      <w:r w:rsidRPr="00B90768">
        <w:rPr>
          <w:rFonts w:ascii="Times New Roman" w:hAnsi="Times New Roman" w:cs="Times New Roman"/>
          <w:sz w:val="28"/>
          <w:szCs w:val="28"/>
          <w:lang w:val="ru-RU"/>
        </w:rPr>
        <w:t xml:space="preserve"> Коллекция «Русская и зарубежная литература для школы» Российского общеобразовательного портала - </w:t>
      </w:r>
      <w:r w:rsidRPr="00620480">
        <w:rPr>
          <w:rFonts w:ascii="Times New Roman" w:hAnsi="Times New Roman" w:cs="Times New Roman"/>
          <w:sz w:val="28"/>
          <w:szCs w:val="28"/>
        </w:rPr>
        <w:t>http</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litera</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edu</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ru</w:t>
      </w:r>
    </w:p>
    <w:p w:rsidR="00B90768" w:rsidRPr="00B90768" w:rsidRDefault="00B90768" w:rsidP="00B90768">
      <w:pPr>
        <w:spacing w:after="0" w:line="360" w:lineRule="auto"/>
        <w:ind w:left="120"/>
        <w:rPr>
          <w:rFonts w:ascii="Times New Roman" w:hAnsi="Times New Roman" w:cs="Times New Roman"/>
          <w:sz w:val="28"/>
          <w:szCs w:val="28"/>
          <w:lang w:val="ru-RU"/>
        </w:rPr>
      </w:pPr>
      <w:r w:rsidRPr="00B90768">
        <w:rPr>
          <w:rFonts w:ascii="Times New Roman" w:hAnsi="Times New Roman" w:cs="Times New Roman"/>
          <w:sz w:val="28"/>
          <w:szCs w:val="28"/>
          <w:lang w:val="ru-RU"/>
        </w:rPr>
        <w:t xml:space="preserve"> Сайт «Я иду на урок литературы» и электронная версия газеты «Литература» - </w:t>
      </w:r>
      <w:r w:rsidRPr="00620480">
        <w:rPr>
          <w:rFonts w:ascii="Times New Roman" w:hAnsi="Times New Roman" w:cs="Times New Roman"/>
          <w:sz w:val="28"/>
          <w:szCs w:val="28"/>
        </w:rPr>
        <w:t>http</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lit</w:t>
      </w:r>
      <w:r w:rsidRPr="00B90768">
        <w:rPr>
          <w:rFonts w:ascii="Times New Roman" w:hAnsi="Times New Roman" w:cs="Times New Roman"/>
          <w:sz w:val="28"/>
          <w:szCs w:val="28"/>
          <w:lang w:val="ru-RU"/>
        </w:rPr>
        <w:t>.1</w:t>
      </w:r>
      <w:r w:rsidRPr="00620480">
        <w:rPr>
          <w:rFonts w:ascii="Times New Roman" w:hAnsi="Times New Roman" w:cs="Times New Roman"/>
          <w:sz w:val="28"/>
          <w:szCs w:val="28"/>
        </w:rPr>
        <w:t>september</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ru</w:t>
      </w:r>
    </w:p>
    <w:p w:rsidR="00B90768" w:rsidRPr="00B90768" w:rsidRDefault="00B90768" w:rsidP="00B90768">
      <w:pPr>
        <w:spacing w:after="0" w:line="360" w:lineRule="auto"/>
        <w:ind w:left="120"/>
        <w:rPr>
          <w:rFonts w:ascii="Times New Roman" w:hAnsi="Times New Roman" w:cs="Times New Roman"/>
          <w:sz w:val="28"/>
          <w:szCs w:val="28"/>
          <w:lang w:val="ru-RU"/>
        </w:rPr>
      </w:pPr>
      <w:r w:rsidRPr="00B90768">
        <w:rPr>
          <w:rFonts w:ascii="Times New Roman" w:hAnsi="Times New Roman" w:cs="Times New Roman"/>
          <w:sz w:val="28"/>
          <w:szCs w:val="28"/>
          <w:lang w:val="ru-RU"/>
        </w:rPr>
        <w:t xml:space="preserve"> Библиотека русской религиозно-философской и художественной литературы «Вехи» - </w:t>
      </w:r>
      <w:r w:rsidRPr="00620480">
        <w:rPr>
          <w:rFonts w:ascii="Times New Roman" w:hAnsi="Times New Roman" w:cs="Times New Roman"/>
          <w:sz w:val="28"/>
          <w:szCs w:val="28"/>
        </w:rPr>
        <w:t>http</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www</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vehi</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net</w:t>
      </w:r>
    </w:p>
    <w:p w:rsidR="00B90768" w:rsidRPr="00B90768" w:rsidRDefault="00B90768" w:rsidP="00B90768">
      <w:pPr>
        <w:spacing w:after="0" w:line="360" w:lineRule="auto"/>
        <w:ind w:left="120"/>
        <w:rPr>
          <w:rFonts w:ascii="Times New Roman" w:hAnsi="Times New Roman" w:cs="Times New Roman"/>
          <w:sz w:val="28"/>
          <w:szCs w:val="28"/>
          <w:lang w:val="ru-RU"/>
        </w:rPr>
      </w:pPr>
      <w:r w:rsidRPr="00B90768">
        <w:rPr>
          <w:rFonts w:ascii="Times New Roman" w:hAnsi="Times New Roman" w:cs="Times New Roman"/>
          <w:sz w:val="28"/>
          <w:szCs w:val="28"/>
          <w:lang w:val="ru-RU"/>
        </w:rPr>
        <w:t xml:space="preserve"> Электронная библиотека современных литературных журналов - </w:t>
      </w:r>
      <w:r w:rsidRPr="00620480">
        <w:rPr>
          <w:rFonts w:ascii="Times New Roman" w:hAnsi="Times New Roman" w:cs="Times New Roman"/>
          <w:sz w:val="28"/>
          <w:szCs w:val="28"/>
        </w:rPr>
        <w:t>http</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magazines</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russ</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ru</w:t>
      </w:r>
    </w:p>
    <w:p w:rsidR="00B90768" w:rsidRPr="00B90768" w:rsidRDefault="00B90768" w:rsidP="00B90768">
      <w:pPr>
        <w:spacing w:after="0" w:line="360" w:lineRule="auto"/>
        <w:ind w:left="120"/>
        <w:rPr>
          <w:rFonts w:ascii="Times New Roman" w:hAnsi="Times New Roman" w:cs="Times New Roman"/>
          <w:sz w:val="28"/>
          <w:szCs w:val="28"/>
          <w:lang w:val="ru-RU"/>
        </w:rPr>
      </w:pPr>
      <w:r w:rsidRPr="00B90768">
        <w:rPr>
          <w:rFonts w:ascii="Times New Roman" w:hAnsi="Times New Roman" w:cs="Times New Roman"/>
          <w:sz w:val="28"/>
          <w:szCs w:val="28"/>
          <w:lang w:val="ru-RU"/>
        </w:rPr>
        <w:t xml:space="preserve"> Институт русской литературы (Пушкинский Дом) Российской академии наук - </w:t>
      </w:r>
      <w:r w:rsidRPr="00620480">
        <w:rPr>
          <w:rFonts w:ascii="Times New Roman" w:hAnsi="Times New Roman" w:cs="Times New Roman"/>
          <w:sz w:val="28"/>
          <w:szCs w:val="28"/>
        </w:rPr>
        <w:t>http</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www</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pushkinskijdom</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ru</w:t>
      </w:r>
    </w:p>
    <w:p w:rsidR="00B90768" w:rsidRPr="00B90768" w:rsidRDefault="00B90768" w:rsidP="00B90768">
      <w:pPr>
        <w:spacing w:after="0" w:line="360" w:lineRule="auto"/>
        <w:ind w:left="120"/>
        <w:rPr>
          <w:rFonts w:ascii="Times New Roman" w:hAnsi="Times New Roman" w:cs="Times New Roman"/>
          <w:sz w:val="28"/>
          <w:szCs w:val="28"/>
          <w:lang w:val="ru-RU"/>
        </w:rPr>
      </w:pPr>
      <w:r w:rsidRPr="00B90768">
        <w:rPr>
          <w:rFonts w:ascii="Times New Roman" w:hAnsi="Times New Roman" w:cs="Times New Roman"/>
          <w:sz w:val="28"/>
          <w:szCs w:val="28"/>
          <w:lang w:val="ru-RU"/>
        </w:rPr>
        <w:t xml:space="preserve"> Информационно-справочный портал «</w:t>
      </w:r>
      <w:r w:rsidRPr="00620480">
        <w:rPr>
          <w:rFonts w:ascii="Times New Roman" w:hAnsi="Times New Roman" w:cs="Times New Roman"/>
          <w:sz w:val="28"/>
          <w:szCs w:val="28"/>
        </w:rPr>
        <w:t>Library</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ru</w:t>
      </w:r>
      <w:r w:rsidRPr="00B90768">
        <w:rPr>
          <w:rFonts w:ascii="Times New Roman" w:hAnsi="Times New Roman" w:cs="Times New Roman"/>
          <w:sz w:val="28"/>
          <w:szCs w:val="28"/>
          <w:lang w:val="ru-RU"/>
        </w:rPr>
        <w:t xml:space="preserve">» - </w:t>
      </w:r>
      <w:r w:rsidRPr="00620480">
        <w:rPr>
          <w:rFonts w:ascii="Times New Roman" w:hAnsi="Times New Roman" w:cs="Times New Roman"/>
          <w:sz w:val="28"/>
          <w:szCs w:val="28"/>
        </w:rPr>
        <w:t>http</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www</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library</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ru</w:t>
      </w:r>
    </w:p>
    <w:p w:rsidR="00B90768" w:rsidRPr="00B90768" w:rsidRDefault="00B90768" w:rsidP="00B90768">
      <w:pPr>
        <w:spacing w:after="0" w:line="360" w:lineRule="auto"/>
        <w:ind w:left="120"/>
        <w:rPr>
          <w:rFonts w:ascii="Times New Roman" w:hAnsi="Times New Roman" w:cs="Times New Roman"/>
          <w:sz w:val="28"/>
          <w:szCs w:val="28"/>
          <w:lang w:val="ru-RU"/>
        </w:rPr>
      </w:pPr>
      <w:r w:rsidRPr="00B90768">
        <w:rPr>
          <w:rFonts w:ascii="Times New Roman" w:hAnsi="Times New Roman" w:cs="Times New Roman"/>
          <w:sz w:val="28"/>
          <w:szCs w:val="28"/>
          <w:lang w:val="ru-RU"/>
        </w:rPr>
        <w:t xml:space="preserve"> Проект «Площадь Д.С. Лихачева» - </w:t>
      </w:r>
      <w:r w:rsidRPr="00620480">
        <w:rPr>
          <w:rFonts w:ascii="Times New Roman" w:hAnsi="Times New Roman" w:cs="Times New Roman"/>
          <w:sz w:val="28"/>
          <w:szCs w:val="28"/>
        </w:rPr>
        <w:t>http</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www</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lihachev</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ru</w:t>
      </w:r>
    </w:p>
    <w:p w:rsidR="00B90768" w:rsidRPr="00B90768" w:rsidRDefault="00B90768" w:rsidP="00B90768">
      <w:pPr>
        <w:spacing w:after="0" w:line="360" w:lineRule="auto"/>
        <w:ind w:left="120"/>
        <w:rPr>
          <w:rFonts w:ascii="Times New Roman" w:hAnsi="Times New Roman" w:cs="Times New Roman"/>
          <w:sz w:val="28"/>
          <w:szCs w:val="28"/>
          <w:lang w:val="ru-RU"/>
        </w:rPr>
      </w:pPr>
      <w:r w:rsidRPr="00B90768">
        <w:rPr>
          <w:rFonts w:ascii="Times New Roman" w:hAnsi="Times New Roman" w:cs="Times New Roman"/>
          <w:sz w:val="28"/>
          <w:szCs w:val="28"/>
          <w:lang w:val="ru-RU"/>
        </w:rPr>
        <w:t xml:space="preserve"> Проект «Русская планета» - </w:t>
      </w:r>
      <w:r w:rsidRPr="00620480">
        <w:rPr>
          <w:rFonts w:ascii="Times New Roman" w:hAnsi="Times New Roman" w:cs="Times New Roman"/>
          <w:sz w:val="28"/>
          <w:szCs w:val="28"/>
        </w:rPr>
        <w:t>http</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www</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russianplanet</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ru</w:t>
      </w:r>
    </w:p>
    <w:p w:rsidR="00B90768" w:rsidRPr="00B90768" w:rsidRDefault="00B90768" w:rsidP="00B90768">
      <w:pPr>
        <w:spacing w:after="0" w:line="360" w:lineRule="auto"/>
        <w:ind w:left="120"/>
        <w:rPr>
          <w:rFonts w:ascii="Times New Roman" w:hAnsi="Times New Roman" w:cs="Times New Roman"/>
          <w:sz w:val="28"/>
          <w:szCs w:val="28"/>
          <w:lang w:val="ru-RU"/>
        </w:rPr>
      </w:pPr>
      <w:r w:rsidRPr="00B90768">
        <w:rPr>
          <w:rFonts w:ascii="Times New Roman" w:hAnsi="Times New Roman" w:cs="Times New Roman"/>
          <w:sz w:val="28"/>
          <w:szCs w:val="28"/>
          <w:lang w:val="ru-RU"/>
        </w:rPr>
        <w:t xml:space="preserve"> Проект «Слова»: Поэзия «Серебряного века» - </w:t>
      </w:r>
      <w:r w:rsidRPr="00620480">
        <w:rPr>
          <w:rFonts w:ascii="Times New Roman" w:hAnsi="Times New Roman" w:cs="Times New Roman"/>
          <w:sz w:val="28"/>
          <w:szCs w:val="28"/>
        </w:rPr>
        <w:t>http</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slova</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org</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ru</w:t>
      </w:r>
    </w:p>
    <w:p w:rsidR="00B90768" w:rsidRPr="00B90768" w:rsidRDefault="00B90768" w:rsidP="00B90768">
      <w:pPr>
        <w:spacing w:after="0" w:line="360" w:lineRule="auto"/>
        <w:ind w:left="120"/>
        <w:rPr>
          <w:rFonts w:ascii="Times New Roman" w:hAnsi="Times New Roman" w:cs="Times New Roman"/>
          <w:sz w:val="28"/>
          <w:szCs w:val="28"/>
          <w:lang w:val="ru-RU"/>
        </w:rPr>
      </w:pPr>
      <w:r w:rsidRPr="00B90768">
        <w:rPr>
          <w:rFonts w:ascii="Times New Roman" w:hAnsi="Times New Roman" w:cs="Times New Roman"/>
          <w:sz w:val="28"/>
          <w:szCs w:val="28"/>
          <w:lang w:val="ru-RU"/>
        </w:rPr>
        <w:t xml:space="preserve">Российская Литературная Сеть - </w:t>
      </w:r>
      <w:r w:rsidRPr="00620480">
        <w:rPr>
          <w:rFonts w:ascii="Times New Roman" w:hAnsi="Times New Roman" w:cs="Times New Roman"/>
          <w:sz w:val="28"/>
          <w:szCs w:val="28"/>
        </w:rPr>
        <w:t>http</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www</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rulib</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net</w:t>
      </w:r>
    </w:p>
    <w:p w:rsidR="00B90768" w:rsidRPr="00B90768" w:rsidRDefault="00B90768" w:rsidP="00B90768">
      <w:pPr>
        <w:spacing w:after="0" w:line="360" w:lineRule="auto"/>
        <w:ind w:left="120"/>
        <w:rPr>
          <w:rFonts w:ascii="Times New Roman" w:hAnsi="Times New Roman" w:cs="Times New Roman"/>
          <w:sz w:val="28"/>
          <w:szCs w:val="28"/>
          <w:lang w:val="ru-RU"/>
        </w:rPr>
      </w:pPr>
      <w:r w:rsidRPr="00B90768">
        <w:rPr>
          <w:rFonts w:ascii="Times New Roman" w:hAnsi="Times New Roman" w:cs="Times New Roman"/>
          <w:sz w:val="28"/>
          <w:szCs w:val="28"/>
          <w:lang w:val="ru-RU"/>
        </w:rPr>
        <w:t xml:space="preserve"> Собрание классики в Библиотеке Мошкова - </w:t>
      </w:r>
      <w:r w:rsidRPr="00620480">
        <w:rPr>
          <w:rFonts w:ascii="Times New Roman" w:hAnsi="Times New Roman" w:cs="Times New Roman"/>
          <w:sz w:val="28"/>
          <w:szCs w:val="28"/>
        </w:rPr>
        <w:t>http</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az</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lib</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ru</w:t>
      </w:r>
    </w:p>
    <w:p w:rsidR="00B90768" w:rsidRPr="00B90768" w:rsidRDefault="00B90768" w:rsidP="00B90768">
      <w:pPr>
        <w:spacing w:after="0" w:line="360" w:lineRule="auto"/>
        <w:ind w:left="120"/>
        <w:rPr>
          <w:rFonts w:ascii="Times New Roman" w:hAnsi="Times New Roman" w:cs="Times New Roman"/>
          <w:sz w:val="28"/>
          <w:szCs w:val="28"/>
          <w:lang w:val="ru-RU"/>
        </w:rPr>
      </w:pPr>
      <w:r w:rsidRPr="00B90768">
        <w:rPr>
          <w:rFonts w:ascii="Times New Roman" w:hAnsi="Times New Roman" w:cs="Times New Roman"/>
          <w:sz w:val="28"/>
          <w:szCs w:val="28"/>
          <w:lang w:val="ru-RU"/>
        </w:rPr>
        <w:t xml:space="preserve">Фундаментальная электронная библиотека «Русская литература и фольклор» - </w:t>
      </w:r>
      <w:r w:rsidRPr="00620480">
        <w:rPr>
          <w:rFonts w:ascii="Times New Roman" w:hAnsi="Times New Roman" w:cs="Times New Roman"/>
          <w:sz w:val="28"/>
          <w:szCs w:val="28"/>
        </w:rPr>
        <w:t>http</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www</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feb</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web</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ru</w:t>
      </w:r>
    </w:p>
    <w:p w:rsidR="00B90768" w:rsidRPr="00B90768" w:rsidRDefault="00B90768" w:rsidP="00B90768">
      <w:pPr>
        <w:spacing w:after="0" w:line="360" w:lineRule="auto"/>
        <w:ind w:left="120"/>
        <w:rPr>
          <w:rFonts w:ascii="Times New Roman" w:hAnsi="Times New Roman" w:cs="Times New Roman"/>
          <w:sz w:val="28"/>
          <w:szCs w:val="28"/>
          <w:lang w:val="ru-RU"/>
        </w:rPr>
      </w:pPr>
    </w:p>
    <w:p w:rsidR="00B90768" w:rsidRPr="00B90768" w:rsidRDefault="00B90768" w:rsidP="00B90768">
      <w:pPr>
        <w:spacing w:after="0" w:line="360" w:lineRule="auto"/>
        <w:ind w:left="120"/>
        <w:rPr>
          <w:rFonts w:ascii="Times New Roman" w:hAnsi="Times New Roman" w:cs="Times New Roman"/>
          <w:sz w:val="28"/>
          <w:szCs w:val="28"/>
          <w:lang w:val="ru-RU"/>
        </w:rPr>
      </w:pPr>
      <w:r w:rsidRPr="00B90768">
        <w:rPr>
          <w:rFonts w:ascii="Times New Roman" w:hAnsi="Times New Roman" w:cs="Times New Roman"/>
          <w:sz w:val="28"/>
          <w:szCs w:val="28"/>
          <w:lang w:val="ru-RU"/>
        </w:rPr>
        <w:t xml:space="preserve"> Видеоуроки</w:t>
      </w:r>
    </w:p>
    <w:p w:rsidR="00B90768" w:rsidRPr="00B90768" w:rsidRDefault="00B90768" w:rsidP="00B90768">
      <w:pPr>
        <w:spacing w:after="0" w:line="360" w:lineRule="auto"/>
        <w:ind w:left="120"/>
        <w:rPr>
          <w:rFonts w:ascii="Times New Roman" w:hAnsi="Times New Roman" w:cs="Times New Roman"/>
          <w:sz w:val="28"/>
          <w:szCs w:val="28"/>
          <w:lang w:val="ru-RU"/>
        </w:rPr>
      </w:pPr>
      <w:r w:rsidRPr="00B90768">
        <w:rPr>
          <w:rFonts w:ascii="Times New Roman" w:hAnsi="Times New Roman" w:cs="Times New Roman"/>
          <w:sz w:val="28"/>
          <w:szCs w:val="28"/>
          <w:lang w:val="ru-RU"/>
        </w:rPr>
        <w:t xml:space="preserve"> </w:t>
      </w:r>
      <w:r w:rsidRPr="00620480">
        <w:rPr>
          <w:rFonts w:ascii="Times New Roman" w:hAnsi="Times New Roman" w:cs="Times New Roman"/>
          <w:sz w:val="28"/>
          <w:szCs w:val="28"/>
        </w:rPr>
        <w:t>http</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interneturok</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ru</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ru</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school</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literatura</w:t>
      </w:r>
      <w:r w:rsidRPr="00B90768">
        <w:rPr>
          <w:rFonts w:ascii="Times New Roman" w:hAnsi="Times New Roman" w:cs="Times New Roman"/>
          <w:sz w:val="28"/>
          <w:szCs w:val="28"/>
          <w:lang w:val="ru-RU"/>
        </w:rPr>
        <w:t>/5-</w:t>
      </w:r>
      <w:r w:rsidRPr="00620480">
        <w:rPr>
          <w:rFonts w:ascii="Times New Roman" w:hAnsi="Times New Roman" w:cs="Times New Roman"/>
          <w:sz w:val="28"/>
          <w:szCs w:val="28"/>
        </w:rPr>
        <w:t>klass</w:t>
      </w:r>
    </w:p>
    <w:p w:rsidR="00B90768" w:rsidRPr="00B90768" w:rsidRDefault="00B90768" w:rsidP="00B90768">
      <w:pPr>
        <w:spacing w:after="0" w:line="360" w:lineRule="auto"/>
        <w:ind w:left="120"/>
        <w:rPr>
          <w:rFonts w:ascii="Times New Roman" w:hAnsi="Times New Roman" w:cs="Times New Roman"/>
          <w:sz w:val="28"/>
          <w:szCs w:val="28"/>
          <w:lang w:val="ru-RU"/>
        </w:rPr>
      </w:pPr>
      <w:r w:rsidRPr="00B90768">
        <w:rPr>
          <w:rFonts w:ascii="Times New Roman" w:hAnsi="Times New Roman" w:cs="Times New Roman"/>
          <w:sz w:val="28"/>
          <w:szCs w:val="28"/>
          <w:lang w:val="ru-RU"/>
        </w:rPr>
        <w:t xml:space="preserve"> </w:t>
      </w:r>
      <w:r w:rsidRPr="00620480">
        <w:rPr>
          <w:rFonts w:ascii="Times New Roman" w:hAnsi="Times New Roman" w:cs="Times New Roman"/>
          <w:sz w:val="28"/>
          <w:szCs w:val="28"/>
        </w:rPr>
        <w:t>http</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gia</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edu</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ru</w:t>
      </w:r>
    </w:p>
    <w:p w:rsidR="00B90768" w:rsidRPr="00B90768" w:rsidRDefault="00B90768" w:rsidP="00B90768">
      <w:pPr>
        <w:spacing w:after="0" w:line="360" w:lineRule="auto"/>
        <w:ind w:left="120"/>
        <w:rPr>
          <w:rFonts w:ascii="Times New Roman" w:hAnsi="Times New Roman" w:cs="Times New Roman"/>
          <w:sz w:val="28"/>
          <w:szCs w:val="28"/>
          <w:lang w:val="ru-RU"/>
        </w:rPr>
      </w:pPr>
      <w:r w:rsidRPr="00B90768">
        <w:rPr>
          <w:rFonts w:ascii="Times New Roman" w:hAnsi="Times New Roman" w:cs="Times New Roman"/>
          <w:sz w:val="28"/>
          <w:szCs w:val="28"/>
          <w:lang w:val="ru-RU"/>
        </w:rPr>
        <w:t xml:space="preserve"> </w:t>
      </w:r>
      <w:r w:rsidRPr="00620480">
        <w:rPr>
          <w:rFonts w:ascii="Times New Roman" w:hAnsi="Times New Roman" w:cs="Times New Roman"/>
          <w:sz w:val="28"/>
          <w:szCs w:val="28"/>
        </w:rPr>
        <w:t>http</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rus</w:t>
      </w:r>
      <w:r w:rsidRPr="00B90768">
        <w:rPr>
          <w:rFonts w:ascii="Times New Roman" w:hAnsi="Times New Roman" w:cs="Times New Roman"/>
          <w:sz w:val="28"/>
          <w:szCs w:val="28"/>
          <w:lang w:val="ru-RU"/>
        </w:rPr>
        <w:t>.1</w:t>
      </w:r>
      <w:r w:rsidRPr="00620480">
        <w:rPr>
          <w:rFonts w:ascii="Times New Roman" w:hAnsi="Times New Roman" w:cs="Times New Roman"/>
          <w:sz w:val="28"/>
          <w:szCs w:val="28"/>
        </w:rPr>
        <w:t>september</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ru</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topic</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php</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TopicID</w:t>
      </w:r>
      <w:r w:rsidRPr="00B90768">
        <w:rPr>
          <w:rFonts w:ascii="Times New Roman" w:hAnsi="Times New Roman" w:cs="Times New Roman"/>
          <w:sz w:val="28"/>
          <w:szCs w:val="28"/>
          <w:lang w:val="ru-RU"/>
        </w:rPr>
        <w:t>=1&amp;</w:t>
      </w:r>
      <w:r w:rsidRPr="00620480">
        <w:rPr>
          <w:rFonts w:ascii="Times New Roman" w:hAnsi="Times New Roman" w:cs="Times New Roman"/>
          <w:sz w:val="28"/>
          <w:szCs w:val="28"/>
        </w:rPr>
        <w:t>Page</w:t>
      </w:r>
    </w:p>
    <w:p w:rsidR="00B90768" w:rsidRPr="00B90768" w:rsidRDefault="00B90768" w:rsidP="00B90768">
      <w:pPr>
        <w:spacing w:after="0" w:line="360" w:lineRule="auto"/>
        <w:ind w:left="120"/>
        <w:rPr>
          <w:rFonts w:ascii="Times New Roman" w:hAnsi="Times New Roman" w:cs="Times New Roman"/>
          <w:sz w:val="28"/>
          <w:szCs w:val="28"/>
          <w:lang w:val="ru-RU"/>
        </w:rPr>
      </w:pPr>
      <w:r w:rsidRPr="00B90768">
        <w:rPr>
          <w:rFonts w:ascii="Times New Roman" w:hAnsi="Times New Roman" w:cs="Times New Roman"/>
          <w:sz w:val="28"/>
          <w:szCs w:val="28"/>
          <w:lang w:val="ru-RU"/>
        </w:rPr>
        <w:t xml:space="preserve"> </w:t>
      </w:r>
      <w:r w:rsidRPr="00620480">
        <w:rPr>
          <w:rFonts w:ascii="Times New Roman" w:hAnsi="Times New Roman" w:cs="Times New Roman"/>
          <w:sz w:val="28"/>
          <w:szCs w:val="28"/>
        </w:rPr>
        <w:t>http</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www</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openclass</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ru</w:t>
      </w:r>
      <w:r w:rsidRPr="00B90768">
        <w:rPr>
          <w:rFonts w:ascii="Times New Roman" w:hAnsi="Times New Roman" w:cs="Times New Roman"/>
          <w:sz w:val="28"/>
          <w:szCs w:val="28"/>
          <w:lang w:val="ru-RU"/>
        </w:rPr>
        <w:t>/</w:t>
      </w:r>
    </w:p>
    <w:p w:rsidR="00B90768" w:rsidRPr="00B90768" w:rsidRDefault="00B90768" w:rsidP="00B90768">
      <w:pPr>
        <w:spacing w:after="0" w:line="360" w:lineRule="auto"/>
        <w:ind w:left="120"/>
        <w:rPr>
          <w:rFonts w:ascii="Times New Roman" w:hAnsi="Times New Roman" w:cs="Times New Roman"/>
          <w:sz w:val="28"/>
          <w:szCs w:val="28"/>
          <w:lang w:val="ru-RU"/>
        </w:rPr>
      </w:pPr>
      <w:r w:rsidRPr="00B90768">
        <w:rPr>
          <w:rFonts w:ascii="Times New Roman" w:hAnsi="Times New Roman" w:cs="Times New Roman"/>
          <w:sz w:val="28"/>
          <w:szCs w:val="28"/>
          <w:lang w:val="ru-RU"/>
        </w:rPr>
        <w:lastRenderedPageBreak/>
        <w:t xml:space="preserve"> </w:t>
      </w:r>
      <w:r w:rsidRPr="00620480">
        <w:rPr>
          <w:rFonts w:ascii="Times New Roman" w:hAnsi="Times New Roman" w:cs="Times New Roman"/>
          <w:sz w:val="28"/>
          <w:szCs w:val="28"/>
        </w:rPr>
        <w:t>http</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www</w:t>
      </w:r>
      <w:r w:rsidRPr="00B90768">
        <w:rPr>
          <w:rFonts w:ascii="Times New Roman" w:hAnsi="Times New Roman" w:cs="Times New Roman"/>
          <w:sz w:val="28"/>
          <w:szCs w:val="28"/>
          <w:lang w:val="ru-RU"/>
        </w:rPr>
        <w:t>.9151394.</w:t>
      </w:r>
      <w:r w:rsidRPr="00620480">
        <w:rPr>
          <w:rFonts w:ascii="Times New Roman" w:hAnsi="Times New Roman" w:cs="Times New Roman"/>
          <w:sz w:val="28"/>
          <w:szCs w:val="28"/>
        </w:rPr>
        <w:t>ru</w:t>
      </w:r>
      <w:r w:rsidRPr="00B90768">
        <w:rPr>
          <w:rFonts w:ascii="Times New Roman" w:hAnsi="Times New Roman" w:cs="Times New Roman"/>
          <w:sz w:val="28"/>
          <w:szCs w:val="28"/>
          <w:lang w:val="ru-RU"/>
        </w:rPr>
        <w:t>/ - Информационные и коммуникационные технологии в обучении</w:t>
      </w:r>
    </w:p>
    <w:p w:rsidR="00B90768" w:rsidRPr="00B90768" w:rsidRDefault="00B90768" w:rsidP="00B90768">
      <w:pPr>
        <w:spacing w:after="0" w:line="360" w:lineRule="auto"/>
        <w:ind w:left="120"/>
        <w:rPr>
          <w:rFonts w:ascii="Times New Roman" w:hAnsi="Times New Roman" w:cs="Times New Roman"/>
          <w:sz w:val="28"/>
          <w:szCs w:val="28"/>
          <w:lang w:val="ru-RU"/>
        </w:rPr>
      </w:pPr>
      <w:r w:rsidRPr="00B90768">
        <w:rPr>
          <w:rFonts w:ascii="Times New Roman" w:hAnsi="Times New Roman" w:cs="Times New Roman"/>
          <w:sz w:val="28"/>
          <w:szCs w:val="28"/>
          <w:lang w:val="ru-RU"/>
        </w:rPr>
        <w:t xml:space="preserve"> </w:t>
      </w:r>
      <w:r w:rsidRPr="00620480">
        <w:rPr>
          <w:rFonts w:ascii="Times New Roman" w:hAnsi="Times New Roman" w:cs="Times New Roman"/>
          <w:sz w:val="28"/>
          <w:szCs w:val="28"/>
        </w:rPr>
        <w:t>http</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repetitor</w:t>
      </w:r>
      <w:r w:rsidRPr="00B90768">
        <w:rPr>
          <w:rFonts w:ascii="Times New Roman" w:hAnsi="Times New Roman" w:cs="Times New Roman"/>
          <w:sz w:val="28"/>
          <w:szCs w:val="28"/>
          <w:lang w:val="ru-RU"/>
        </w:rPr>
        <w:t>.1</w:t>
      </w:r>
      <w:r w:rsidRPr="00620480">
        <w:rPr>
          <w:rFonts w:ascii="Times New Roman" w:hAnsi="Times New Roman" w:cs="Times New Roman"/>
          <w:sz w:val="28"/>
          <w:szCs w:val="28"/>
        </w:rPr>
        <w:t>c</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ru</w:t>
      </w:r>
      <w:r w:rsidRPr="00B90768">
        <w:rPr>
          <w:rFonts w:ascii="Times New Roman" w:hAnsi="Times New Roman" w:cs="Times New Roman"/>
          <w:sz w:val="28"/>
          <w:szCs w:val="28"/>
          <w:lang w:val="ru-RU"/>
        </w:rPr>
        <w:t>/ - Серия учебных компьютерных программ '1С: Репетитор' по литературе, Контрольно-диагностические системы серии 'Репетитор.</w:t>
      </w:r>
    </w:p>
    <w:p w:rsidR="00B90768" w:rsidRPr="00B90768" w:rsidRDefault="00B90768" w:rsidP="00B90768">
      <w:pPr>
        <w:spacing w:after="0" w:line="360" w:lineRule="auto"/>
        <w:ind w:left="120"/>
        <w:rPr>
          <w:rFonts w:ascii="Times New Roman" w:hAnsi="Times New Roman" w:cs="Times New Roman"/>
          <w:sz w:val="28"/>
          <w:szCs w:val="28"/>
          <w:lang w:val="ru-RU"/>
        </w:rPr>
      </w:pPr>
      <w:r w:rsidRPr="00B90768">
        <w:rPr>
          <w:rFonts w:ascii="Times New Roman" w:hAnsi="Times New Roman" w:cs="Times New Roman"/>
          <w:sz w:val="28"/>
          <w:szCs w:val="28"/>
          <w:lang w:val="ru-RU"/>
        </w:rPr>
        <w:t xml:space="preserve"> </w:t>
      </w:r>
      <w:proofErr w:type="gramStart"/>
      <w:r w:rsidRPr="00620480">
        <w:rPr>
          <w:rFonts w:ascii="Times New Roman" w:hAnsi="Times New Roman" w:cs="Times New Roman"/>
          <w:sz w:val="28"/>
          <w:szCs w:val="28"/>
        </w:rPr>
        <w:t>http</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www</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gramota</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ru</w:t>
      </w:r>
      <w:r w:rsidRPr="00B90768">
        <w:rPr>
          <w:rFonts w:ascii="Times New Roman" w:hAnsi="Times New Roman" w:cs="Times New Roman"/>
          <w:sz w:val="28"/>
          <w:szCs w:val="28"/>
          <w:lang w:val="ru-RU"/>
        </w:rPr>
        <w:t>/- Все о русском языке на страницах справочно-информационного портала.</w:t>
      </w:r>
      <w:proofErr w:type="gramEnd"/>
      <w:r w:rsidRPr="00B90768">
        <w:rPr>
          <w:rFonts w:ascii="Times New Roman" w:hAnsi="Times New Roman" w:cs="Times New Roman"/>
          <w:sz w:val="28"/>
          <w:szCs w:val="28"/>
          <w:lang w:val="ru-RU"/>
        </w:rPr>
        <w:t xml:space="preserve"> Словари он-лайн.</w:t>
      </w:r>
    </w:p>
    <w:p w:rsidR="00B90768" w:rsidRPr="00B90768" w:rsidRDefault="00B90768" w:rsidP="00B90768">
      <w:pPr>
        <w:spacing w:after="0" w:line="360" w:lineRule="auto"/>
        <w:ind w:left="120"/>
        <w:rPr>
          <w:rFonts w:ascii="Times New Roman" w:hAnsi="Times New Roman" w:cs="Times New Roman"/>
          <w:sz w:val="28"/>
          <w:szCs w:val="28"/>
          <w:lang w:val="ru-RU"/>
        </w:rPr>
      </w:pPr>
      <w:r w:rsidRPr="00B90768">
        <w:rPr>
          <w:rFonts w:ascii="Times New Roman" w:hAnsi="Times New Roman" w:cs="Times New Roman"/>
          <w:sz w:val="28"/>
          <w:szCs w:val="28"/>
          <w:lang w:val="ru-RU"/>
        </w:rPr>
        <w:t xml:space="preserve"> </w:t>
      </w:r>
      <w:r w:rsidRPr="00620480">
        <w:rPr>
          <w:rFonts w:ascii="Times New Roman" w:hAnsi="Times New Roman" w:cs="Times New Roman"/>
          <w:sz w:val="28"/>
          <w:szCs w:val="28"/>
        </w:rPr>
        <w:t>http</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www</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gramma</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ru</w:t>
      </w:r>
      <w:r w:rsidRPr="00B90768">
        <w:rPr>
          <w:rFonts w:ascii="Times New Roman" w:hAnsi="Times New Roman" w:cs="Times New Roman"/>
          <w:sz w:val="28"/>
          <w:szCs w:val="28"/>
          <w:lang w:val="ru-RU"/>
        </w:rPr>
        <w:t>/ - Пишем и говорим правильно: нормы современного литературного языка. Помощь школьникам и абитуриентам.</w:t>
      </w:r>
    </w:p>
    <w:p w:rsidR="00B90768" w:rsidRPr="00B90768" w:rsidRDefault="00B90768" w:rsidP="00B90768">
      <w:pPr>
        <w:spacing w:after="0" w:line="360" w:lineRule="auto"/>
        <w:ind w:left="120"/>
        <w:rPr>
          <w:rFonts w:ascii="Times New Roman" w:hAnsi="Times New Roman" w:cs="Times New Roman"/>
          <w:sz w:val="28"/>
          <w:szCs w:val="28"/>
          <w:lang w:val="ru-RU"/>
        </w:rPr>
      </w:pPr>
      <w:r w:rsidRPr="00B90768">
        <w:rPr>
          <w:rFonts w:ascii="Times New Roman" w:hAnsi="Times New Roman" w:cs="Times New Roman"/>
          <w:sz w:val="28"/>
          <w:szCs w:val="28"/>
          <w:lang w:val="ru-RU"/>
        </w:rPr>
        <w:t xml:space="preserve"> </w:t>
      </w:r>
      <w:r w:rsidRPr="00620480">
        <w:rPr>
          <w:rFonts w:ascii="Times New Roman" w:hAnsi="Times New Roman" w:cs="Times New Roman"/>
          <w:sz w:val="28"/>
          <w:szCs w:val="28"/>
        </w:rPr>
        <w:t>http</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www</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ug</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ru</w:t>
      </w:r>
      <w:r w:rsidRPr="00B90768">
        <w:rPr>
          <w:rFonts w:ascii="Times New Roman" w:hAnsi="Times New Roman" w:cs="Times New Roman"/>
          <w:sz w:val="28"/>
          <w:szCs w:val="28"/>
          <w:lang w:val="ru-RU"/>
        </w:rPr>
        <w:t>/ -«Учительская газета»</w:t>
      </w:r>
    </w:p>
    <w:p w:rsidR="00B90768" w:rsidRPr="00B90768" w:rsidRDefault="00B90768" w:rsidP="00B90768">
      <w:pPr>
        <w:spacing w:after="0" w:line="360" w:lineRule="auto"/>
        <w:ind w:left="120"/>
        <w:rPr>
          <w:rFonts w:ascii="Times New Roman" w:hAnsi="Times New Roman" w:cs="Times New Roman"/>
          <w:sz w:val="28"/>
          <w:szCs w:val="28"/>
          <w:lang w:val="ru-RU"/>
        </w:rPr>
      </w:pPr>
      <w:r w:rsidRPr="00B90768">
        <w:rPr>
          <w:rFonts w:ascii="Times New Roman" w:hAnsi="Times New Roman" w:cs="Times New Roman"/>
          <w:sz w:val="28"/>
          <w:szCs w:val="28"/>
          <w:lang w:val="ru-RU"/>
        </w:rPr>
        <w:t xml:space="preserve"> </w:t>
      </w:r>
      <w:r w:rsidRPr="00620480">
        <w:rPr>
          <w:rFonts w:ascii="Times New Roman" w:hAnsi="Times New Roman" w:cs="Times New Roman"/>
          <w:sz w:val="28"/>
          <w:szCs w:val="28"/>
        </w:rPr>
        <w:t>http</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www</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school</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edu</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ru</w:t>
      </w:r>
      <w:r w:rsidRPr="00B90768">
        <w:rPr>
          <w:rFonts w:ascii="Times New Roman" w:hAnsi="Times New Roman" w:cs="Times New Roman"/>
          <w:sz w:val="28"/>
          <w:szCs w:val="28"/>
          <w:lang w:val="ru-RU"/>
        </w:rPr>
        <w:t>/ -Российский образовательный портал</w:t>
      </w:r>
    </w:p>
    <w:p w:rsidR="00B90768" w:rsidRPr="00B90768" w:rsidRDefault="00B90768" w:rsidP="00B90768">
      <w:pPr>
        <w:spacing w:after="0" w:line="360" w:lineRule="auto"/>
        <w:ind w:left="120"/>
        <w:rPr>
          <w:rFonts w:ascii="Times New Roman" w:hAnsi="Times New Roman" w:cs="Times New Roman"/>
          <w:sz w:val="28"/>
          <w:szCs w:val="28"/>
          <w:lang w:val="ru-RU"/>
        </w:rPr>
      </w:pPr>
      <w:r w:rsidRPr="00B90768">
        <w:rPr>
          <w:rFonts w:ascii="Times New Roman" w:hAnsi="Times New Roman" w:cs="Times New Roman"/>
          <w:sz w:val="28"/>
          <w:szCs w:val="28"/>
          <w:lang w:val="ru-RU"/>
        </w:rPr>
        <w:t xml:space="preserve"> </w:t>
      </w:r>
      <w:r w:rsidRPr="00620480">
        <w:rPr>
          <w:rFonts w:ascii="Times New Roman" w:hAnsi="Times New Roman" w:cs="Times New Roman"/>
          <w:sz w:val="28"/>
          <w:szCs w:val="28"/>
        </w:rPr>
        <w:t>http</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school</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sector</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relarn</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ru</w:t>
      </w:r>
      <w:r w:rsidRPr="00B90768">
        <w:rPr>
          <w:rFonts w:ascii="Times New Roman" w:hAnsi="Times New Roman" w:cs="Times New Roman"/>
          <w:sz w:val="28"/>
          <w:szCs w:val="28"/>
          <w:lang w:val="ru-RU"/>
        </w:rPr>
        <w:t>/ -школьный сектор ассоциации РЕЛАРН</w:t>
      </w:r>
    </w:p>
    <w:p w:rsidR="00B90768" w:rsidRPr="00B90768" w:rsidRDefault="00B90768" w:rsidP="00B90768">
      <w:pPr>
        <w:spacing w:after="0" w:line="360" w:lineRule="auto"/>
        <w:ind w:left="120"/>
        <w:rPr>
          <w:rFonts w:ascii="Times New Roman" w:hAnsi="Times New Roman" w:cs="Times New Roman"/>
          <w:sz w:val="28"/>
          <w:szCs w:val="28"/>
          <w:lang w:val="ru-RU"/>
        </w:rPr>
      </w:pPr>
      <w:r w:rsidRPr="00B90768">
        <w:rPr>
          <w:rFonts w:ascii="Times New Roman" w:hAnsi="Times New Roman" w:cs="Times New Roman"/>
          <w:sz w:val="28"/>
          <w:szCs w:val="28"/>
          <w:lang w:val="ru-RU"/>
        </w:rPr>
        <w:t xml:space="preserve"> </w:t>
      </w:r>
      <w:r w:rsidRPr="00620480">
        <w:rPr>
          <w:rFonts w:ascii="Times New Roman" w:hAnsi="Times New Roman" w:cs="Times New Roman"/>
          <w:sz w:val="28"/>
          <w:szCs w:val="28"/>
        </w:rPr>
        <w:t>http</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pedsovet</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alledu</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ru</w:t>
      </w:r>
      <w:r w:rsidRPr="00B90768">
        <w:rPr>
          <w:rFonts w:ascii="Times New Roman" w:hAnsi="Times New Roman" w:cs="Times New Roman"/>
          <w:sz w:val="28"/>
          <w:szCs w:val="28"/>
          <w:lang w:val="ru-RU"/>
        </w:rPr>
        <w:t>/ -Всероссийский августовский педсовет</w:t>
      </w:r>
    </w:p>
    <w:p w:rsidR="00B90768" w:rsidRPr="00B90768" w:rsidRDefault="00B90768" w:rsidP="00B90768">
      <w:pPr>
        <w:spacing w:after="0" w:line="360" w:lineRule="auto"/>
        <w:ind w:left="120"/>
        <w:rPr>
          <w:rFonts w:ascii="Times New Roman" w:hAnsi="Times New Roman" w:cs="Times New Roman"/>
          <w:sz w:val="28"/>
          <w:szCs w:val="28"/>
          <w:lang w:val="ru-RU"/>
        </w:rPr>
      </w:pPr>
      <w:r w:rsidRPr="00B90768">
        <w:rPr>
          <w:rFonts w:ascii="Times New Roman" w:hAnsi="Times New Roman" w:cs="Times New Roman"/>
          <w:sz w:val="28"/>
          <w:szCs w:val="28"/>
          <w:lang w:val="ru-RU"/>
        </w:rPr>
        <w:t xml:space="preserve"> </w:t>
      </w:r>
      <w:r w:rsidRPr="00620480">
        <w:rPr>
          <w:rFonts w:ascii="Times New Roman" w:hAnsi="Times New Roman" w:cs="Times New Roman"/>
          <w:sz w:val="28"/>
          <w:szCs w:val="28"/>
        </w:rPr>
        <w:t>http</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schools</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techno</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ru</w:t>
      </w:r>
      <w:r w:rsidRPr="00B90768">
        <w:rPr>
          <w:rFonts w:ascii="Times New Roman" w:hAnsi="Times New Roman" w:cs="Times New Roman"/>
          <w:sz w:val="28"/>
          <w:szCs w:val="28"/>
          <w:lang w:val="ru-RU"/>
        </w:rPr>
        <w:t>/ - образовательный сервер «Школы в Интернет»</w:t>
      </w:r>
    </w:p>
    <w:p w:rsidR="00B90768" w:rsidRPr="00B90768" w:rsidRDefault="00B90768" w:rsidP="00B90768">
      <w:pPr>
        <w:spacing w:after="0" w:line="360" w:lineRule="auto"/>
        <w:ind w:left="120"/>
        <w:rPr>
          <w:rFonts w:ascii="Times New Roman" w:hAnsi="Times New Roman" w:cs="Times New Roman"/>
          <w:sz w:val="28"/>
          <w:szCs w:val="28"/>
          <w:lang w:val="ru-RU"/>
        </w:rPr>
      </w:pPr>
      <w:r w:rsidRPr="00B90768">
        <w:rPr>
          <w:rFonts w:ascii="Times New Roman" w:hAnsi="Times New Roman" w:cs="Times New Roman"/>
          <w:sz w:val="28"/>
          <w:szCs w:val="28"/>
          <w:lang w:val="ru-RU"/>
        </w:rPr>
        <w:t xml:space="preserve"> </w:t>
      </w:r>
      <w:r w:rsidRPr="00620480">
        <w:rPr>
          <w:rFonts w:ascii="Times New Roman" w:hAnsi="Times New Roman" w:cs="Times New Roman"/>
          <w:sz w:val="28"/>
          <w:szCs w:val="28"/>
        </w:rPr>
        <w:t>http</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www</w:t>
      </w:r>
      <w:r w:rsidRPr="00B90768">
        <w:rPr>
          <w:rFonts w:ascii="Times New Roman" w:hAnsi="Times New Roman" w:cs="Times New Roman"/>
          <w:sz w:val="28"/>
          <w:szCs w:val="28"/>
          <w:lang w:val="ru-RU"/>
        </w:rPr>
        <w:t>.1</w:t>
      </w:r>
      <w:r w:rsidRPr="00620480">
        <w:rPr>
          <w:rFonts w:ascii="Times New Roman" w:hAnsi="Times New Roman" w:cs="Times New Roman"/>
          <w:sz w:val="28"/>
          <w:szCs w:val="28"/>
        </w:rPr>
        <w:t>september</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ru</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ru</w:t>
      </w:r>
      <w:r w:rsidRPr="00B90768">
        <w:rPr>
          <w:rFonts w:ascii="Times New Roman" w:hAnsi="Times New Roman" w:cs="Times New Roman"/>
          <w:sz w:val="28"/>
          <w:szCs w:val="28"/>
          <w:lang w:val="ru-RU"/>
        </w:rPr>
        <w:t>/ - газета «Первое сентября»</w:t>
      </w:r>
    </w:p>
    <w:p w:rsidR="00B90768" w:rsidRPr="00B90768" w:rsidRDefault="00B90768" w:rsidP="00B90768">
      <w:pPr>
        <w:spacing w:after="0" w:line="360" w:lineRule="auto"/>
        <w:ind w:left="120"/>
        <w:rPr>
          <w:rFonts w:ascii="Times New Roman" w:hAnsi="Times New Roman" w:cs="Times New Roman"/>
          <w:sz w:val="28"/>
          <w:szCs w:val="28"/>
          <w:lang w:val="ru-RU"/>
        </w:rPr>
      </w:pPr>
      <w:r w:rsidRPr="00B90768">
        <w:rPr>
          <w:rFonts w:ascii="Times New Roman" w:hAnsi="Times New Roman" w:cs="Times New Roman"/>
          <w:sz w:val="28"/>
          <w:szCs w:val="28"/>
          <w:lang w:val="ru-RU"/>
        </w:rPr>
        <w:t xml:space="preserve"> </w:t>
      </w:r>
      <w:r w:rsidRPr="00620480">
        <w:rPr>
          <w:rFonts w:ascii="Times New Roman" w:hAnsi="Times New Roman" w:cs="Times New Roman"/>
          <w:sz w:val="28"/>
          <w:szCs w:val="28"/>
        </w:rPr>
        <w:t>http</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all</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edu</w:t>
      </w:r>
      <w:r w:rsidRPr="00B90768">
        <w:rPr>
          <w:rFonts w:ascii="Times New Roman" w:hAnsi="Times New Roman" w:cs="Times New Roman"/>
          <w:sz w:val="28"/>
          <w:szCs w:val="28"/>
          <w:lang w:val="ru-RU"/>
        </w:rPr>
        <w:t>.</w:t>
      </w:r>
      <w:r w:rsidRPr="00620480">
        <w:rPr>
          <w:rFonts w:ascii="Times New Roman" w:hAnsi="Times New Roman" w:cs="Times New Roman"/>
          <w:sz w:val="28"/>
          <w:szCs w:val="28"/>
        </w:rPr>
        <w:t>ru</w:t>
      </w:r>
      <w:r w:rsidRPr="00B90768">
        <w:rPr>
          <w:rFonts w:ascii="Times New Roman" w:hAnsi="Times New Roman" w:cs="Times New Roman"/>
          <w:sz w:val="28"/>
          <w:szCs w:val="28"/>
          <w:lang w:val="ru-RU"/>
        </w:rPr>
        <w:t>/ - Все образование Интернета</w:t>
      </w:r>
    </w:p>
    <w:p w:rsidR="00B90768" w:rsidRPr="00620480" w:rsidRDefault="00B90768" w:rsidP="00B90768">
      <w:pPr>
        <w:spacing w:after="0" w:line="360" w:lineRule="auto"/>
        <w:ind w:left="120"/>
        <w:rPr>
          <w:rFonts w:ascii="Times New Roman" w:hAnsi="Times New Roman" w:cs="Times New Roman"/>
          <w:sz w:val="28"/>
          <w:szCs w:val="28"/>
        </w:rPr>
      </w:pPr>
      <w:r w:rsidRPr="00620480">
        <w:rPr>
          <w:rFonts w:ascii="Times New Roman" w:hAnsi="Times New Roman" w:cs="Times New Roman"/>
          <w:sz w:val="28"/>
          <w:szCs w:val="28"/>
        </w:rPr>
        <w:t>‌​</w:t>
      </w:r>
    </w:p>
    <w:p w:rsidR="00B90768" w:rsidRPr="00620480" w:rsidRDefault="00B90768" w:rsidP="00B90768">
      <w:pPr>
        <w:spacing w:after="0" w:line="360" w:lineRule="auto"/>
        <w:ind w:left="120"/>
        <w:rPr>
          <w:rFonts w:ascii="Times New Roman" w:hAnsi="Times New Roman" w:cs="Times New Roman"/>
          <w:sz w:val="28"/>
          <w:szCs w:val="28"/>
        </w:rPr>
      </w:pPr>
    </w:p>
    <w:p w:rsidR="00B90768" w:rsidRPr="00620480" w:rsidRDefault="00B90768" w:rsidP="00B90768">
      <w:pPr>
        <w:spacing w:after="0" w:line="360" w:lineRule="auto"/>
        <w:ind w:left="120"/>
        <w:rPr>
          <w:rFonts w:ascii="Times New Roman" w:hAnsi="Times New Roman" w:cs="Times New Roman"/>
          <w:sz w:val="28"/>
          <w:szCs w:val="28"/>
        </w:rPr>
      </w:pPr>
    </w:p>
    <w:p w:rsidR="00B90768" w:rsidRPr="004F0EB6" w:rsidRDefault="00B90768" w:rsidP="00B90768">
      <w:pPr>
        <w:rPr>
          <w:color w:val="FF0000"/>
        </w:rPr>
        <w:sectPr w:rsidR="00B90768" w:rsidRPr="004F0EB6">
          <w:pgSz w:w="11906" w:h="16383"/>
          <w:pgMar w:top="1134" w:right="850" w:bottom="1134" w:left="1701" w:header="720" w:footer="720" w:gutter="0"/>
          <w:cols w:space="720"/>
        </w:sectPr>
      </w:pPr>
    </w:p>
    <w:bookmarkEnd w:id="94"/>
    <w:p w:rsidR="00B90768" w:rsidRPr="004F0EB6" w:rsidRDefault="00B90768" w:rsidP="00B90768"/>
    <w:p w:rsidR="007A4DBD" w:rsidRPr="00613FD4" w:rsidRDefault="007A4DBD">
      <w:pPr>
        <w:spacing w:after="0" w:line="480" w:lineRule="auto"/>
        <w:ind w:left="120"/>
        <w:rPr>
          <w:lang w:val="ru-RU"/>
        </w:rPr>
      </w:pPr>
      <w:bookmarkStart w:id="95" w:name="_GoBack"/>
      <w:bookmarkEnd w:id="95"/>
    </w:p>
    <w:p w:rsidR="007A4DBD" w:rsidRPr="00613FD4" w:rsidRDefault="007A4DBD">
      <w:pPr>
        <w:rPr>
          <w:lang w:val="ru-RU"/>
        </w:rPr>
        <w:sectPr w:rsidR="007A4DBD" w:rsidRPr="00613FD4">
          <w:pgSz w:w="11906" w:h="16383"/>
          <w:pgMar w:top="1134" w:right="850" w:bottom="1134" w:left="1701" w:header="720" w:footer="720" w:gutter="0"/>
          <w:cols w:space="720"/>
        </w:sectPr>
      </w:pPr>
      <w:bookmarkStart w:id="96" w:name="block-55768561"/>
    </w:p>
    <w:bookmarkEnd w:id="96"/>
    <w:p w:rsidR="007A4DBD" w:rsidRPr="00613FD4" w:rsidRDefault="007A4DBD">
      <w:pPr>
        <w:rPr>
          <w:lang w:val="ru-RU"/>
        </w:rPr>
      </w:pPr>
    </w:p>
    <w:sectPr w:rsidR="007A4DBD" w:rsidRPr="00613FD4">
      <w:pgSz w:w="11907" w:h="1683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3FD4" w:rsidRDefault="00613FD4">
      <w:pPr>
        <w:spacing w:line="240" w:lineRule="auto"/>
      </w:pPr>
      <w:r>
        <w:separator/>
      </w:r>
    </w:p>
  </w:endnote>
  <w:endnote w:type="continuationSeparator" w:id="0">
    <w:p w:rsidR="00613FD4" w:rsidRDefault="00613F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3FD4" w:rsidRDefault="00613FD4">
      <w:pPr>
        <w:spacing w:after="0"/>
      </w:pPr>
      <w:r>
        <w:separator/>
      </w:r>
    </w:p>
  </w:footnote>
  <w:footnote w:type="continuationSeparator" w:id="0">
    <w:p w:rsidR="00613FD4" w:rsidRDefault="00613FD4">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39341B"/>
    <w:multiLevelType w:val="singleLevel"/>
    <w:tmpl w:val="9239341B"/>
    <w:lvl w:ilvl="0">
      <w:start w:val="1"/>
      <w:numFmt w:val="bullet"/>
      <w:lvlText w:val=""/>
      <w:lvlJc w:val="left"/>
      <w:pPr>
        <w:ind w:left="960" w:hanging="360"/>
      </w:pPr>
      <w:rPr>
        <w:rFonts w:ascii="Symbol" w:hAnsi="Symbol" w:hint="default"/>
      </w:rPr>
    </w:lvl>
  </w:abstractNum>
  <w:abstractNum w:abstractNumId="1">
    <w:nsid w:val="9C8AC8EF"/>
    <w:multiLevelType w:val="singleLevel"/>
    <w:tmpl w:val="9C8AC8EF"/>
    <w:lvl w:ilvl="0">
      <w:start w:val="1"/>
      <w:numFmt w:val="bullet"/>
      <w:lvlText w:val=""/>
      <w:lvlJc w:val="left"/>
      <w:pPr>
        <w:ind w:left="960" w:hanging="360"/>
      </w:pPr>
      <w:rPr>
        <w:rFonts w:ascii="Symbol" w:hAnsi="Symbol" w:hint="default"/>
      </w:rPr>
    </w:lvl>
  </w:abstractNum>
  <w:abstractNum w:abstractNumId="2">
    <w:nsid w:val="B5E306ED"/>
    <w:multiLevelType w:val="singleLevel"/>
    <w:tmpl w:val="B5E306ED"/>
    <w:lvl w:ilvl="0">
      <w:start w:val="1"/>
      <w:numFmt w:val="bullet"/>
      <w:lvlText w:val=""/>
      <w:lvlJc w:val="left"/>
      <w:pPr>
        <w:ind w:left="960" w:hanging="360"/>
      </w:pPr>
      <w:rPr>
        <w:rFonts w:ascii="Symbol" w:hAnsi="Symbol" w:hint="default"/>
      </w:rPr>
    </w:lvl>
  </w:abstractNum>
  <w:abstractNum w:abstractNumId="3">
    <w:nsid w:val="BF205925"/>
    <w:multiLevelType w:val="singleLevel"/>
    <w:tmpl w:val="BF205925"/>
    <w:lvl w:ilvl="0">
      <w:start w:val="1"/>
      <w:numFmt w:val="bullet"/>
      <w:lvlText w:val=""/>
      <w:lvlJc w:val="left"/>
      <w:pPr>
        <w:ind w:left="960" w:hanging="360"/>
      </w:pPr>
      <w:rPr>
        <w:rFonts w:ascii="Symbol" w:hAnsi="Symbol" w:hint="default"/>
      </w:rPr>
    </w:lvl>
  </w:abstractNum>
  <w:abstractNum w:abstractNumId="4">
    <w:nsid w:val="C8879AEF"/>
    <w:multiLevelType w:val="singleLevel"/>
    <w:tmpl w:val="C8879AEF"/>
    <w:lvl w:ilvl="0">
      <w:start w:val="1"/>
      <w:numFmt w:val="bullet"/>
      <w:lvlText w:val=""/>
      <w:lvlJc w:val="left"/>
      <w:pPr>
        <w:ind w:left="960" w:hanging="360"/>
      </w:pPr>
      <w:rPr>
        <w:rFonts w:ascii="Symbol" w:hAnsi="Symbol" w:hint="default"/>
      </w:rPr>
    </w:lvl>
  </w:abstractNum>
  <w:abstractNum w:abstractNumId="5">
    <w:nsid w:val="CF092B84"/>
    <w:multiLevelType w:val="singleLevel"/>
    <w:tmpl w:val="CF092B84"/>
    <w:lvl w:ilvl="0">
      <w:start w:val="1"/>
      <w:numFmt w:val="bullet"/>
      <w:lvlText w:val=""/>
      <w:lvlJc w:val="left"/>
      <w:pPr>
        <w:ind w:left="960" w:hanging="360"/>
      </w:pPr>
      <w:rPr>
        <w:rFonts w:ascii="Symbol" w:hAnsi="Symbol" w:hint="default"/>
      </w:rPr>
    </w:lvl>
  </w:abstractNum>
  <w:abstractNum w:abstractNumId="6">
    <w:nsid w:val="D7F9FE59"/>
    <w:multiLevelType w:val="singleLevel"/>
    <w:tmpl w:val="D7F9FE59"/>
    <w:lvl w:ilvl="0">
      <w:start w:val="1"/>
      <w:numFmt w:val="bullet"/>
      <w:lvlText w:val=""/>
      <w:lvlJc w:val="left"/>
      <w:pPr>
        <w:ind w:left="960" w:hanging="360"/>
      </w:pPr>
      <w:rPr>
        <w:rFonts w:ascii="Symbol" w:hAnsi="Symbol" w:hint="default"/>
      </w:rPr>
    </w:lvl>
  </w:abstractNum>
  <w:abstractNum w:abstractNumId="7">
    <w:nsid w:val="DCBA6B53"/>
    <w:multiLevelType w:val="singleLevel"/>
    <w:tmpl w:val="DCBA6B53"/>
    <w:lvl w:ilvl="0">
      <w:start w:val="1"/>
      <w:numFmt w:val="bullet"/>
      <w:lvlText w:val=""/>
      <w:lvlJc w:val="left"/>
      <w:pPr>
        <w:ind w:left="960" w:hanging="360"/>
      </w:pPr>
      <w:rPr>
        <w:rFonts w:ascii="Symbol" w:hAnsi="Symbol" w:hint="default"/>
      </w:rPr>
    </w:lvl>
  </w:abstractNum>
  <w:abstractNum w:abstractNumId="8">
    <w:nsid w:val="F4B5D9F5"/>
    <w:multiLevelType w:val="singleLevel"/>
    <w:tmpl w:val="F4B5D9F5"/>
    <w:lvl w:ilvl="0">
      <w:start w:val="1"/>
      <w:numFmt w:val="bullet"/>
      <w:lvlText w:val=""/>
      <w:lvlJc w:val="left"/>
      <w:pPr>
        <w:ind w:left="960" w:hanging="360"/>
      </w:pPr>
      <w:rPr>
        <w:rFonts w:ascii="Symbol" w:hAnsi="Symbol" w:hint="default"/>
      </w:rPr>
    </w:lvl>
  </w:abstractNum>
  <w:abstractNum w:abstractNumId="9">
    <w:nsid w:val="0053208E"/>
    <w:multiLevelType w:val="singleLevel"/>
    <w:tmpl w:val="0053208E"/>
    <w:lvl w:ilvl="0">
      <w:start w:val="1"/>
      <w:numFmt w:val="bullet"/>
      <w:lvlText w:val=""/>
      <w:lvlJc w:val="left"/>
      <w:pPr>
        <w:ind w:left="960" w:hanging="360"/>
      </w:pPr>
      <w:rPr>
        <w:rFonts w:ascii="Symbol" w:hAnsi="Symbol" w:hint="default"/>
      </w:rPr>
    </w:lvl>
  </w:abstractNum>
  <w:abstractNum w:abstractNumId="10">
    <w:nsid w:val="0248C179"/>
    <w:multiLevelType w:val="singleLevel"/>
    <w:tmpl w:val="0248C179"/>
    <w:lvl w:ilvl="0">
      <w:start w:val="1"/>
      <w:numFmt w:val="bullet"/>
      <w:lvlText w:val=""/>
      <w:lvlJc w:val="left"/>
      <w:pPr>
        <w:ind w:left="960" w:hanging="360"/>
      </w:pPr>
      <w:rPr>
        <w:rFonts w:ascii="Symbol" w:hAnsi="Symbol" w:hint="default"/>
      </w:rPr>
    </w:lvl>
  </w:abstractNum>
  <w:abstractNum w:abstractNumId="11">
    <w:nsid w:val="03D62ECE"/>
    <w:multiLevelType w:val="singleLevel"/>
    <w:tmpl w:val="03D62ECE"/>
    <w:lvl w:ilvl="0">
      <w:start w:val="1"/>
      <w:numFmt w:val="bullet"/>
      <w:lvlText w:val=""/>
      <w:lvlJc w:val="left"/>
      <w:pPr>
        <w:ind w:left="960" w:hanging="360"/>
      </w:pPr>
      <w:rPr>
        <w:rFonts w:ascii="Symbol" w:hAnsi="Symbol" w:hint="default"/>
      </w:rPr>
    </w:lvl>
  </w:abstractNum>
  <w:abstractNum w:abstractNumId="12">
    <w:nsid w:val="0E640482"/>
    <w:multiLevelType w:val="singleLevel"/>
    <w:tmpl w:val="0E640482"/>
    <w:lvl w:ilvl="0">
      <w:start w:val="1"/>
      <w:numFmt w:val="bullet"/>
      <w:lvlText w:val=""/>
      <w:lvlJc w:val="left"/>
      <w:pPr>
        <w:ind w:left="960" w:hanging="360"/>
      </w:pPr>
      <w:rPr>
        <w:rFonts w:ascii="Symbol" w:hAnsi="Symbol" w:hint="default"/>
      </w:rPr>
    </w:lvl>
  </w:abstractNum>
  <w:abstractNum w:abstractNumId="13">
    <w:nsid w:val="1E1C4EAD"/>
    <w:multiLevelType w:val="hybridMultilevel"/>
    <w:tmpl w:val="88582C86"/>
    <w:lvl w:ilvl="0" w:tplc="1D7C9286">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4">
    <w:nsid w:val="2470EC97"/>
    <w:multiLevelType w:val="singleLevel"/>
    <w:tmpl w:val="2470EC97"/>
    <w:lvl w:ilvl="0">
      <w:start w:val="1"/>
      <w:numFmt w:val="bullet"/>
      <w:lvlText w:val=""/>
      <w:lvlJc w:val="left"/>
      <w:pPr>
        <w:ind w:left="960" w:hanging="360"/>
      </w:pPr>
      <w:rPr>
        <w:rFonts w:ascii="Symbol" w:hAnsi="Symbol" w:hint="default"/>
      </w:rPr>
    </w:lvl>
  </w:abstractNum>
  <w:abstractNum w:abstractNumId="15">
    <w:nsid w:val="25B654F3"/>
    <w:multiLevelType w:val="singleLevel"/>
    <w:tmpl w:val="25B654F3"/>
    <w:lvl w:ilvl="0">
      <w:start w:val="1"/>
      <w:numFmt w:val="bullet"/>
      <w:lvlText w:val=""/>
      <w:lvlJc w:val="left"/>
      <w:pPr>
        <w:ind w:left="960" w:hanging="360"/>
      </w:pPr>
      <w:rPr>
        <w:rFonts w:ascii="Symbol" w:hAnsi="Symbol" w:hint="default"/>
      </w:rPr>
    </w:lvl>
  </w:abstractNum>
  <w:abstractNum w:abstractNumId="16">
    <w:nsid w:val="2A8F537B"/>
    <w:multiLevelType w:val="singleLevel"/>
    <w:tmpl w:val="2A8F537B"/>
    <w:lvl w:ilvl="0">
      <w:start w:val="1"/>
      <w:numFmt w:val="bullet"/>
      <w:lvlText w:val=""/>
      <w:lvlJc w:val="left"/>
      <w:pPr>
        <w:ind w:left="960" w:hanging="360"/>
      </w:pPr>
      <w:rPr>
        <w:rFonts w:ascii="Symbol" w:hAnsi="Symbol" w:hint="default"/>
      </w:rPr>
    </w:lvl>
  </w:abstractNum>
  <w:abstractNum w:abstractNumId="17">
    <w:nsid w:val="46A08BB8"/>
    <w:multiLevelType w:val="singleLevel"/>
    <w:tmpl w:val="46A08BB8"/>
    <w:lvl w:ilvl="0">
      <w:start w:val="1"/>
      <w:numFmt w:val="bullet"/>
      <w:lvlText w:val=""/>
      <w:lvlJc w:val="left"/>
      <w:pPr>
        <w:ind w:left="960" w:hanging="360"/>
      </w:pPr>
      <w:rPr>
        <w:rFonts w:ascii="Symbol" w:hAnsi="Symbol" w:hint="default"/>
      </w:rPr>
    </w:lvl>
  </w:abstractNum>
  <w:abstractNum w:abstractNumId="18">
    <w:nsid w:val="4C1BAE26"/>
    <w:multiLevelType w:val="singleLevel"/>
    <w:tmpl w:val="4C1BAE26"/>
    <w:lvl w:ilvl="0">
      <w:start w:val="1"/>
      <w:numFmt w:val="bullet"/>
      <w:lvlText w:val=""/>
      <w:lvlJc w:val="left"/>
      <w:pPr>
        <w:ind w:left="960" w:hanging="360"/>
      </w:pPr>
      <w:rPr>
        <w:rFonts w:ascii="Symbol" w:hAnsi="Symbol" w:hint="default"/>
      </w:rPr>
    </w:lvl>
  </w:abstractNum>
  <w:abstractNum w:abstractNumId="19">
    <w:nsid w:val="4D4DC07F"/>
    <w:multiLevelType w:val="singleLevel"/>
    <w:tmpl w:val="4D4DC07F"/>
    <w:lvl w:ilvl="0">
      <w:start w:val="1"/>
      <w:numFmt w:val="bullet"/>
      <w:lvlText w:val=""/>
      <w:lvlJc w:val="left"/>
      <w:pPr>
        <w:ind w:left="960" w:hanging="360"/>
      </w:pPr>
      <w:rPr>
        <w:rFonts w:ascii="Symbol" w:hAnsi="Symbol" w:hint="default"/>
      </w:rPr>
    </w:lvl>
  </w:abstractNum>
  <w:abstractNum w:abstractNumId="20">
    <w:nsid w:val="59ADCABA"/>
    <w:multiLevelType w:val="singleLevel"/>
    <w:tmpl w:val="59ADCABA"/>
    <w:lvl w:ilvl="0">
      <w:start w:val="1"/>
      <w:numFmt w:val="bullet"/>
      <w:lvlText w:val=""/>
      <w:lvlJc w:val="left"/>
      <w:pPr>
        <w:ind w:left="960" w:hanging="360"/>
      </w:pPr>
      <w:rPr>
        <w:rFonts w:ascii="Symbol" w:hAnsi="Symbol" w:hint="default"/>
      </w:rPr>
    </w:lvl>
  </w:abstractNum>
  <w:abstractNum w:abstractNumId="21">
    <w:nsid w:val="5A241D34"/>
    <w:multiLevelType w:val="singleLevel"/>
    <w:tmpl w:val="5A241D34"/>
    <w:lvl w:ilvl="0">
      <w:start w:val="1"/>
      <w:numFmt w:val="bullet"/>
      <w:lvlText w:val=""/>
      <w:lvlJc w:val="left"/>
      <w:pPr>
        <w:ind w:left="960" w:hanging="360"/>
      </w:pPr>
      <w:rPr>
        <w:rFonts w:ascii="Symbol" w:hAnsi="Symbol" w:hint="default"/>
      </w:rPr>
    </w:lvl>
  </w:abstractNum>
  <w:abstractNum w:abstractNumId="22">
    <w:nsid w:val="60382F6E"/>
    <w:multiLevelType w:val="singleLevel"/>
    <w:tmpl w:val="60382F6E"/>
    <w:lvl w:ilvl="0">
      <w:start w:val="1"/>
      <w:numFmt w:val="bullet"/>
      <w:lvlText w:val=""/>
      <w:lvlJc w:val="left"/>
      <w:pPr>
        <w:ind w:left="960" w:hanging="360"/>
      </w:pPr>
      <w:rPr>
        <w:rFonts w:ascii="Symbol" w:hAnsi="Symbol" w:hint="default"/>
      </w:rPr>
    </w:lvl>
  </w:abstractNum>
  <w:abstractNum w:abstractNumId="23">
    <w:nsid w:val="72183CF9"/>
    <w:multiLevelType w:val="singleLevel"/>
    <w:tmpl w:val="72183CF9"/>
    <w:lvl w:ilvl="0">
      <w:start w:val="1"/>
      <w:numFmt w:val="bullet"/>
      <w:lvlText w:val=""/>
      <w:lvlJc w:val="left"/>
      <w:pPr>
        <w:ind w:left="960" w:hanging="360"/>
      </w:pPr>
      <w:rPr>
        <w:rFonts w:ascii="Symbol" w:hAnsi="Symbol" w:hint="default"/>
      </w:rPr>
    </w:lvl>
  </w:abstractNum>
  <w:num w:numId="1">
    <w:abstractNumId w:val="9"/>
  </w:num>
  <w:num w:numId="2">
    <w:abstractNumId w:val="5"/>
  </w:num>
  <w:num w:numId="3">
    <w:abstractNumId w:val="20"/>
  </w:num>
  <w:num w:numId="4">
    <w:abstractNumId w:val="3"/>
  </w:num>
  <w:num w:numId="5">
    <w:abstractNumId w:val="2"/>
  </w:num>
  <w:num w:numId="6">
    <w:abstractNumId w:val="11"/>
  </w:num>
  <w:num w:numId="7">
    <w:abstractNumId w:val="15"/>
  </w:num>
  <w:num w:numId="8">
    <w:abstractNumId w:val="23"/>
  </w:num>
  <w:num w:numId="9">
    <w:abstractNumId w:val="10"/>
  </w:num>
  <w:num w:numId="10">
    <w:abstractNumId w:val="0"/>
  </w:num>
  <w:num w:numId="11">
    <w:abstractNumId w:val="16"/>
  </w:num>
  <w:num w:numId="12">
    <w:abstractNumId w:val="21"/>
  </w:num>
  <w:num w:numId="13">
    <w:abstractNumId w:val="4"/>
  </w:num>
  <w:num w:numId="14">
    <w:abstractNumId w:val="19"/>
  </w:num>
  <w:num w:numId="15">
    <w:abstractNumId w:val="8"/>
  </w:num>
  <w:num w:numId="16">
    <w:abstractNumId w:val="14"/>
  </w:num>
  <w:num w:numId="17">
    <w:abstractNumId w:val="7"/>
  </w:num>
  <w:num w:numId="18">
    <w:abstractNumId w:val="6"/>
  </w:num>
  <w:num w:numId="19">
    <w:abstractNumId w:val="1"/>
  </w:num>
  <w:num w:numId="20">
    <w:abstractNumId w:val="18"/>
  </w:num>
  <w:num w:numId="21">
    <w:abstractNumId w:val="22"/>
  </w:num>
  <w:num w:numId="22">
    <w:abstractNumId w:val="12"/>
  </w:num>
  <w:num w:numId="23">
    <w:abstractNumId w:val="17"/>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BD"/>
    <w:rsid w:val="00613FD4"/>
    <w:rsid w:val="007A4DBD"/>
    <w:rsid w:val="00B90768"/>
    <w:rsid w:val="26DA29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lsdException w:name="head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Emphasis" w:semiHidden="0" w:uiPriority="20" w:unhideWhenUsed="0" w:qFormat="1"/>
    <w:lsdException w:name="Normal Table" w:qFormat="1"/>
    <w:lsdException w:name="Table Grid" w:semiHidden="0" w:uiPriority="59"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rPr>
      <w:color w:val="0000FF" w:themeColor="hyperlink"/>
      <w:u w:val="single"/>
    </w:rPr>
  </w:style>
  <w:style w:type="paragraph" w:styleId="a5">
    <w:name w:val="Normal Indent"/>
    <w:basedOn w:val="a"/>
    <w:uiPriority w:val="99"/>
    <w:unhideWhenUsed/>
    <w:pPr>
      <w:ind w:left="720"/>
    </w:pPr>
  </w:style>
  <w:style w:type="paragraph" w:styleId="a6">
    <w:name w:val="caption"/>
    <w:basedOn w:val="a"/>
    <w:next w:val="a"/>
    <w:uiPriority w:val="35"/>
    <w:semiHidden/>
    <w:unhideWhenUsed/>
    <w:qFormat/>
    <w:pPr>
      <w:spacing w:line="240" w:lineRule="auto"/>
    </w:pPr>
    <w:rPr>
      <w:b/>
      <w:bCs/>
      <w:color w:val="4F81BD" w:themeColor="accent1"/>
      <w:sz w:val="18"/>
      <w:szCs w:val="18"/>
    </w:rPr>
  </w:style>
  <w:style w:type="paragraph" w:styleId="a7">
    <w:name w:val="header"/>
    <w:basedOn w:val="a"/>
    <w:link w:val="a8"/>
    <w:uiPriority w:val="99"/>
    <w:unhideWhenUsed/>
    <w:pPr>
      <w:tabs>
        <w:tab w:val="center" w:pos="4680"/>
        <w:tab w:val="right" w:pos="9360"/>
      </w:tabs>
    </w:p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b">
    <w:name w:val="Subtitle"/>
    <w:basedOn w:val="a"/>
    <w:next w:val="a"/>
    <w:link w:val="ac"/>
    <w:uiPriority w:val="11"/>
    <w:qFormat/>
    <w:pPr>
      <w:ind w:left="86"/>
    </w:pPr>
    <w:rPr>
      <w:rFonts w:asciiTheme="majorHAnsi" w:eastAsiaTheme="majorEastAsia" w:hAnsiTheme="majorHAnsi" w:cstheme="majorBidi"/>
      <w:i/>
      <w:iCs/>
      <w:color w:val="4F81BD" w:themeColor="accent1"/>
      <w:spacing w:val="15"/>
      <w:sz w:val="24"/>
      <w:szCs w:val="24"/>
    </w:rPr>
  </w:style>
  <w:style w:type="table" w:styleId="ad">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Верхний колонтитул Знак"/>
    <w:basedOn w:val="a0"/>
    <w:link w:val="a7"/>
    <w:uiPriority w:val="99"/>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F81BD" w:themeColor="accent1"/>
    </w:rPr>
  </w:style>
  <w:style w:type="character" w:customStyle="1" w:styleId="ac">
    <w:name w:val="Подзаголовок Знак"/>
    <w:basedOn w:val="a0"/>
    <w:link w:val="ab"/>
    <w:uiPriority w:val="11"/>
    <w:rPr>
      <w:rFonts w:asciiTheme="majorHAnsi" w:eastAsiaTheme="majorEastAsia" w:hAnsiTheme="majorHAnsi" w:cstheme="majorBidi"/>
      <w:i/>
      <w:iCs/>
      <w:color w:val="4F81BD" w:themeColor="accent1"/>
      <w:spacing w:val="15"/>
      <w:sz w:val="24"/>
      <w:szCs w:val="24"/>
    </w:rPr>
  </w:style>
  <w:style w:type="character" w:customStyle="1" w:styleId="aa">
    <w:name w:val="Название Знак"/>
    <w:basedOn w:val="a0"/>
    <w:link w:val="a9"/>
    <w:uiPriority w:val="10"/>
    <w:rPr>
      <w:rFonts w:asciiTheme="majorHAnsi" w:eastAsiaTheme="majorEastAsia" w:hAnsiTheme="majorHAnsi" w:cstheme="majorBidi"/>
      <w:color w:val="17365D" w:themeColor="text2" w:themeShade="BF"/>
      <w:spacing w:val="5"/>
      <w:kern w:val="28"/>
      <w:sz w:val="52"/>
      <w:szCs w:val="52"/>
    </w:rPr>
  </w:style>
  <w:style w:type="paragraph" w:styleId="ae">
    <w:name w:val="List Paragraph"/>
    <w:basedOn w:val="a"/>
    <w:uiPriority w:val="99"/>
    <w:rsid w:val="00B90768"/>
    <w:pPr>
      <w:ind w:left="720"/>
      <w:contextualSpacing/>
    </w:pPr>
    <w:rPr>
      <w:rFonts w:eastAsiaTheme="minorEastAsia"/>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lsdException w:name="head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Emphasis" w:semiHidden="0" w:uiPriority="20" w:unhideWhenUsed="0" w:qFormat="1"/>
    <w:lsdException w:name="Normal Table" w:qFormat="1"/>
    <w:lsdException w:name="Table Grid" w:semiHidden="0" w:uiPriority="59"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rPr>
      <w:color w:val="0000FF" w:themeColor="hyperlink"/>
      <w:u w:val="single"/>
    </w:rPr>
  </w:style>
  <w:style w:type="paragraph" w:styleId="a5">
    <w:name w:val="Normal Indent"/>
    <w:basedOn w:val="a"/>
    <w:uiPriority w:val="99"/>
    <w:unhideWhenUsed/>
    <w:pPr>
      <w:ind w:left="720"/>
    </w:pPr>
  </w:style>
  <w:style w:type="paragraph" w:styleId="a6">
    <w:name w:val="caption"/>
    <w:basedOn w:val="a"/>
    <w:next w:val="a"/>
    <w:uiPriority w:val="35"/>
    <w:semiHidden/>
    <w:unhideWhenUsed/>
    <w:qFormat/>
    <w:pPr>
      <w:spacing w:line="240" w:lineRule="auto"/>
    </w:pPr>
    <w:rPr>
      <w:b/>
      <w:bCs/>
      <w:color w:val="4F81BD" w:themeColor="accent1"/>
      <w:sz w:val="18"/>
      <w:szCs w:val="18"/>
    </w:rPr>
  </w:style>
  <w:style w:type="paragraph" w:styleId="a7">
    <w:name w:val="header"/>
    <w:basedOn w:val="a"/>
    <w:link w:val="a8"/>
    <w:uiPriority w:val="99"/>
    <w:unhideWhenUsed/>
    <w:pPr>
      <w:tabs>
        <w:tab w:val="center" w:pos="4680"/>
        <w:tab w:val="right" w:pos="9360"/>
      </w:tabs>
    </w:p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b">
    <w:name w:val="Subtitle"/>
    <w:basedOn w:val="a"/>
    <w:next w:val="a"/>
    <w:link w:val="ac"/>
    <w:uiPriority w:val="11"/>
    <w:qFormat/>
    <w:pPr>
      <w:ind w:left="86"/>
    </w:pPr>
    <w:rPr>
      <w:rFonts w:asciiTheme="majorHAnsi" w:eastAsiaTheme="majorEastAsia" w:hAnsiTheme="majorHAnsi" w:cstheme="majorBidi"/>
      <w:i/>
      <w:iCs/>
      <w:color w:val="4F81BD" w:themeColor="accent1"/>
      <w:spacing w:val="15"/>
      <w:sz w:val="24"/>
      <w:szCs w:val="24"/>
    </w:rPr>
  </w:style>
  <w:style w:type="table" w:styleId="ad">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Верхний колонтитул Знак"/>
    <w:basedOn w:val="a0"/>
    <w:link w:val="a7"/>
    <w:uiPriority w:val="99"/>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F81BD" w:themeColor="accent1"/>
    </w:rPr>
  </w:style>
  <w:style w:type="character" w:customStyle="1" w:styleId="ac">
    <w:name w:val="Подзаголовок Знак"/>
    <w:basedOn w:val="a0"/>
    <w:link w:val="ab"/>
    <w:uiPriority w:val="11"/>
    <w:rPr>
      <w:rFonts w:asciiTheme="majorHAnsi" w:eastAsiaTheme="majorEastAsia" w:hAnsiTheme="majorHAnsi" w:cstheme="majorBidi"/>
      <w:i/>
      <w:iCs/>
      <w:color w:val="4F81BD" w:themeColor="accent1"/>
      <w:spacing w:val="15"/>
      <w:sz w:val="24"/>
      <w:szCs w:val="24"/>
    </w:rPr>
  </w:style>
  <w:style w:type="character" w:customStyle="1" w:styleId="aa">
    <w:name w:val="Название Знак"/>
    <w:basedOn w:val="a0"/>
    <w:link w:val="a9"/>
    <w:uiPriority w:val="10"/>
    <w:rPr>
      <w:rFonts w:asciiTheme="majorHAnsi" w:eastAsiaTheme="majorEastAsia" w:hAnsiTheme="majorHAnsi" w:cstheme="majorBidi"/>
      <w:color w:val="17365D" w:themeColor="text2" w:themeShade="BF"/>
      <w:spacing w:val="5"/>
      <w:kern w:val="28"/>
      <w:sz w:val="52"/>
      <w:szCs w:val="52"/>
    </w:rPr>
  </w:style>
  <w:style w:type="paragraph" w:styleId="ae">
    <w:name w:val="List Paragraph"/>
    <w:basedOn w:val="a"/>
    <w:uiPriority w:val="99"/>
    <w:rsid w:val="00B90768"/>
    <w:pPr>
      <w:ind w:left="720"/>
      <w:contextualSpacing/>
    </w:pPr>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1" Type="http://schemas.openxmlformats.org/officeDocument/2006/relationships/hyperlink" Target="https://m.edsoo.ru/7f413e80" TargetMode="External"/><Relationship Id="rId42" Type="http://schemas.openxmlformats.org/officeDocument/2006/relationships/hyperlink" Target="https://m.edsoo.ru/7f41542e" TargetMode="External"/><Relationship Id="rId63"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bc3909a" TargetMode="External"/><Relationship Id="rId159" Type="http://schemas.openxmlformats.org/officeDocument/2006/relationships/hyperlink" Target="https://m.edsoo.ru/8bc3be9e" TargetMode="External"/><Relationship Id="rId170" Type="http://schemas.openxmlformats.org/officeDocument/2006/relationships/hyperlink" Target="https://m.edsoo.ru/8bc3d94c" TargetMode="External"/><Relationship Id="rId191" Type="http://schemas.openxmlformats.org/officeDocument/2006/relationships/hyperlink" Target="https://m.edsoo.ru/8bc3fcba" TargetMode="External"/><Relationship Id="rId205" Type="http://schemas.openxmlformats.org/officeDocument/2006/relationships/hyperlink" Target="https://m.edsoo.ru/8bc41d6c" TargetMode="External"/><Relationship Id="rId226" Type="http://schemas.openxmlformats.org/officeDocument/2006/relationships/hyperlink" Target="https://m.edsoo.ru/8bc43bb2" TargetMode="External"/><Relationship Id="rId247" Type="http://schemas.openxmlformats.org/officeDocument/2006/relationships/hyperlink" Target="https://m.edsoo.ru/8bc4648e" TargetMode="External"/><Relationship Id="rId107" Type="http://schemas.openxmlformats.org/officeDocument/2006/relationships/hyperlink" Target="https://m.edsoo.ru/7f4196be"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53" Type="http://schemas.openxmlformats.org/officeDocument/2006/relationships/hyperlink" Target="https://m.edsoo.ru/7f41542e"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149" Type="http://schemas.openxmlformats.org/officeDocument/2006/relationships/hyperlink" Target="https://m.edsoo.ru/8bc3a7f6" TargetMode="External"/><Relationship Id="rId5" Type="http://schemas.openxmlformats.org/officeDocument/2006/relationships/settings" Target="settings.xml"/><Relationship Id="rId95" Type="http://schemas.openxmlformats.org/officeDocument/2006/relationships/hyperlink" Target="https://m.edsoo.ru/7f4196be" TargetMode="External"/><Relationship Id="rId160" Type="http://schemas.openxmlformats.org/officeDocument/2006/relationships/hyperlink" Target="https://m.edsoo.ru/8bc3c57e" TargetMode="External"/><Relationship Id="rId181" Type="http://schemas.openxmlformats.org/officeDocument/2006/relationships/hyperlink" Target="https://m.edsoo.ru/8bc3d83e" TargetMode="External"/><Relationship Id="rId216" Type="http://schemas.openxmlformats.org/officeDocument/2006/relationships/hyperlink" Target="https://m.edsoo.ru/8bc42e4c" TargetMode="External"/><Relationship Id="rId237" Type="http://schemas.openxmlformats.org/officeDocument/2006/relationships/hyperlink" Target="https://m.edsoo.ru/8bc45372" TargetMode="External"/><Relationship Id="rId258" Type="http://schemas.openxmlformats.org/officeDocument/2006/relationships/hyperlink" Target="https://m.edsoo.ru/8bc47398" TargetMode="External"/><Relationship Id="rId22" Type="http://schemas.openxmlformats.org/officeDocument/2006/relationships/hyperlink" Target="https://m.edsoo.ru/7f413e80" TargetMode="External"/><Relationship Id="rId43" Type="http://schemas.openxmlformats.org/officeDocument/2006/relationships/hyperlink" Target="https://m.edsoo.ru/7f41542e" TargetMode="External"/><Relationship Id="rId64" Type="http://schemas.openxmlformats.org/officeDocument/2006/relationships/hyperlink" Target="https://m.edsoo.ru/7f41542e" TargetMode="External"/><Relationship Id="rId118" Type="http://schemas.openxmlformats.org/officeDocument/2006/relationships/hyperlink" Target="https://m.edsoo.ru/7f41b720" TargetMode="External"/><Relationship Id="rId139" Type="http://schemas.openxmlformats.org/officeDocument/2006/relationships/hyperlink" Target="https://m.edsoo.ru/8bc391bc" TargetMode="External"/><Relationship Id="rId85" Type="http://schemas.openxmlformats.org/officeDocument/2006/relationships/hyperlink" Target="https://m.edsoo.ru/7f41727e" TargetMode="External"/><Relationship Id="rId150" Type="http://schemas.openxmlformats.org/officeDocument/2006/relationships/hyperlink" Target="https://m.edsoo.ru/8bc3a922" TargetMode="External"/><Relationship Id="rId171" Type="http://schemas.openxmlformats.org/officeDocument/2006/relationships/hyperlink" Target="https://m.edsoo.ru/8bc3db22" TargetMode="External"/><Relationship Id="rId192" Type="http://schemas.openxmlformats.org/officeDocument/2006/relationships/hyperlink" Target="https://m.edsoo.ru/8bc3fddc" TargetMode="External"/><Relationship Id="rId206" Type="http://schemas.openxmlformats.org/officeDocument/2006/relationships/hyperlink" Target="https://m.edsoo.ru/8bc41ea2" TargetMode="External"/><Relationship Id="rId227" Type="http://schemas.openxmlformats.org/officeDocument/2006/relationships/hyperlink" Target="https://m.edsoo.ru/8bc43e3c" TargetMode="External"/><Relationship Id="rId248" Type="http://schemas.openxmlformats.org/officeDocument/2006/relationships/hyperlink" Target="https://m.edsoo.ru/8bc465a6" TargetMode="External"/><Relationship Id="rId12" Type="http://schemas.openxmlformats.org/officeDocument/2006/relationships/hyperlink" Target="https://m.edsoo.ru/7f413e80" TargetMode="External"/><Relationship Id="rId33" Type="http://schemas.openxmlformats.org/officeDocument/2006/relationships/hyperlink" Target="https://m.edsoo.ru/7f413e80" TargetMode="External"/><Relationship Id="rId108" Type="http://schemas.openxmlformats.org/officeDocument/2006/relationships/hyperlink" Target="https://m.edsoo.ru/7f4196be" TargetMode="External"/><Relationship Id="rId129" Type="http://schemas.openxmlformats.org/officeDocument/2006/relationships/hyperlink" Target="https://m.edsoo.ru/7f41b720" TargetMode="External"/><Relationship Id="rId54" Type="http://schemas.openxmlformats.org/officeDocument/2006/relationships/hyperlink" Target="https://m.edsoo.ru/7f41542e" TargetMode="External"/><Relationship Id="rId75" Type="http://schemas.openxmlformats.org/officeDocument/2006/relationships/hyperlink" Target="https://m.edsoo.ru/7f41727e" TargetMode="External"/><Relationship Id="rId96" Type="http://schemas.openxmlformats.org/officeDocument/2006/relationships/hyperlink" Target="https://m.edsoo.ru/7f4196be" TargetMode="External"/><Relationship Id="rId140" Type="http://schemas.openxmlformats.org/officeDocument/2006/relationships/hyperlink" Target="https://m.edsoo.ru/8bc39b1c" TargetMode="External"/><Relationship Id="rId161" Type="http://schemas.openxmlformats.org/officeDocument/2006/relationships/hyperlink" Target="https://m.edsoo.ru/8bc3c7cc" TargetMode="External"/><Relationship Id="rId182" Type="http://schemas.openxmlformats.org/officeDocument/2006/relationships/hyperlink" Target="https://m.edsoo.ru/8bc3eb80" TargetMode="External"/><Relationship Id="rId217" Type="http://schemas.openxmlformats.org/officeDocument/2006/relationships/hyperlink" Target="https://m.edsoo.ru/8bc430ea" TargetMode="External"/><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hyperlink" Target="https://m.edsoo.ru/8bc4285c" TargetMode="External"/><Relationship Id="rId233" Type="http://schemas.openxmlformats.org/officeDocument/2006/relationships/hyperlink" Target="https://m.edsoo.ru/8bc44e0e" TargetMode="External"/><Relationship Id="rId238" Type="http://schemas.openxmlformats.org/officeDocument/2006/relationships/hyperlink" Target="https://m.edsoo.ru/8bc454f8" TargetMode="External"/><Relationship Id="rId254" Type="http://schemas.openxmlformats.org/officeDocument/2006/relationships/hyperlink" Target="https://m.edsoo.ru/8bc4749c" TargetMode="External"/><Relationship Id="rId259" Type="http://schemas.openxmlformats.org/officeDocument/2006/relationships/hyperlink" Target="https://m.edsoo.ru/8bc408c2"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119" Type="http://schemas.openxmlformats.org/officeDocument/2006/relationships/hyperlink" Target="https://m.edsoo.ru/7f41b720" TargetMode="External"/><Relationship Id="rId44" Type="http://schemas.openxmlformats.org/officeDocument/2006/relationships/hyperlink" Target="https://m.edsoo.ru/7f41542e" TargetMode="External"/><Relationship Id="rId60" Type="http://schemas.openxmlformats.org/officeDocument/2006/relationships/hyperlink" Target="https://m.edsoo.ru/7f41542e" TargetMode="External"/><Relationship Id="rId65" Type="http://schemas.openxmlformats.org/officeDocument/2006/relationships/hyperlink" Target="https://m.edsoo.ru/7f41727e" TargetMode="External"/><Relationship Id="rId81" Type="http://schemas.openxmlformats.org/officeDocument/2006/relationships/hyperlink" Target="https://m.edsoo.ru/7f41727e" TargetMode="External"/><Relationship Id="rId86" Type="http://schemas.openxmlformats.org/officeDocument/2006/relationships/hyperlink" Target="https://m.edsoo.ru/7f41727e" TargetMode="External"/><Relationship Id="rId130" Type="http://schemas.openxmlformats.org/officeDocument/2006/relationships/hyperlink" Target="https://m.edsoo.ru/7f41b720" TargetMode="External"/><Relationship Id="rId135" Type="http://schemas.openxmlformats.org/officeDocument/2006/relationships/hyperlink" Target="https://m.edsoo.ru/8bc38c94" TargetMode="External"/><Relationship Id="rId151" Type="http://schemas.openxmlformats.org/officeDocument/2006/relationships/hyperlink" Target="https://m.edsoo.ru/8bc3aa58" TargetMode="External"/><Relationship Id="rId156" Type="http://schemas.openxmlformats.org/officeDocument/2006/relationships/hyperlink" Target="https://m.edsoo.ru/8bc3b19c" TargetMode="External"/><Relationship Id="rId177" Type="http://schemas.openxmlformats.org/officeDocument/2006/relationships/hyperlink" Target="https://m.edsoo.ru/8bc3e55e" TargetMode="External"/><Relationship Id="rId198" Type="http://schemas.openxmlformats.org/officeDocument/2006/relationships/hyperlink" Target="https://m.edsoo.ru/8bc40f48" TargetMode="External"/><Relationship Id="rId172" Type="http://schemas.openxmlformats.org/officeDocument/2006/relationships/hyperlink" Target="https://m.edsoo.ru/8bc3dcc6" TargetMode="External"/><Relationship Id="rId193" Type="http://schemas.openxmlformats.org/officeDocument/2006/relationships/hyperlink" Target="https://m.edsoo.ru/8bc3fef4" TargetMode="External"/><Relationship Id="rId202" Type="http://schemas.openxmlformats.org/officeDocument/2006/relationships/hyperlink" Target="https://m.edsoo.ru/8bc41aec" TargetMode="External"/><Relationship Id="rId207" Type="http://schemas.openxmlformats.org/officeDocument/2006/relationships/hyperlink" Target="https://m.edsoo.ru/8bc44328" TargetMode="External"/><Relationship Id="rId223" Type="http://schemas.openxmlformats.org/officeDocument/2006/relationships/hyperlink" Target="https://m.edsoo.ru/8bc4387e" TargetMode="External"/><Relationship Id="rId228" Type="http://schemas.openxmlformats.org/officeDocument/2006/relationships/hyperlink" Target="https://m.edsoo.ru/8bc43fcc" TargetMode="External"/><Relationship Id="rId244" Type="http://schemas.openxmlformats.org/officeDocument/2006/relationships/hyperlink" Target="https://m.edsoo.ru/8bc45ed0" TargetMode="External"/><Relationship Id="rId249" Type="http://schemas.openxmlformats.org/officeDocument/2006/relationships/hyperlink" Target="https://m.edsoo.ru/8bc466aa"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109" Type="http://schemas.openxmlformats.org/officeDocument/2006/relationships/hyperlink" Target="https://m.edsoo.ru/7f4196be" TargetMode="External"/><Relationship Id="rId260" Type="http://schemas.openxmlformats.org/officeDocument/2006/relationships/hyperlink" Target="https://m.edsoo.ru/8bc409d0" TargetMode="External"/><Relationship Id="rId34" Type="http://schemas.openxmlformats.org/officeDocument/2006/relationships/hyperlink" Target="https://m.edsoo.ru/7f413e80" TargetMode="External"/><Relationship Id="rId50"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04"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25" Type="http://schemas.openxmlformats.org/officeDocument/2006/relationships/hyperlink" Target="https://m.edsoo.ru/7f41b720" TargetMode="External"/><Relationship Id="rId141" Type="http://schemas.openxmlformats.org/officeDocument/2006/relationships/hyperlink" Target="https://m.edsoo.ru/8bc39c70" TargetMode="External"/><Relationship Id="rId146" Type="http://schemas.openxmlformats.org/officeDocument/2006/relationships/hyperlink" Target="https://m.edsoo.ru/8bc3a3b4" TargetMode="External"/><Relationship Id="rId167" Type="http://schemas.openxmlformats.org/officeDocument/2006/relationships/hyperlink" Target="https://m.edsoo.ru/8bc3d1cc" TargetMode="External"/><Relationship Id="rId188" Type="http://schemas.openxmlformats.org/officeDocument/2006/relationships/hyperlink" Target="https://m.edsoo.ru/8bc3f7e2" TargetMode="External"/><Relationship Id="rId7" Type="http://schemas.openxmlformats.org/officeDocument/2006/relationships/footnotes" Target="footnotes.xml"/><Relationship Id="rId71" Type="http://schemas.openxmlformats.org/officeDocument/2006/relationships/hyperlink" Target="https://m.edsoo.ru/7f41727e" TargetMode="External"/><Relationship Id="rId92" Type="http://schemas.openxmlformats.org/officeDocument/2006/relationships/hyperlink" Target="https://m.edsoo.ru/7f41727e" TargetMode="External"/><Relationship Id="rId162" Type="http://schemas.openxmlformats.org/officeDocument/2006/relationships/hyperlink" Target="https://m.edsoo.ru/8bc3c06a" TargetMode="External"/><Relationship Id="rId183" Type="http://schemas.openxmlformats.org/officeDocument/2006/relationships/hyperlink" Target="https://m.edsoo.ru/8bc3ec8e" TargetMode="External"/><Relationship Id="rId213" Type="http://schemas.openxmlformats.org/officeDocument/2006/relationships/hyperlink" Target="https://m.edsoo.ru/8bc4297e" TargetMode="External"/><Relationship Id="rId218" Type="http://schemas.openxmlformats.org/officeDocument/2006/relationships/hyperlink" Target="https://m.edsoo.ru/8bc4336a" TargetMode="External"/><Relationship Id="rId234" Type="http://schemas.openxmlformats.org/officeDocument/2006/relationships/hyperlink" Target="https://m.edsoo.ru/8bc45034" TargetMode="External"/><Relationship Id="rId239" Type="http://schemas.openxmlformats.org/officeDocument/2006/relationships/hyperlink" Target="https://m.edsoo.ru/8bc4561a" TargetMode="External"/><Relationship Id="rId2" Type="http://schemas.openxmlformats.org/officeDocument/2006/relationships/numbering" Target="numbering.xml"/><Relationship Id="rId29" Type="http://schemas.openxmlformats.org/officeDocument/2006/relationships/hyperlink" Target="https://m.edsoo.ru/7f413e80" TargetMode="External"/><Relationship Id="rId250" Type="http://schemas.openxmlformats.org/officeDocument/2006/relationships/hyperlink" Target="https://m.edsoo.ru/8bc4636c" TargetMode="External"/><Relationship Id="rId255" Type="http://schemas.openxmlformats.org/officeDocument/2006/relationships/hyperlink" Target="https://m.edsoo.ru/8bc46db2" TargetMode="External"/><Relationship Id="rId24" Type="http://schemas.openxmlformats.org/officeDocument/2006/relationships/hyperlink" Target="https://m.edsoo.ru/7f413e80" TargetMode="External"/><Relationship Id="rId40" Type="http://schemas.openxmlformats.org/officeDocument/2006/relationships/hyperlink" Target="https://m.edsoo.ru/7f41542e"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15" Type="http://schemas.openxmlformats.org/officeDocument/2006/relationships/hyperlink" Target="https://m.edsoo.ru/7f4196be" TargetMode="External"/><Relationship Id="rId131" Type="http://schemas.openxmlformats.org/officeDocument/2006/relationships/hyperlink" Target="https://m.edsoo.ru/7f41b720" TargetMode="External"/><Relationship Id="rId136" Type="http://schemas.openxmlformats.org/officeDocument/2006/relationships/hyperlink" Target="https://m.edsoo.ru/8bc38e06" TargetMode="External"/><Relationship Id="rId157" Type="http://schemas.openxmlformats.org/officeDocument/2006/relationships/hyperlink" Target="https://m.edsoo.ru/8bc3b53e" TargetMode="External"/><Relationship Id="rId178" Type="http://schemas.openxmlformats.org/officeDocument/2006/relationships/hyperlink" Target="https://m.edsoo.ru/8bc3f0f8"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52" Type="http://schemas.openxmlformats.org/officeDocument/2006/relationships/hyperlink" Target="https://m.edsoo.ru/8bc3b6ba" TargetMode="External"/><Relationship Id="rId173" Type="http://schemas.openxmlformats.org/officeDocument/2006/relationships/hyperlink" Target="https://m.edsoo.ru/8bc3de56" TargetMode="External"/><Relationship Id="rId194" Type="http://schemas.openxmlformats.org/officeDocument/2006/relationships/hyperlink" Target="https://m.edsoo.ru/8bc40584" TargetMode="External"/><Relationship Id="rId199" Type="http://schemas.openxmlformats.org/officeDocument/2006/relationships/hyperlink" Target="https://m.edsoo.ru/8bc4166e" TargetMode="External"/><Relationship Id="rId203" Type="http://schemas.openxmlformats.org/officeDocument/2006/relationships/hyperlink" Target="https://m.edsoo.ru/8bc41c18" TargetMode="External"/><Relationship Id="rId208" Type="http://schemas.openxmlformats.org/officeDocument/2006/relationships/hyperlink" Target="https://m.edsoo.ru/8bc44580" TargetMode="External"/><Relationship Id="rId229" Type="http://schemas.openxmlformats.org/officeDocument/2006/relationships/hyperlink" Target="https://m.edsoo.ru/8bc440e4" TargetMode="External"/><Relationship Id="rId19" Type="http://schemas.openxmlformats.org/officeDocument/2006/relationships/hyperlink" Target="https://m.edsoo.ru/7f413e80" TargetMode="External"/><Relationship Id="rId224" Type="http://schemas.openxmlformats.org/officeDocument/2006/relationships/hyperlink" Target="https://m.edsoo.ru/8bc43982" TargetMode="External"/><Relationship Id="rId240" Type="http://schemas.openxmlformats.org/officeDocument/2006/relationships/hyperlink" Target="https://m.edsoo.ru/8bc45a52" TargetMode="External"/><Relationship Id="rId245" Type="http://schemas.openxmlformats.org/officeDocument/2006/relationships/hyperlink" Target="https://m.edsoo.ru/8bc46146" TargetMode="External"/><Relationship Id="rId261" Type="http://schemas.openxmlformats.org/officeDocument/2006/relationships/hyperlink" Target="https://m.edsoo.ru/8bc475aa" TargetMode="External"/><Relationship Id="rId14"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3e80"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bc3a5da" TargetMode="External"/><Relationship Id="rId168" Type="http://schemas.openxmlformats.org/officeDocument/2006/relationships/hyperlink" Target="https://m.edsoo.ru/8bc3d32a" TargetMode="External"/><Relationship Id="rId8" Type="http://schemas.openxmlformats.org/officeDocument/2006/relationships/endnotes" Target="endnotes.xm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bc3a210" TargetMode="External"/><Relationship Id="rId163" Type="http://schemas.openxmlformats.org/officeDocument/2006/relationships/hyperlink" Target="https://m.edsoo.ru/8bc3c984" TargetMode="External"/><Relationship Id="rId184" Type="http://schemas.openxmlformats.org/officeDocument/2006/relationships/hyperlink" Target="https://m.edsoo.ru/8bc3ede2" TargetMode="External"/><Relationship Id="rId189" Type="http://schemas.openxmlformats.org/officeDocument/2006/relationships/hyperlink" Target="https://m.edsoo.ru/8bc3f8f0" TargetMode="External"/><Relationship Id="rId219" Type="http://schemas.openxmlformats.org/officeDocument/2006/relationships/hyperlink" Target="https://m.edsoo.ru/8bc434be" TargetMode="External"/><Relationship Id="rId3" Type="http://schemas.openxmlformats.org/officeDocument/2006/relationships/styles" Target="styles.xml"/><Relationship Id="rId214" Type="http://schemas.openxmlformats.org/officeDocument/2006/relationships/hyperlink" Target="https://m.edsoo.ru/8bc42b9a" TargetMode="External"/><Relationship Id="rId230" Type="http://schemas.openxmlformats.org/officeDocument/2006/relationships/hyperlink" Target="https://m.edsoo.ru/8bc449ea" TargetMode="External"/><Relationship Id="rId235" Type="http://schemas.openxmlformats.org/officeDocument/2006/relationships/hyperlink" Target="https://m.edsoo.ru/8bc4514c" TargetMode="External"/><Relationship Id="rId251" Type="http://schemas.openxmlformats.org/officeDocument/2006/relationships/hyperlink" Target="https://m.edsoo.ru/8bc467ae" TargetMode="External"/><Relationship Id="rId256" Type="http://schemas.openxmlformats.org/officeDocument/2006/relationships/hyperlink" Target="https://m.edsoo.ru/8bc46ed4"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116" Type="http://schemas.openxmlformats.org/officeDocument/2006/relationships/hyperlink" Target="https://m.edsoo.ru/7f41b720" TargetMode="External"/><Relationship Id="rId137" Type="http://schemas.openxmlformats.org/officeDocument/2006/relationships/hyperlink" Target="https://m.edsoo.ru/8bc38f78" TargetMode="External"/><Relationship Id="rId158" Type="http://schemas.openxmlformats.org/officeDocument/2006/relationships/hyperlink" Target="https://m.edsoo.ru/8bc3ba0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bc3b7dc" TargetMode="External"/><Relationship Id="rId174" Type="http://schemas.openxmlformats.org/officeDocument/2006/relationships/hyperlink" Target="https://m.edsoo.ru/8bc3df82" TargetMode="External"/><Relationship Id="rId179" Type="http://schemas.openxmlformats.org/officeDocument/2006/relationships/hyperlink" Target="https://m.edsoo.ru/8bc3f256" TargetMode="External"/><Relationship Id="rId195" Type="http://schemas.openxmlformats.org/officeDocument/2006/relationships/hyperlink" Target="https://m.edsoo.ru/8bc40692" TargetMode="External"/><Relationship Id="rId209" Type="http://schemas.openxmlformats.org/officeDocument/2006/relationships/hyperlink" Target="https://m.edsoo.ru/8bc421fe" TargetMode="External"/><Relationship Id="rId190" Type="http://schemas.openxmlformats.org/officeDocument/2006/relationships/hyperlink" Target="https://m.edsoo.ru/8bc3fb48" TargetMode="External"/><Relationship Id="rId204" Type="http://schemas.openxmlformats.org/officeDocument/2006/relationships/hyperlink" Target="https://m.edsoo.ru/8bc41fd8" TargetMode="External"/><Relationship Id="rId220" Type="http://schemas.openxmlformats.org/officeDocument/2006/relationships/hyperlink" Target="https://m.edsoo.ru/8bc43658" TargetMode="External"/><Relationship Id="rId225" Type="http://schemas.openxmlformats.org/officeDocument/2006/relationships/hyperlink" Target="https://m.edsoo.ru/8bc43a9a" TargetMode="External"/><Relationship Id="rId241" Type="http://schemas.openxmlformats.org/officeDocument/2006/relationships/hyperlink" Target="https://m.edsoo.ru/8bc45b92" TargetMode="External"/><Relationship Id="rId246" Type="http://schemas.openxmlformats.org/officeDocument/2006/relationships/hyperlink" Target="https://m.edsoo.ru/8bc46254" TargetMode="External"/><Relationship Id="rId15" Type="http://schemas.openxmlformats.org/officeDocument/2006/relationships/hyperlink" Target="https://m.edsoo.ru/7f413e80" TargetMode="External"/><Relationship Id="rId36" Type="http://schemas.openxmlformats.org/officeDocument/2006/relationships/hyperlink" Target="https://m.edsoo.ru/7f413e80" TargetMode="External"/><Relationship Id="rId57" Type="http://schemas.openxmlformats.org/officeDocument/2006/relationships/hyperlink" Target="https://m.edsoo.ru/7f41542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262" Type="http://schemas.openxmlformats.org/officeDocument/2006/relationships/hyperlink" Target="https://m.edsoo.ru/8bc476c2"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78" Type="http://schemas.openxmlformats.org/officeDocument/2006/relationships/hyperlink" Target="https://m.edsoo.ru/7f41727e" TargetMode="External"/><Relationship Id="rId94" Type="http://schemas.openxmlformats.org/officeDocument/2006/relationships/hyperlink" Target="https://m.edsoo.ru/7f4196b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bc39fd6" TargetMode="External"/><Relationship Id="rId148" Type="http://schemas.openxmlformats.org/officeDocument/2006/relationships/hyperlink" Target="https://m.edsoo.ru/8bc3a6f2" TargetMode="External"/><Relationship Id="rId164" Type="http://schemas.openxmlformats.org/officeDocument/2006/relationships/hyperlink" Target="https://m.edsoo.ru/8bc3cc68" TargetMode="External"/><Relationship Id="rId169" Type="http://schemas.openxmlformats.org/officeDocument/2006/relationships/hyperlink" Target="https://m.edsoo.ru/8bc3d44c" TargetMode="External"/><Relationship Id="rId185" Type="http://schemas.openxmlformats.org/officeDocument/2006/relationships/hyperlink" Target="https://m.edsoo.ru/8bc392ca" TargetMode="External"/><Relationship Id="rId4" Type="http://schemas.microsoft.com/office/2007/relationships/stylesWithEffects" Target="stylesWithEffects.xml"/><Relationship Id="rId9" Type="http://schemas.openxmlformats.org/officeDocument/2006/relationships/hyperlink" Target="https://m.edsoo.ru/7f413e80" TargetMode="External"/><Relationship Id="rId180" Type="http://schemas.openxmlformats.org/officeDocument/2006/relationships/hyperlink" Target="https://m.edsoo.ru/8bc3f40e" TargetMode="External"/><Relationship Id="rId210" Type="http://schemas.openxmlformats.org/officeDocument/2006/relationships/hyperlink" Target="https://m.edsoo.ru/8bc42618" TargetMode="External"/><Relationship Id="rId215" Type="http://schemas.openxmlformats.org/officeDocument/2006/relationships/hyperlink" Target="https://m.edsoo.ru/8bc42d3e" TargetMode="External"/><Relationship Id="rId236" Type="http://schemas.openxmlformats.org/officeDocument/2006/relationships/hyperlink" Target="https://m.edsoo.ru/8bc45264" TargetMode="External"/><Relationship Id="rId257" Type="http://schemas.openxmlformats.org/officeDocument/2006/relationships/hyperlink" Target="https://m.edsoo.ru/8bc4728a" TargetMode="External"/><Relationship Id="rId26" Type="http://schemas.openxmlformats.org/officeDocument/2006/relationships/hyperlink" Target="https://m.edsoo.ru/7f413e80" TargetMode="External"/><Relationship Id="rId231" Type="http://schemas.openxmlformats.org/officeDocument/2006/relationships/hyperlink" Target="https://m.edsoo.ru/8bc44bca" TargetMode="External"/><Relationship Id="rId252" Type="http://schemas.openxmlformats.org/officeDocument/2006/relationships/hyperlink" Target="https://m.edsoo.ru/8bc46a7e"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bc3ace2" TargetMode="External"/><Relationship Id="rId175" Type="http://schemas.openxmlformats.org/officeDocument/2006/relationships/hyperlink" Target="https://m.edsoo.ru/8bc3e356" TargetMode="External"/><Relationship Id="rId196" Type="http://schemas.openxmlformats.org/officeDocument/2006/relationships/hyperlink" Target="https://m.edsoo.ru/8bc40ae8" TargetMode="External"/><Relationship Id="rId200" Type="http://schemas.openxmlformats.org/officeDocument/2006/relationships/hyperlink" Target="https://m.edsoo.ru/8bc417a4" TargetMode="External"/><Relationship Id="rId16" Type="http://schemas.openxmlformats.org/officeDocument/2006/relationships/hyperlink" Target="https://m.edsoo.ru/7f413e80" TargetMode="External"/><Relationship Id="rId221" Type="http://schemas.openxmlformats.org/officeDocument/2006/relationships/hyperlink" Target="https://m.edsoo.ru/8bc43770" TargetMode="External"/><Relationship Id="rId242" Type="http://schemas.openxmlformats.org/officeDocument/2006/relationships/hyperlink" Target="https://m.edsoo.ru/8bc45ca0" TargetMode="External"/><Relationship Id="rId263" Type="http://schemas.openxmlformats.org/officeDocument/2006/relationships/fontTable" Target="fontTable.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bc39d9c" TargetMode="External"/><Relationship Id="rId90" Type="http://schemas.openxmlformats.org/officeDocument/2006/relationships/hyperlink" Target="https://m.edsoo.ru/7f41727e" TargetMode="External"/><Relationship Id="rId165" Type="http://schemas.openxmlformats.org/officeDocument/2006/relationships/hyperlink" Target="https://m.edsoo.ru/8bc3cfa6" TargetMode="External"/><Relationship Id="rId186" Type="http://schemas.openxmlformats.org/officeDocument/2006/relationships/hyperlink" Target="https://m.edsoo.ru/8bc393d8" TargetMode="External"/><Relationship Id="rId211" Type="http://schemas.openxmlformats.org/officeDocument/2006/relationships/hyperlink" Target="https://m.edsoo.ru/8bc4273a" TargetMode="External"/><Relationship Id="rId232" Type="http://schemas.openxmlformats.org/officeDocument/2006/relationships/hyperlink" Target="https://m.edsoo.ru/8bc44d00" TargetMode="External"/><Relationship Id="rId253" Type="http://schemas.openxmlformats.org/officeDocument/2006/relationships/hyperlink" Target="https://m.edsoo.ru/8bc46c9a"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155" Type="http://schemas.openxmlformats.org/officeDocument/2006/relationships/hyperlink" Target="https://m.edsoo.ru/8bc3b2f0" TargetMode="External"/><Relationship Id="rId176" Type="http://schemas.openxmlformats.org/officeDocument/2006/relationships/hyperlink" Target="https://m.edsoo.ru/8bc3e450" TargetMode="External"/><Relationship Id="rId197" Type="http://schemas.openxmlformats.org/officeDocument/2006/relationships/hyperlink" Target="https://m.edsoo.ru/8bc40bec" TargetMode="External"/><Relationship Id="rId201" Type="http://schemas.openxmlformats.org/officeDocument/2006/relationships/hyperlink" Target="https://m.edsoo.ru/8bc418d0" TargetMode="External"/><Relationship Id="rId222" Type="http://schemas.openxmlformats.org/officeDocument/2006/relationships/hyperlink" Target="https://m.edsoo.ru/8bc45fe8" TargetMode="External"/><Relationship Id="rId243" Type="http://schemas.openxmlformats.org/officeDocument/2006/relationships/hyperlink" Target="https://m.edsoo.ru/8bc45dae" TargetMode="External"/><Relationship Id="rId264" Type="http://schemas.openxmlformats.org/officeDocument/2006/relationships/theme" Target="theme/theme1.xm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bc39eb4" TargetMode="External"/><Relationship Id="rId166" Type="http://schemas.openxmlformats.org/officeDocument/2006/relationships/hyperlink" Target="https://m.edsoo.ru/8bc3d604" TargetMode="External"/><Relationship Id="rId187" Type="http://schemas.openxmlformats.org/officeDocument/2006/relationships/hyperlink" Target="https://m.edsoo.ru/8bc3f6d4"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99714-A623-49D4-9EA7-F58429337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117</Pages>
  <Words>27324</Words>
  <Characters>155753</Characters>
  <Application>Microsoft Office Word</Application>
  <DocSecurity>0</DocSecurity>
  <Lines>1297</Lines>
  <Paragraphs>365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Я</cp:lastModifiedBy>
  <cp:revision>2</cp:revision>
  <dcterms:created xsi:type="dcterms:W3CDTF">2025-09-29T11:39:00Z</dcterms:created>
  <dcterms:modified xsi:type="dcterms:W3CDTF">2025-09-29T11:39:00Z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2BF170EB686D40BBAEACE00E9FF7874E_13</vt:lpwstr>
  </property>
</Properties>
</file>